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F4FA0" w14:textId="77777777" w:rsidR="00CD7126" w:rsidRDefault="00000000" w:rsidP="00E71006">
      <w:pPr>
        <w:pStyle w:val="4"/>
      </w:pPr>
      <w:r>
        <w:rPr>
          <w:noProof/>
        </w:rPr>
        <w:drawing>
          <wp:inline distT="0" distB="0" distL="0" distR="0" wp14:anchorId="0A8097E0" wp14:editId="024F2241">
            <wp:extent cx="2057400" cy="571500"/>
            <wp:effectExtent l="0" t="0" r="0" b="0"/>
            <wp:docPr id="82818782" name="Рисунок 82818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14:paraId="533E6CBD" w14:textId="77777777" w:rsidR="00CD7126" w:rsidRDefault="00000000">
      <w:pPr>
        <w:spacing w:after="0"/>
      </w:pPr>
      <w:r>
        <w:rPr>
          <w:b/>
          <w:color w:val="000000"/>
          <w:sz w:val="28"/>
        </w:rPr>
        <w:t>Об утверждении реестра государственных услуг</w:t>
      </w:r>
    </w:p>
    <w:p w14:paraId="1CDE70AB" w14:textId="77777777" w:rsidR="00CD7126" w:rsidRDefault="00000000">
      <w:pPr>
        <w:spacing w:after="0"/>
        <w:jc w:val="both"/>
      </w:pPr>
      <w:r>
        <w:rPr>
          <w:color w:val="000000"/>
          <w:sz w:val="28"/>
        </w:rPr>
        <w:t>Приказ и.о. Министра цифрового развития, инноваций и аэрокосмической промышленности Республики Казахстан от 31 января 2020 года № 39/НҚ. Зарегистрирован в Министерстве юстиции Республики Казахстан 5 февраля 2020 года № 19982.</w:t>
      </w:r>
    </w:p>
    <w:p w14:paraId="1C951A14" w14:textId="77777777" w:rsidR="00CD7126" w:rsidRDefault="00000000">
      <w:pPr>
        <w:spacing w:after="0"/>
        <w:jc w:val="both"/>
      </w:pPr>
      <w:bookmarkStart w:id="0" w:name="z4"/>
      <w:r>
        <w:rPr>
          <w:color w:val="000000"/>
          <w:sz w:val="28"/>
        </w:rPr>
        <w:t xml:space="preserve">       В соответствии с подпунктом 2-1) статьи 8 Закона Республики Казахстан от 15 апреля 2013 года "О государственных услугах" ПРИКАЗЫВАЮ:</w:t>
      </w:r>
    </w:p>
    <w:p w14:paraId="1F162F75" w14:textId="77777777" w:rsidR="00CD7126" w:rsidRDefault="00000000">
      <w:pPr>
        <w:spacing w:after="0"/>
        <w:jc w:val="both"/>
      </w:pPr>
      <w:bookmarkStart w:id="1" w:name="z5"/>
      <w:bookmarkEnd w:id="0"/>
      <w:r>
        <w:rPr>
          <w:color w:val="000000"/>
          <w:sz w:val="28"/>
        </w:rPr>
        <w:t xml:space="preserve">       1. Утвердить прилагаемый Реестр государственных услуг.</w:t>
      </w:r>
    </w:p>
    <w:p w14:paraId="31276C34" w14:textId="77777777" w:rsidR="00CD7126" w:rsidRDefault="00000000">
      <w:pPr>
        <w:spacing w:after="0"/>
        <w:jc w:val="both"/>
      </w:pPr>
      <w:bookmarkStart w:id="2" w:name="z6"/>
      <w:bookmarkEnd w:id="1"/>
      <w:r>
        <w:rPr>
          <w:color w:val="000000"/>
          <w:sz w:val="28"/>
        </w:rPr>
        <w:t>      2. Комитету государственных услуг Министерства цифрового развития, инноваций и аэрокосмической промышленности Республики Казахстан обеспечить:</w:t>
      </w:r>
    </w:p>
    <w:p w14:paraId="506ED26B" w14:textId="77777777" w:rsidR="00CD7126" w:rsidRDefault="00000000">
      <w:pPr>
        <w:spacing w:after="0"/>
        <w:jc w:val="both"/>
      </w:pPr>
      <w:bookmarkStart w:id="3" w:name="z7"/>
      <w:bookmarkEnd w:id="2"/>
      <w:r>
        <w:rPr>
          <w:color w:val="000000"/>
          <w:sz w:val="28"/>
        </w:rPr>
        <w:t>      1) государственную регистрацию настоящего приказа в Министерстве юстиции Республики Казахстан;</w:t>
      </w:r>
    </w:p>
    <w:p w14:paraId="468B304E" w14:textId="77777777" w:rsidR="00CD7126" w:rsidRDefault="00000000">
      <w:pPr>
        <w:spacing w:after="0"/>
        <w:jc w:val="both"/>
      </w:pPr>
      <w:bookmarkStart w:id="4" w:name="z8"/>
      <w:bookmarkEnd w:id="3"/>
      <w:r>
        <w:rPr>
          <w:color w:val="000000"/>
          <w:sz w:val="28"/>
        </w:rPr>
        <w:t>      2) размещение настоящего приказа на интернет-ресурсе Министерства цифрового развития, инноваций и аэрокосмической промышленности Республики Казахстан;</w:t>
      </w:r>
    </w:p>
    <w:p w14:paraId="64C90D94" w14:textId="77777777" w:rsidR="00CD7126" w:rsidRDefault="00000000">
      <w:pPr>
        <w:spacing w:after="0"/>
        <w:jc w:val="both"/>
      </w:pPr>
      <w:bookmarkStart w:id="5" w:name="z9"/>
      <w:bookmarkEnd w:id="4"/>
      <w:r>
        <w:rPr>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цифрового развития, инноваций и аэрокосмической промышленности Республики Казахстан сведений об исполнении мероприятий, предусмотренных подпунктами 1) и 2) настоящего пункта.</w:t>
      </w:r>
    </w:p>
    <w:p w14:paraId="101AE087" w14:textId="77777777" w:rsidR="00CD7126" w:rsidRDefault="00000000">
      <w:pPr>
        <w:spacing w:after="0"/>
        <w:jc w:val="both"/>
      </w:pPr>
      <w:bookmarkStart w:id="6" w:name="z10"/>
      <w:bookmarkEnd w:id="5"/>
      <w:r>
        <w:rPr>
          <w:color w:val="000000"/>
          <w:sz w:val="28"/>
        </w:rPr>
        <w:t>      3. Контроль за исполнением настоящего приказа возложить на курирующего вице-министра цифрового развития, инноваций и аэрокосмической промышленности Республики Казахстан.</w:t>
      </w:r>
    </w:p>
    <w:p w14:paraId="722454E3" w14:textId="77777777" w:rsidR="00CD7126" w:rsidRDefault="00000000">
      <w:pPr>
        <w:spacing w:after="0"/>
        <w:jc w:val="both"/>
      </w:pPr>
      <w:bookmarkStart w:id="7" w:name="z11"/>
      <w:bookmarkEnd w:id="6"/>
      <w:r>
        <w:rPr>
          <w:color w:val="000000"/>
          <w:sz w:val="28"/>
        </w:rPr>
        <w:t>      4.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ayout w:type="fixed"/>
        <w:tblLook w:val="04A0" w:firstRow="1" w:lastRow="0" w:firstColumn="1" w:lastColumn="0" w:noHBand="0" w:noVBand="1"/>
      </w:tblPr>
      <w:tblGrid>
        <w:gridCol w:w="7780"/>
        <w:gridCol w:w="260"/>
        <w:gridCol w:w="4340"/>
      </w:tblGrid>
      <w:tr w:rsidR="00CD7126" w14:paraId="126E01D7" w14:textId="77777777">
        <w:trPr>
          <w:trHeight w:val="30"/>
          <w:tblCellSpacing w:w="0" w:type="auto"/>
        </w:trPr>
        <w:tc>
          <w:tcPr>
            <w:tcW w:w="8040" w:type="dxa"/>
            <w:gridSpan w:val="2"/>
            <w:tcMar>
              <w:top w:w="15" w:type="dxa"/>
              <w:left w:w="15" w:type="dxa"/>
              <w:bottom w:w="15" w:type="dxa"/>
              <w:right w:w="15" w:type="dxa"/>
            </w:tcMar>
            <w:vAlign w:val="center"/>
          </w:tcPr>
          <w:bookmarkEnd w:id="7"/>
          <w:p w14:paraId="76D96AFE" w14:textId="77777777" w:rsidR="00CD7126" w:rsidRDefault="00000000">
            <w:pPr>
              <w:spacing w:after="0"/>
            </w:pPr>
            <w:r>
              <w:rPr>
                <w:i/>
                <w:color w:val="000000"/>
                <w:sz w:val="20"/>
              </w:rPr>
              <w:t>      и.о. министра цифрового развития,</w:t>
            </w:r>
          </w:p>
          <w:p w14:paraId="0DEA8D16" w14:textId="77777777" w:rsidR="00CD7126" w:rsidRDefault="00CD7126">
            <w:pPr>
              <w:spacing w:after="20"/>
              <w:ind w:left="20"/>
              <w:jc w:val="both"/>
            </w:pPr>
          </w:p>
          <w:p w14:paraId="7A332D60" w14:textId="77777777" w:rsidR="00CD7126" w:rsidRDefault="00000000">
            <w:pPr>
              <w:spacing w:after="20"/>
              <w:ind w:left="20"/>
              <w:jc w:val="both"/>
            </w:pPr>
            <w:r>
              <w:rPr>
                <w:i/>
                <w:color w:val="000000"/>
                <w:sz w:val="20"/>
              </w:rPr>
              <w:t>инноваций и аэрокосмической промышленности</w:t>
            </w:r>
          </w:p>
          <w:p w14:paraId="1860B869" w14:textId="77777777" w:rsidR="00CD7126" w:rsidRDefault="00CD7126">
            <w:pPr>
              <w:spacing w:after="0"/>
            </w:pPr>
          </w:p>
          <w:p w14:paraId="518F436C" w14:textId="77777777" w:rsidR="00CD7126" w:rsidRDefault="00000000">
            <w:pPr>
              <w:spacing w:after="20"/>
              <w:ind w:left="20"/>
              <w:jc w:val="both"/>
            </w:pPr>
            <w:r>
              <w:rPr>
                <w:i/>
                <w:color w:val="000000"/>
                <w:sz w:val="20"/>
              </w:rPr>
              <w:t xml:space="preserve">Республики Казахстан </w:t>
            </w:r>
          </w:p>
        </w:tc>
        <w:tc>
          <w:tcPr>
            <w:tcW w:w="4340" w:type="dxa"/>
            <w:tcMar>
              <w:top w:w="15" w:type="dxa"/>
              <w:left w:w="15" w:type="dxa"/>
              <w:bottom w:w="15" w:type="dxa"/>
              <w:right w:w="15" w:type="dxa"/>
            </w:tcMar>
            <w:vAlign w:val="center"/>
          </w:tcPr>
          <w:p w14:paraId="001A77AE" w14:textId="77777777" w:rsidR="00CD7126" w:rsidRDefault="00000000">
            <w:pPr>
              <w:spacing w:after="0"/>
            </w:pPr>
            <w:r>
              <w:rPr>
                <w:i/>
                <w:color w:val="000000"/>
                <w:sz w:val="20"/>
              </w:rPr>
              <w:t>А. Батырқожа</w:t>
            </w:r>
          </w:p>
        </w:tc>
      </w:tr>
      <w:tr w:rsidR="00CD7126" w14:paraId="507493AA" w14:textId="77777777">
        <w:trPr>
          <w:trHeight w:val="30"/>
          <w:tblCellSpacing w:w="0" w:type="auto"/>
        </w:trPr>
        <w:tc>
          <w:tcPr>
            <w:tcW w:w="7780" w:type="dxa"/>
            <w:tcMar>
              <w:top w:w="15" w:type="dxa"/>
              <w:left w:w="15" w:type="dxa"/>
              <w:bottom w:w="15" w:type="dxa"/>
              <w:right w:w="15" w:type="dxa"/>
            </w:tcMar>
            <w:vAlign w:val="center"/>
          </w:tcPr>
          <w:p w14:paraId="21494E5B" w14:textId="77777777" w:rsidR="00CD7126" w:rsidRDefault="00000000">
            <w:pPr>
              <w:spacing w:after="0"/>
              <w:jc w:val="center"/>
            </w:pPr>
            <w:r>
              <w:rPr>
                <w:color w:val="000000"/>
                <w:sz w:val="20"/>
              </w:rPr>
              <w:t> </w:t>
            </w:r>
          </w:p>
        </w:tc>
        <w:tc>
          <w:tcPr>
            <w:tcW w:w="4600" w:type="dxa"/>
            <w:gridSpan w:val="2"/>
            <w:tcMar>
              <w:top w:w="15" w:type="dxa"/>
              <w:left w:w="15" w:type="dxa"/>
              <w:bottom w:w="15" w:type="dxa"/>
              <w:right w:w="15" w:type="dxa"/>
            </w:tcMar>
            <w:vAlign w:val="center"/>
          </w:tcPr>
          <w:p w14:paraId="144FB237" w14:textId="77777777" w:rsidR="00CD7126" w:rsidRDefault="00000000">
            <w:pPr>
              <w:spacing w:after="0"/>
              <w:jc w:val="center"/>
            </w:pPr>
            <w:r>
              <w:rPr>
                <w:color w:val="000000"/>
                <w:sz w:val="20"/>
              </w:rPr>
              <w:t>Утвержден приказом</w:t>
            </w:r>
            <w:r>
              <w:br/>
            </w:r>
            <w:r>
              <w:rPr>
                <w:color w:val="000000"/>
                <w:sz w:val="20"/>
              </w:rPr>
              <w:t>исполняющего обязанности</w:t>
            </w:r>
            <w:r>
              <w:br/>
            </w:r>
            <w:r>
              <w:rPr>
                <w:color w:val="000000"/>
                <w:sz w:val="20"/>
              </w:rPr>
              <w:t>Министра цифрового развития,</w:t>
            </w:r>
            <w:r>
              <w:br/>
            </w:r>
            <w:r>
              <w:rPr>
                <w:color w:val="000000"/>
                <w:sz w:val="20"/>
              </w:rPr>
              <w:t>инноваций и аэрокосмической</w:t>
            </w:r>
            <w:r>
              <w:br/>
            </w:r>
            <w:r>
              <w:rPr>
                <w:color w:val="000000"/>
                <w:sz w:val="20"/>
              </w:rPr>
              <w:t>промышленности</w:t>
            </w:r>
            <w:r>
              <w:br/>
            </w:r>
            <w:r>
              <w:rPr>
                <w:color w:val="000000"/>
                <w:sz w:val="20"/>
              </w:rPr>
              <w:lastRenderedPageBreak/>
              <w:t>Республики Казахстан</w:t>
            </w:r>
            <w:r>
              <w:br/>
            </w:r>
            <w:r>
              <w:rPr>
                <w:color w:val="000000"/>
                <w:sz w:val="20"/>
              </w:rPr>
              <w:t>от 31 января 2020 года № 39/НҚ</w:t>
            </w:r>
          </w:p>
        </w:tc>
      </w:tr>
    </w:tbl>
    <w:p w14:paraId="2351B6A1" w14:textId="77777777" w:rsidR="00CD7126" w:rsidRDefault="00000000">
      <w:pPr>
        <w:spacing w:after="0"/>
      </w:pPr>
      <w:bookmarkStart w:id="8" w:name="z14"/>
      <w:r>
        <w:rPr>
          <w:b/>
          <w:color w:val="000000"/>
        </w:rPr>
        <w:lastRenderedPageBreak/>
        <w:t xml:space="preserve"> Реестр государственных услуг</w:t>
      </w:r>
    </w:p>
    <w:p w14:paraId="10D7F81D" w14:textId="77777777" w:rsidR="00CD7126" w:rsidRDefault="00000000">
      <w:pPr>
        <w:spacing w:after="0"/>
        <w:jc w:val="both"/>
      </w:pPr>
      <w:bookmarkStart w:id="9" w:name="z15"/>
      <w:bookmarkEnd w:id="8"/>
      <w:r>
        <w:rPr>
          <w:color w:val="FF0000"/>
          <w:sz w:val="28"/>
        </w:rPr>
        <w:t xml:space="preserve">       Сноска. Реестр - в редакции приказа Министра цифрового развития, инноваций и аэрокосмической промышленности РК от 13.03.2023 № 86/НҚ (вводится в действие по истечении десяти календарных дней после дня его первого официального опубликования); с изменениями, внесенными приказами Министра цифрового развития, инноваций и аэрокосмической промышленности РК от 09.06.2023 № 174/НҚ (порядок введения в действие см. п.4); от 16.08.2023 № 339/НҚ (вводится в действие по истечении десяти календарных дней после дня его первого официального опубликования); от 28.12.2023 № 684/НҚ (вводится в действие по истечении десяти календарных дней после дня его первого официального опубликования).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30"/>
        <w:gridCol w:w="1230"/>
        <w:gridCol w:w="1230"/>
        <w:gridCol w:w="1230"/>
        <w:gridCol w:w="1230"/>
        <w:gridCol w:w="1230"/>
        <w:gridCol w:w="1230"/>
        <w:gridCol w:w="1230"/>
        <w:gridCol w:w="1230"/>
        <w:gridCol w:w="1230"/>
      </w:tblGrid>
      <w:tr w:rsidR="00CD7126" w14:paraId="631E0D4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14:paraId="485617CC" w14:textId="77777777" w:rsidR="00CD7126" w:rsidRDefault="00000000">
            <w:pPr>
              <w:spacing w:after="20"/>
              <w:ind w:left="20"/>
              <w:jc w:val="both"/>
            </w:pPr>
            <w:r>
              <w:rPr>
                <w:color w:val="000000"/>
                <w:sz w:val="20"/>
              </w:rPr>
              <w:t>№ п/п</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BCDD8" w14:textId="77777777" w:rsidR="00CD7126" w:rsidRDefault="00000000">
            <w:pPr>
              <w:spacing w:after="20"/>
              <w:ind w:left="20"/>
              <w:jc w:val="both"/>
            </w:pPr>
            <w:r>
              <w:rPr>
                <w:color w:val="000000"/>
                <w:sz w:val="20"/>
              </w:rPr>
              <w:t>Код государственной услуги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49E0C" w14:textId="77777777" w:rsidR="00CD7126" w:rsidRDefault="00000000">
            <w:pPr>
              <w:spacing w:after="20"/>
              <w:ind w:left="20"/>
              <w:jc w:val="both"/>
            </w:pPr>
            <w:r>
              <w:rPr>
                <w:color w:val="000000"/>
                <w:sz w:val="20"/>
              </w:rPr>
              <w:t>Наименование государственной услуги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0369C" w14:textId="77777777" w:rsidR="00CD7126" w:rsidRDefault="00000000">
            <w:pPr>
              <w:spacing w:after="20"/>
              <w:ind w:left="20"/>
              <w:jc w:val="both"/>
            </w:pPr>
            <w:r>
              <w:rPr>
                <w:color w:val="000000"/>
                <w:sz w:val="20"/>
              </w:rPr>
              <w:t xml:space="preserve">  Наименование подвида государственной услуги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BC913" w14:textId="77777777" w:rsidR="00CD7126" w:rsidRDefault="00000000">
            <w:pPr>
              <w:spacing w:after="20"/>
              <w:ind w:left="20"/>
              <w:jc w:val="both"/>
            </w:pPr>
            <w:r>
              <w:rPr>
                <w:color w:val="000000"/>
                <w:sz w:val="20"/>
              </w:rPr>
              <w:t>Наименование центрального государственного органа, разрабатывающего подзаконный нормативный правовой акт, определяющий порядок оказания государственной услуги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DC5E7" w14:textId="77777777" w:rsidR="00CD7126" w:rsidRDefault="00000000">
            <w:pPr>
              <w:spacing w:after="20"/>
              <w:ind w:left="20"/>
              <w:jc w:val="both"/>
            </w:pPr>
            <w:r>
              <w:rPr>
                <w:color w:val="000000"/>
                <w:sz w:val="20"/>
              </w:rPr>
              <w:t>Наименование подзаконного нормативного правового акта, определяющего порядок оказания государственной услуги</w:t>
            </w:r>
          </w:p>
        </w:tc>
      </w:tr>
      <w:tr w:rsidR="00CD7126" w14:paraId="7F96B5B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F4464" w14:textId="77777777" w:rsidR="00CD7126" w:rsidRDefault="00000000">
            <w:pPr>
              <w:spacing w:after="20"/>
              <w:ind w:left="20"/>
              <w:jc w:val="both"/>
            </w:pPr>
            <w:r>
              <w:rPr>
                <w:color w:val="000000"/>
                <w:sz w:val="20"/>
              </w:rPr>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F78A3" w14:textId="77777777" w:rsidR="00CD7126" w:rsidRDefault="00000000">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3C38E" w14:textId="77777777" w:rsidR="00CD7126" w:rsidRDefault="00000000">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1FD38" w14:textId="77777777" w:rsidR="00CD7126" w:rsidRDefault="00000000">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C4561" w14:textId="77777777" w:rsidR="00CD7126" w:rsidRDefault="00000000">
            <w:pPr>
              <w:spacing w:after="20"/>
              <w:ind w:left="20"/>
              <w:jc w:val="both"/>
            </w:pPr>
            <w:r>
              <w:rPr>
                <w:color w:val="000000"/>
                <w:sz w:val="20"/>
              </w:rPr>
              <w:t>5</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E73A1" w14:textId="77777777" w:rsidR="00CD7126" w:rsidRDefault="00000000">
            <w:pPr>
              <w:spacing w:after="20"/>
              <w:ind w:left="20"/>
              <w:jc w:val="both"/>
            </w:pPr>
            <w:r>
              <w:rPr>
                <w:color w:val="000000"/>
                <w:sz w:val="20"/>
              </w:rPr>
              <w:t>6</w:t>
            </w:r>
          </w:p>
        </w:tc>
      </w:tr>
      <w:tr w:rsidR="00CD7126" w14:paraId="6CF73ED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5F93B" w14:textId="77777777" w:rsidR="00CD7126" w:rsidRDefault="00000000">
            <w:pPr>
              <w:spacing w:after="20"/>
              <w:ind w:left="20"/>
              <w:jc w:val="both"/>
            </w:pPr>
            <w:r>
              <w:rPr>
                <w:color w:val="000000"/>
                <w:sz w:val="20"/>
              </w:rPr>
              <w:t>001. Документирование</w:t>
            </w:r>
          </w:p>
        </w:tc>
      </w:tr>
      <w:tr w:rsidR="00CD7126" w14:paraId="1194F42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2F2AE" w14:textId="77777777" w:rsidR="00CD7126" w:rsidRDefault="00000000">
            <w:pPr>
              <w:spacing w:after="20"/>
              <w:ind w:left="20"/>
              <w:jc w:val="both"/>
            </w:pPr>
            <w:r>
              <w:rPr>
                <w:color w:val="000000"/>
                <w:sz w:val="20"/>
              </w:rPr>
              <w:t>00101. Получение документов/справок, удостоверяющих личность и статус</w:t>
            </w:r>
          </w:p>
        </w:tc>
      </w:tr>
      <w:tr w:rsidR="00CD7126" w14:paraId="3F92D5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62D38" w14:textId="77777777" w:rsidR="00CD7126" w:rsidRDefault="00000000">
            <w:pPr>
              <w:spacing w:after="20"/>
              <w:ind w:left="20"/>
              <w:jc w:val="both"/>
            </w:pPr>
            <w:r>
              <w:rPr>
                <w:color w:val="000000"/>
                <w:sz w:val="20"/>
              </w:rPr>
              <w:t>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17CA8" w14:textId="77777777" w:rsidR="00CD7126" w:rsidRDefault="00000000">
            <w:pPr>
              <w:spacing w:after="20"/>
              <w:ind w:left="20"/>
              <w:jc w:val="both"/>
            </w:pPr>
            <w:r>
              <w:rPr>
                <w:color w:val="000000"/>
                <w:sz w:val="20"/>
              </w:rPr>
              <w:t>00101001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82587" w14:textId="77777777" w:rsidR="00CD7126" w:rsidRDefault="00000000">
            <w:pPr>
              <w:spacing w:after="20"/>
              <w:ind w:left="20"/>
              <w:jc w:val="both"/>
            </w:pPr>
            <w:r>
              <w:rPr>
                <w:color w:val="000000"/>
                <w:sz w:val="20"/>
              </w:rPr>
              <w:t>Выдача паспортов, удостоверений личности гражданам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4867C" w14:textId="77777777" w:rsidR="00CD7126" w:rsidRDefault="00000000">
            <w:pPr>
              <w:spacing w:after="20"/>
              <w:ind w:left="20"/>
              <w:jc w:val="both"/>
            </w:pPr>
            <w:r>
              <w:rPr>
                <w:color w:val="000000"/>
                <w:sz w:val="20"/>
              </w:rPr>
              <w:t>Оформление документов впервые:</w:t>
            </w:r>
          </w:p>
          <w:p w14:paraId="24E7FFBE" w14:textId="77777777" w:rsidR="00CD7126" w:rsidRDefault="00000000">
            <w:pPr>
              <w:spacing w:after="20"/>
              <w:ind w:left="20"/>
              <w:jc w:val="both"/>
            </w:pPr>
            <w:r>
              <w:rPr>
                <w:color w:val="000000"/>
                <w:sz w:val="20"/>
              </w:rPr>
              <w:t>- паспорта гражданина РК детям, не достигшим 16-летнего возраста;</w:t>
            </w:r>
          </w:p>
          <w:p w14:paraId="734AD471" w14:textId="77777777" w:rsidR="00CD7126" w:rsidRDefault="00000000">
            <w:pPr>
              <w:spacing w:after="20"/>
              <w:ind w:left="20"/>
              <w:jc w:val="both"/>
            </w:pPr>
            <w:r>
              <w:rPr>
                <w:color w:val="000000"/>
                <w:sz w:val="20"/>
              </w:rPr>
              <w:t>- лицам, достигшим 16-летнего возраста;</w:t>
            </w:r>
          </w:p>
          <w:p w14:paraId="18C4EAA4" w14:textId="77777777" w:rsidR="00CD7126" w:rsidRDefault="00000000">
            <w:pPr>
              <w:spacing w:after="20"/>
              <w:ind w:left="20"/>
              <w:jc w:val="both"/>
            </w:pPr>
            <w:r>
              <w:rPr>
                <w:color w:val="000000"/>
                <w:sz w:val="20"/>
              </w:rPr>
              <w:t xml:space="preserve">- на основании имеющегося </w:t>
            </w:r>
            <w:r>
              <w:rPr>
                <w:color w:val="000000"/>
                <w:sz w:val="20"/>
              </w:rPr>
              <w:lastRenderedPageBreak/>
              <w:t>удостоверения личности или паспорта;</w:t>
            </w:r>
          </w:p>
          <w:p w14:paraId="556A4528" w14:textId="77777777" w:rsidR="00CD7126" w:rsidRDefault="00000000">
            <w:pPr>
              <w:spacing w:after="20"/>
              <w:ind w:left="20"/>
              <w:jc w:val="both"/>
            </w:pPr>
            <w:r>
              <w:rPr>
                <w:color w:val="000000"/>
                <w:sz w:val="20"/>
              </w:rPr>
              <w:t>- на основании паспорта СССР образца 1974 года или его утрате;</w:t>
            </w:r>
          </w:p>
          <w:p w14:paraId="68EBF67B" w14:textId="77777777" w:rsidR="00CD7126" w:rsidRDefault="00000000">
            <w:pPr>
              <w:spacing w:after="20"/>
              <w:ind w:left="20"/>
              <w:jc w:val="both"/>
            </w:pPr>
            <w:r>
              <w:rPr>
                <w:color w:val="000000"/>
                <w:sz w:val="20"/>
              </w:rPr>
              <w:t>- при принятии гражданства РК</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BBC8D" w14:textId="77777777" w:rsidR="00CD7126" w:rsidRDefault="00000000">
            <w:pPr>
              <w:spacing w:after="20"/>
              <w:ind w:left="20"/>
              <w:jc w:val="both"/>
            </w:pPr>
            <w:r>
              <w:rPr>
                <w:color w:val="000000"/>
                <w:sz w:val="20"/>
              </w:rPr>
              <w:lastRenderedPageBreak/>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D4E55"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приказ Министра внутренних дел Республики Казахстан от 30 марта 2020 года № 267. Зарегистрирован в Реестре государственной регистрации нормативных правовых актов № 20192.</w:t>
            </w:r>
          </w:p>
        </w:tc>
      </w:tr>
      <w:tr w:rsidR="00CD7126" w14:paraId="318904F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647D4" w14:textId="77777777" w:rsidR="00CD7126" w:rsidRDefault="00000000">
            <w:pPr>
              <w:spacing w:after="20"/>
              <w:ind w:left="20"/>
              <w:jc w:val="both"/>
            </w:pPr>
            <w:r>
              <w:rPr>
                <w:color w:val="000000"/>
                <w:sz w:val="20"/>
              </w:rPr>
              <w:t>2.</w:t>
            </w:r>
          </w:p>
        </w:tc>
        <w:tc>
          <w:tcPr>
            <w:tcW w:w="1230" w:type="dxa"/>
            <w:vMerge/>
            <w:tcBorders>
              <w:top w:val="nil"/>
              <w:left w:val="single" w:sz="5" w:space="0" w:color="CFCFCF"/>
              <w:bottom w:val="single" w:sz="5" w:space="0" w:color="CFCFCF"/>
              <w:right w:val="single" w:sz="5" w:space="0" w:color="CFCFCF"/>
            </w:tcBorders>
          </w:tcPr>
          <w:p w14:paraId="7A9E82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045D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8B8AF" w14:textId="77777777" w:rsidR="00CD7126" w:rsidRDefault="00000000">
            <w:pPr>
              <w:spacing w:after="20"/>
              <w:ind w:left="20"/>
              <w:jc w:val="both"/>
            </w:pPr>
            <w:r>
              <w:rPr>
                <w:color w:val="000000"/>
                <w:sz w:val="20"/>
              </w:rPr>
              <w:t>Обмен документов, удостоверяющих личность:</w:t>
            </w:r>
          </w:p>
          <w:p w14:paraId="3022118E" w14:textId="77777777" w:rsidR="00CD7126" w:rsidRDefault="00000000">
            <w:pPr>
              <w:spacing w:after="20"/>
              <w:ind w:left="20"/>
              <w:jc w:val="both"/>
            </w:pPr>
            <w:r>
              <w:rPr>
                <w:color w:val="000000"/>
                <w:sz w:val="20"/>
              </w:rPr>
              <w:t>- в связи с истечением срока действия;</w:t>
            </w:r>
          </w:p>
          <w:p w14:paraId="2608315B" w14:textId="77777777" w:rsidR="00CD7126" w:rsidRDefault="00000000">
            <w:pPr>
              <w:spacing w:after="20"/>
              <w:ind w:left="20"/>
              <w:jc w:val="both"/>
            </w:pPr>
            <w:r>
              <w:rPr>
                <w:color w:val="000000"/>
                <w:sz w:val="20"/>
              </w:rPr>
              <w:t>- утратой;</w:t>
            </w:r>
          </w:p>
          <w:p w14:paraId="235A2F73" w14:textId="77777777" w:rsidR="00CD7126" w:rsidRDefault="00000000">
            <w:pPr>
              <w:spacing w:after="20"/>
              <w:ind w:left="20"/>
              <w:jc w:val="both"/>
            </w:pPr>
            <w:r>
              <w:rPr>
                <w:color w:val="000000"/>
                <w:sz w:val="20"/>
              </w:rPr>
              <w:t>- непригодностью к использованию;</w:t>
            </w:r>
          </w:p>
          <w:p w14:paraId="55DB1BE1" w14:textId="77777777" w:rsidR="00CD7126" w:rsidRDefault="00000000">
            <w:pPr>
              <w:spacing w:after="20"/>
              <w:ind w:left="20"/>
              <w:jc w:val="both"/>
            </w:pPr>
            <w:r>
              <w:rPr>
                <w:color w:val="000000"/>
                <w:sz w:val="20"/>
              </w:rPr>
              <w:t>- по желанию владельца, в связи с видоизменением документов, согласно новой технологии их изготовления;</w:t>
            </w:r>
          </w:p>
          <w:p w14:paraId="51C95D0E" w14:textId="77777777" w:rsidR="00CD7126" w:rsidRDefault="00000000">
            <w:pPr>
              <w:spacing w:after="20"/>
              <w:ind w:left="20"/>
              <w:jc w:val="both"/>
            </w:pPr>
            <w:r>
              <w:rPr>
                <w:color w:val="000000"/>
                <w:sz w:val="20"/>
              </w:rPr>
              <w:t>- в связи с возвращением из-за границы на постоянное жительство в РК</w:t>
            </w:r>
          </w:p>
        </w:tc>
        <w:tc>
          <w:tcPr>
            <w:tcW w:w="1230" w:type="dxa"/>
            <w:vMerge/>
            <w:tcBorders>
              <w:top w:val="nil"/>
              <w:left w:val="single" w:sz="5" w:space="0" w:color="CFCFCF"/>
              <w:bottom w:val="single" w:sz="5" w:space="0" w:color="CFCFCF"/>
              <w:right w:val="single" w:sz="5" w:space="0" w:color="CFCFCF"/>
            </w:tcBorders>
          </w:tcPr>
          <w:p w14:paraId="3503C58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BD3437" w14:textId="77777777" w:rsidR="00CD7126" w:rsidRDefault="00CD7126"/>
        </w:tc>
      </w:tr>
      <w:tr w:rsidR="00CD7126" w14:paraId="7B72AC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02941" w14:textId="77777777" w:rsidR="00CD7126" w:rsidRDefault="00000000">
            <w:pPr>
              <w:spacing w:after="20"/>
              <w:ind w:left="20"/>
              <w:jc w:val="both"/>
            </w:pPr>
            <w:r>
              <w:rPr>
                <w:color w:val="000000"/>
                <w:sz w:val="20"/>
              </w:rPr>
              <w:t>3.</w:t>
            </w:r>
          </w:p>
        </w:tc>
        <w:tc>
          <w:tcPr>
            <w:tcW w:w="1230" w:type="dxa"/>
            <w:vMerge/>
            <w:tcBorders>
              <w:top w:val="nil"/>
              <w:left w:val="single" w:sz="5" w:space="0" w:color="CFCFCF"/>
              <w:bottom w:val="single" w:sz="5" w:space="0" w:color="CFCFCF"/>
              <w:right w:val="single" w:sz="5" w:space="0" w:color="CFCFCF"/>
            </w:tcBorders>
          </w:tcPr>
          <w:p w14:paraId="658BA54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950D95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E565C" w14:textId="77777777" w:rsidR="00CD7126" w:rsidRDefault="00000000">
            <w:pPr>
              <w:spacing w:after="20"/>
              <w:ind w:left="20"/>
              <w:jc w:val="both"/>
            </w:pPr>
            <w:r>
              <w:rPr>
                <w:color w:val="000000"/>
                <w:sz w:val="20"/>
              </w:rPr>
              <w:t xml:space="preserve">Оформление документов в </w:t>
            </w:r>
            <w:r>
              <w:rPr>
                <w:color w:val="000000"/>
                <w:sz w:val="20"/>
              </w:rPr>
              <w:lastRenderedPageBreak/>
              <w:t>случае изменения установочных данных гражданина (фамилии, имени, отчества; даты, места рождения; национальности или желанием не указывать свою национальность); неточности записи в выпущенных документах</w:t>
            </w:r>
          </w:p>
        </w:tc>
        <w:tc>
          <w:tcPr>
            <w:tcW w:w="1230" w:type="dxa"/>
            <w:vMerge/>
            <w:tcBorders>
              <w:top w:val="nil"/>
              <w:left w:val="single" w:sz="5" w:space="0" w:color="CFCFCF"/>
              <w:bottom w:val="single" w:sz="5" w:space="0" w:color="CFCFCF"/>
              <w:right w:val="single" w:sz="5" w:space="0" w:color="CFCFCF"/>
            </w:tcBorders>
          </w:tcPr>
          <w:p w14:paraId="5434085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B321594" w14:textId="77777777" w:rsidR="00CD7126" w:rsidRDefault="00CD7126"/>
        </w:tc>
      </w:tr>
      <w:tr w:rsidR="00CD7126" w14:paraId="3082D8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7EDA4" w14:textId="77777777" w:rsidR="00CD7126" w:rsidRDefault="00000000">
            <w:pPr>
              <w:spacing w:after="20"/>
              <w:ind w:left="20"/>
              <w:jc w:val="both"/>
            </w:pPr>
            <w:r>
              <w:rPr>
                <w:color w:val="000000"/>
                <w:sz w:val="20"/>
              </w:rPr>
              <w:t>4.</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4A24A"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18705E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8D516" w14:textId="77777777" w:rsidR="00CD7126" w:rsidRDefault="00000000">
            <w:pPr>
              <w:spacing w:after="20"/>
              <w:ind w:left="20"/>
              <w:jc w:val="both"/>
            </w:pPr>
            <w:r>
              <w:rPr>
                <w:color w:val="000000"/>
                <w:sz w:val="20"/>
              </w:rPr>
              <w:t>5.</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36903"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625640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70AA1" w14:textId="77777777" w:rsidR="00CD7126" w:rsidRDefault="00000000">
            <w:pPr>
              <w:spacing w:after="20"/>
              <w:ind w:left="20"/>
              <w:jc w:val="both"/>
            </w:pPr>
            <w:r>
              <w:rPr>
                <w:color w:val="000000"/>
                <w:sz w:val="20"/>
              </w:rPr>
              <w:t>6.</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F9510"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E0720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E2F6F" w14:textId="77777777" w:rsidR="00CD7126" w:rsidRDefault="00000000">
            <w:pPr>
              <w:spacing w:after="20"/>
              <w:ind w:left="20"/>
              <w:jc w:val="both"/>
            </w:pPr>
            <w:r>
              <w:rPr>
                <w:color w:val="000000"/>
                <w:sz w:val="20"/>
              </w:rPr>
              <w:t>7.</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E8593"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5BB84E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604D9" w14:textId="77777777" w:rsidR="00CD7126" w:rsidRDefault="00000000">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4BD77" w14:textId="77777777" w:rsidR="00CD7126" w:rsidRDefault="00000000">
            <w:pPr>
              <w:spacing w:after="20"/>
              <w:ind w:left="20"/>
              <w:jc w:val="both"/>
            </w:pPr>
            <w:r>
              <w:rPr>
                <w:color w:val="000000"/>
                <w:sz w:val="20"/>
              </w:rPr>
              <w:t>00101002-1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566C1" w14:textId="77777777" w:rsidR="00CD7126" w:rsidRDefault="00000000">
            <w:pPr>
              <w:spacing w:after="20"/>
              <w:ind w:left="20"/>
              <w:jc w:val="both"/>
            </w:pPr>
            <w:r>
              <w:rPr>
                <w:color w:val="000000"/>
                <w:sz w:val="20"/>
              </w:rPr>
              <w:t>Актуализация (корректировка) сведений о воинской службе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3E2F0" w14:textId="77777777" w:rsidR="00CD7126" w:rsidRDefault="00CD7126">
            <w:pPr>
              <w:spacing w:after="20"/>
              <w:ind w:left="20"/>
              <w:jc w:val="both"/>
            </w:pPr>
          </w:p>
          <w:p w14:paraId="7065EF8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2B575"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811F6" w14:textId="77777777" w:rsidR="00CD7126" w:rsidRDefault="00CD7126">
            <w:pPr>
              <w:spacing w:after="20"/>
              <w:ind w:left="20"/>
              <w:jc w:val="both"/>
            </w:pPr>
          </w:p>
          <w:p w14:paraId="7875D6A4" w14:textId="77777777" w:rsidR="00CD7126" w:rsidRDefault="00CD7126">
            <w:pPr>
              <w:spacing w:after="20"/>
              <w:ind w:left="20"/>
              <w:jc w:val="both"/>
            </w:pPr>
          </w:p>
        </w:tc>
      </w:tr>
      <w:tr w:rsidR="00CD7126" w14:paraId="2B8F48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1FD5A" w14:textId="77777777" w:rsidR="00CD7126" w:rsidRDefault="00000000">
            <w:pPr>
              <w:spacing w:after="20"/>
              <w:ind w:left="20"/>
              <w:jc w:val="both"/>
            </w:pPr>
            <w:r>
              <w:rPr>
                <w:color w:val="000000"/>
                <w:sz w:val="20"/>
              </w:rPr>
              <w:t>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143CF" w14:textId="77777777" w:rsidR="00CD7126" w:rsidRDefault="00000000">
            <w:pPr>
              <w:spacing w:after="20"/>
              <w:ind w:left="20"/>
              <w:jc w:val="both"/>
            </w:pPr>
            <w:r>
              <w:rPr>
                <w:color w:val="000000"/>
                <w:sz w:val="20"/>
              </w:rPr>
              <w:t>00101003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31512" w14:textId="77777777" w:rsidR="00CD7126" w:rsidRDefault="00000000">
            <w:pPr>
              <w:spacing w:after="20"/>
              <w:ind w:left="20"/>
              <w:jc w:val="both"/>
            </w:pPr>
            <w:r>
              <w:rPr>
                <w:color w:val="000000"/>
                <w:sz w:val="20"/>
              </w:rPr>
              <w:t>Выдача военнообязанным военных билетов или их дубликатов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C2835" w14:textId="77777777" w:rsidR="00CD7126" w:rsidRDefault="00000000">
            <w:pPr>
              <w:spacing w:after="20"/>
              <w:ind w:left="20"/>
              <w:jc w:val="both"/>
            </w:pPr>
            <w:r>
              <w:rPr>
                <w:color w:val="000000"/>
                <w:sz w:val="20"/>
              </w:rPr>
              <w:t xml:space="preserve">Гражданам, освобожденным из мест лишения свободы и проходивших воинскую службу либо службу в правоохранительных, специальных </w:t>
            </w:r>
            <w:r>
              <w:rPr>
                <w:color w:val="000000"/>
                <w:sz w:val="20"/>
              </w:rPr>
              <w:lastRenderedPageBreak/>
              <w:t>государственных органах и выслужившим установленный срок воинской службы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F5CD6" w14:textId="77777777" w:rsidR="00CD7126" w:rsidRDefault="00000000">
            <w:pPr>
              <w:spacing w:after="20"/>
              <w:ind w:left="20"/>
              <w:jc w:val="both"/>
            </w:pPr>
            <w:r>
              <w:rPr>
                <w:color w:val="000000"/>
                <w:sz w:val="20"/>
              </w:rPr>
              <w:lastRenderedPageBreak/>
              <w:t>МО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94093" w14:textId="77777777" w:rsidR="00CD7126" w:rsidRDefault="00000000">
            <w:pPr>
              <w:spacing w:after="20"/>
              <w:ind w:left="20"/>
              <w:jc w:val="both"/>
            </w:pPr>
            <w:r>
              <w:rPr>
                <w:color w:val="000000"/>
                <w:sz w:val="20"/>
              </w:rPr>
              <w:t xml:space="preserve"> "Об утверждении Правил воинского учета военнообязанных и призывников" приказ Министра обороны Республики Казахстан от 24 января 2017 года № 28. Зарегистрирован в Реестре государственной регистрации нормативных правовых актов № 14881.</w:t>
            </w:r>
          </w:p>
        </w:tc>
      </w:tr>
      <w:tr w:rsidR="00CD7126" w14:paraId="35B057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D5581" w14:textId="77777777" w:rsidR="00CD7126" w:rsidRDefault="00000000">
            <w:pPr>
              <w:spacing w:after="20"/>
              <w:ind w:left="20"/>
              <w:jc w:val="both"/>
            </w:pPr>
            <w:r>
              <w:rPr>
                <w:color w:val="000000"/>
                <w:sz w:val="20"/>
              </w:rPr>
              <w:t>10.</w:t>
            </w:r>
          </w:p>
        </w:tc>
        <w:tc>
          <w:tcPr>
            <w:tcW w:w="1230" w:type="dxa"/>
            <w:vMerge/>
            <w:tcBorders>
              <w:top w:val="nil"/>
              <w:left w:val="single" w:sz="5" w:space="0" w:color="CFCFCF"/>
              <w:bottom w:val="single" w:sz="5" w:space="0" w:color="CFCFCF"/>
              <w:right w:val="single" w:sz="5" w:space="0" w:color="CFCFCF"/>
            </w:tcBorders>
          </w:tcPr>
          <w:p w14:paraId="70260B2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E85E5F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389F2" w14:textId="77777777" w:rsidR="00CD7126" w:rsidRDefault="00000000">
            <w:pPr>
              <w:spacing w:after="20"/>
              <w:ind w:left="20"/>
              <w:jc w:val="both"/>
            </w:pPr>
            <w:r>
              <w:rPr>
                <w:color w:val="000000"/>
                <w:sz w:val="20"/>
              </w:rPr>
              <w:t>Лицам, прибывшим из других государств и получившим гражданство Республики Казахстан, из числа ранее проходивших воинскую (альтернативную) службу либо службу в правоохранительных и специальных государственных органах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FEDB1"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0A2E84FB" w14:textId="77777777" w:rsidR="00CD7126" w:rsidRDefault="00CD7126"/>
        </w:tc>
      </w:tr>
      <w:tr w:rsidR="00CD7126" w14:paraId="0E5528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298DD" w14:textId="77777777" w:rsidR="00CD7126" w:rsidRDefault="00000000">
            <w:pPr>
              <w:spacing w:after="20"/>
              <w:ind w:left="20"/>
              <w:jc w:val="both"/>
            </w:pPr>
            <w:r>
              <w:rPr>
                <w:color w:val="000000"/>
                <w:sz w:val="20"/>
              </w:rPr>
              <w:t>11.</w:t>
            </w:r>
          </w:p>
        </w:tc>
        <w:tc>
          <w:tcPr>
            <w:tcW w:w="1230" w:type="dxa"/>
            <w:vMerge/>
            <w:tcBorders>
              <w:top w:val="nil"/>
              <w:left w:val="single" w:sz="5" w:space="0" w:color="CFCFCF"/>
              <w:bottom w:val="single" w:sz="5" w:space="0" w:color="CFCFCF"/>
              <w:right w:val="single" w:sz="5" w:space="0" w:color="CFCFCF"/>
            </w:tcBorders>
          </w:tcPr>
          <w:p w14:paraId="697F395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0C79D6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EDD68E" w14:textId="77777777" w:rsidR="00CD7126" w:rsidRDefault="00000000">
            <w:pPr>
              <w:spacing w:after="20"/>
              <w:ind w:left="20"/>
              <w:jc w:val="both"/>
            </w:pPr>
            <w:r>
              <w:rPr>
                <w:color w:val="000000"/>
                <w:sz w:val="20"/>
              </w:rPr>
              <w:t>При обмене военного билета старого образца на новый гражданами, проходившими воинскую службу либо службу в правоохранительных, специальных государственных органах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CB52B"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30CEF336" w14:textId="77777777" w:rsidR="00CD7126" w:rsidRDefault="00CD7126"/>
        </w:tc>
      </w:tr>
      <w:tr w:rsidR="00CD7126" w14:paraId="06A4C6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1255E" w14:textId="77777777" w:rsidR="00CD7126" w:rsidRDefault="00000000">
            <w:pPr>
              <w:spacing w:after="20"/>
              <w:ind w:left="20"/>
              <w:jc w:val="both"/>
            </w:pPr>
            <w:r>
              <w:rPr>
                <w:color w:val="000000"/>
                <w:sz w:val="20"/>
              </w:rPr>
              <w:t>12.</w:t>
            </w:r>
          </w:p>
        </w:tc>
        <w:tc>
          <w:tcPr>
            <w:tcW w:w="1230" w:type="dxa"/>
            <w:vMerge/>
            <w:tcBorders>
              <w:top w:val="nil"/>
              <w:left w:val="single" w:sz="5" w:space="0" w:color="CFCFCF"/>
              <w:bottom w:val="single" w:sz="5" w:space="0" w:color="CFCFCF"/>
              <w:right w:val="single" w:sz="5" w:space="0" w:color="CFCFCF"/>
            </w:tcBorders>
          </w:tcPr>
          <w:p w14:paraId="05338DE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5D66E4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100C5" w14:textId="77777777" w:rsidR="00CD7126" w:rsidRDefault="00000000">
            <w:pPr>
              <w:spacing w:after="20"/>
              <w:ind w:left="20"/>
              <w:jc w:val="both"/>
            </w:pPr>
            <w:r>
              <w:rPr>
                <w:color w:val="000000"/>
                <w:sz w:val="20"/>
              </w:rPr>
              <w:t>При утрате либо порче военного билета гражданами, проходивши</w:t>
            </w:r>
            <w:r>
              <w:rPr>
                <w:color w:val="000000"/>
                <w:sz w:val="20"/>
              </w:rPr>
              <w:lastRenderedPageBreak/>
              <w:t>ми воинскую службу либо службу в правоохранительных, специальных государственных органах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745C7" w14:textId="77777777" w:rsidR="00CD7126" w:rsidRDefault="00000000">
            <w:pPr>
              <w:spacing w:after="20"/>
              <w:ind w:left="20"/>
              <w:jc w:val="both"/>
            </w:pPr>
            <w:r>
              <w:rPr>
                <w:color w:val="000000"/>
                <w:sz w:val="20"/>
              </w:rPr>
              <w:lastRenderedPageBreak/>
              <w:t>МО</w:t>
            </w:r>
          </w:p>
        </w:tc>
        <w:tc>
          <w:tcPr>
            <w:tcW w:w="2460" w:type="dxa"/>
            <w:gridSpan w:val="2"/>
            <w:vMerge/>
            <w:tcBorders>
              <w:top w:val="nil"/>
              <w:left w:val="single" w:sz="5" w:space="0" w:color="CFCFCF"/>
              <w:bottom w:val="single" w:sz="5" w:space="0" w:color="CFCFCF"/>
              <w:right w:val="single" w:sz="5" w:space="0" w:color="CFCFCF"/>
            </w:tcBorders>
          </w:tcPr>
          <w:p w14:paraId="6A5CD6AE" w14:textId="77777777" w:rsidR="00CD7126" w:rsidRDefault="00CD7126"/>
        </w:tc>
      </w:tr>
      <w:tr w:rsidR="00CD7126" w14:paraId="6B2357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03348" w14:textId="77777777" w:rsidR="00CD7126" w:rsidRDefault="00000000">
            <w:pPr>
              <w:spacing w:after="20"/>
              <w:ind w:left="20"/>
              <w:jc w:val="both"/>
            </w:pPr>
            <w:r>
              <w:rPr>
                <w:color w:val="000000"/>
                <w:sz w:val="20"/>
              </w:rPr>
              <w:t>13.</w:t>
            </w:r>
          </w:p>
        </w:tc>
        <w:tc>
          <w:tcPr>
            <w:tcW w:w="1230" w:type="dxa"/>
            <w:vMerge/>
            <w:tcBorders>
              <w:top w:val="nil"/>
              <w:left w:val="single" w:sz="5" w:space="0" w:color="CFCFCF"/>
              <w:bottom w:val="single" w:sz="5" w:space="0" w:color="CFCFCF"/>
              <w:right w:val="single" w:sz="5" w:space="0" w:color="CFCFCF"/>
            </w:tcBorders>
          </w:tcPr>
          <w:p w14:paraId="3D6C526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A2465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20474" w14:textId="77777777" w:rsidR="00CD7126" w:rsidRDefault="00000000">
            <w:pPr>
              <w:spacing w:after="20"/>
              <w:ind w:left="20"/>
              <w:jc w:val="both"/>
            </w:pPr>
            <w:r>
              <w:rPr>
                <w:color w:val="000000"/>
                <w:sz w:val="20"/>
              </w:rPr>
              <w:t>При изменении фамилии, имени, отчества гражданами, проходившими воинскую службу либо службу в правоохранительных, специальных государственных органах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17F21"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3416D62D" w14:textId="77777777" w:rsidR="00CD7126" w:rsidRDefault="00CD7126"/>
        </w:tc>
      </w:tr>
      <w:tr w:rsidR="00CD7126" w14:paraId="7003C07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67F4C" w14:textId="77777777" w:rsidR="00CD7126" w:rsidRDefault="00000000">
            <w:pPr>
              <w:spacing w:after="20"/>
              <w:ind w:left="20"/>
              <w:jc w:val="both"/>
            </w:pPr>
            <w:r>
              <w:rPr>
                <w:color w:val="000000"/>
                <w:sz w:val="20"/>
              </w:rPr>
              <w:t>14.</w:t>
            </w:r>
          </w:p>
        </w:tc>
        <w:tc>
          <w:tcPr>
            <w:tcW w:w="1230" w:type="dxa"/>
            <w:vMerge/>
            <w:tcBorders>
              <w:top w:val="nil"/>
              <w:left w:val="single" w:sz="5" w:space="0" w:color="CFCFCF"/>
              <w:bottom w:val="single" w:sz="5" w:space="0" w:color="CFCFCF"/>
              <w:right w:val="single" w:sz="5" w:space="0" w:color="CFCFCF"/>
            </w:tcBorders>
          </w:tcPr>
          <w:p w14:paraId="50DE730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0EFCD6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6C30E" w14:textId="77777777" w:rsidR="00CD7126" w:rsidRDefault="00000000">
            <w:pPr>
              <w:spacing w:after="20"/>
              <w:ind w:left="20"/>
              <w:jc w:val="both"/>
            </w:pPr>
            <w:r>
              <w:rPr>
                <w:color w:val="000000"/>
                <w:sz w:val="20"/>
              </w:rPr>
              <w:t>Гражданам, восстановленным в воинском звании и проходившим воинскую службу либо службу в правоохранительных и специальных государственных органах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95A822"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1A600099" w14:textId="77777777" w:rsidR="00CD7126" w:rsidRDefault="00CD7126"/>
        </w:tc>
      </w:tr>
      <w:tr w:rsidR="00CD7126" w14:paraId="3A7E4E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AF7EF" w14:textId="77777777" w:rsidR="00CD7126" w:rsidRDefault="00000000">
            <w:pPr>
              <w:spacing w:after="20"/>
              <w:ind w:left="20"/>
              <w:jc w:val="both"/>
            </w:pPr>
            <w:r>
              <w:rPr>
                <w:color w:val="000000"/>
                <w:sz w:val="20"/>
              </w:rPr>
              <w:t>15.</w:t>
            </w:r>
          </w:p>
        </w:tc>
        <w:tc>
          <w:tcPr>
            <w:tcW w:w="1230" w:type="dxa"/>
            <w:vMerge/>
            <w:tcBorders>
              <w:top w:val="nil"/>
              <w:left w:val="single" w:sz="5" w:space="0" w:color="CFCFCF"/>
              <w:bottom w:val="single" w:sz="5" w:space="0" w:color="CFCFCF"/>
              <w:right w:val="single" w:sz="5" w:space="0" w:color="CFCFCF"/>
            </w:tcBorders>
          </w:tcPr>
          <w:p w14:paraId="690664E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55A3D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EBE71" w14:textId="77777777" w:rsidR="00CD7126" w:rsidRDefault="00000000">
            <w:pPr>
              <w:spacing w:after="20"/>
              <w:ind w:left="20"/>
              <w:jc w:val="both"/>
            </w:pPr>
            <w:r>
              <w:rPr>
                <w:color w:val="000000"/>
                <w:sz w:val="20"/>
              </w:rPr>
              <w:t>Гражданам, уволенным с воинской службы либо службы в правоохранительных, специальных государственных органах и выслужившим установленный срок воинской службы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CE5E6"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296C4ACC" w14:textId="77777777" w:rsidR="00CD7126" w:rsidRDefault="00CD7126"/>
        </w:tc>
      </w:tr>
      <w:tr w:rsidR="00CD7126" w14:paraId="5A0EAA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F944E" w14:textId="77777777" w:rsidR="00CD7126" w:rsidRDefault="00000000">
            <w:pPr>
              <w:spacing w:after="20"/>
              <w:ind w:left="20"/>
              <w:jc w:val="both"/>
            </w:pPr>
            <w:r>
              <w:rPr>
                <w:color w:val="000000"/>
                <w:sz w:val="20"/>
              </w:rPr>
              <w:t>15-1.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93920" w14:textId="77777777" w:rsidR="00CD7126" w:rsidRDefault="00000000">
            <w:pPr>
              <w:spacing w:after="20"/>
              <w:ind w:left="20"/>
              <w:jc w:val="both"/>
            </w:pPr>
            <w:r>
              <w:rPr>
                <w:color w:val="000000"/>
                <w:sz w:val="20"/>
              </w:rPr>
              <w:t>00101003-1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12A5C" w14:textId="77777777" w:rsidR="00CD7126" w:rsidRDefault="00000000">
            <w:pPr>
              <w:spacing w:after="20"/>
              <w:ind w:left="20"/>
              <w:jc w:val="both"/>
            </w:pPr>
            <w:r>
              <w:rPr>
                <w:color w:val="000000"/>
                <w:sz w:val="20"/>
              </w:rPr>
              <w:t>Зачисление в кандидаты для поступления в военные учебные заведения МО РК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2EBEE" w14:textId="77777777" w:rsidR="00CD7126" w:rsidRDefault="00CD7126">
            <w:pPr>
              <w:spacing w:after="20"/>
              <w:ind w:left="20"/>
              <w:jc w:val="both"/>
            </w:pPr>
          </w:p>
          <w:p w14:paraId="5DB1E18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4D5C0"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28EFF4" w14:textId="77777777" w:rsidR="00CD7126" w:rsidRDefault="00CD7126">
            <w:pPr>
              <w:spacing w:after="20"/>
              <w:ind w:left="20"/>
              <w:jc w:val="both"/>
            </w:pPr>
          </w:p>
          <w:p w14:paraId="498A4F3D" w14:textId="77777777" w:rsidR="00CD7126" w:rsidRDefault="00CD7126">
            <w:pPr>
              <w:spacing w:after="20"/>
              <w:ind w:left="20"/>
              <w:jc w:val="both"/>
            </w:pPr>
          </w:p>
        </w:tc>
      </w:tr>
      <w:tr w:rsidR="00CD7126" w14:paraId="282F89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7A988" w14:textId="77777777" w:rsidR="00CD7126" w:rsidRDefault="00000000">
            <w:pPr>
              <w:spacing w:after="20"/>
              <w:ind w:left="20"/>
              <w:jc w:val="both"/>
            </w:pPr>
            <w:r>
              <w:rPr>
                <w:color w:val="000000"/>
                <w:sz w:val="20"/>
              </w:rPr>
              <w:t>15-2.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FC70F" w14:textId="77777777" w:rsidR="00CD7126" w:rsidRDefault="00000000">
            <w:pPr>
              <w:spacing w:after="20"/>
              <w:ind w:left="20"/>
              <w:jc w:val="both"/>
            </w:pPr>
            <w:r>
              <w:rPr>
                <w:color w:val="000000"/>
                <w:sz w:val="20"/>
              </w:rPr>
              <w:t>00101003-2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45FA4" w14:textId="77777777" w:rsidR="00CD7126" w:rsidRDefault="00000000">
            <w:pPr>
              <w:spacing w:after="20"/>
              <w:ind w:left="20"/>
              <w:jc w:val="both"/>
            </w:pPr>
            <w:r>
              <w:rPr>
                <w:color w:val="000000"/>
                <w:sz w:val="20"/>
              </w:rPr>
              <w:t>Восстановление в военные учебные заведения МО РК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60494" w14:textId="77777777" w:rsidR="00CD7126" w:rsidRDefault="00CD7126">
            <w:pPr>
              <w:spacing w:after="20"/>
              <w:ind w:left="20"/>
              <w:jc w:val="both"/>
            </w:pPr>
          </w:p>
          <w:p w14:paraId="01AA47C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F9479"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FE33C" w14:textId="77777777" w:rsidR="00CD7126" w:rsidRDefault="00CD7126">
            <w:pPr>
              <w:spacing w:after="20"/>
              <w:ind w:left="20"/>
              <w:jc w:val="both"/>
            </w:pPr>
          </w:p>
          <w:p w14:paraId="4CFD3037" w14:textId="77777777" w:rsidR="00CD7126" w:rsidRDefault="00CD7126">
            <w:pPr>
              <w:spacing w:after="20"/>
              <w:ind w:left="20"/>
              <w:jc w:val="both"/>
            </w:pPr>
          </w:p>
        </w:tc>
      </w:tr>
      <w:tr w:rsidR="00CD7126" w14:paraId="34EC5F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6B23F" w14:textId="77777777" w:rsidR="00CD7126" w:rsidRDefault="00000000">
            <w:pPr>
              <w:spacing w:after="20"/>
              <w:ind w:left="20"/>
              <w:jc w:val="both"/>
            </w:pPr>
            <w:r>
              <w:rPr>
                <w:color w:val="000000"/>
                <w:sz w:val="20"/>
              </w:rPr>
              <w:t>15-3.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0EA75" w14:textId="77777777" w:rsidR="00CD7126" w:rsidRDefault="00000000">
            <w:pPr>
              <w:spacing w:after="20"/>
              <w:ind w:left="20"/>
              <w:jc w:val="both"/>
            </w:pPr>
            <w:r>
              <w:rPr>
                <w:color w:val="000000"/>
                <w:sz w:val="20"/>
              </w:rPr>
              <w:t>00101003-3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F86F6" w14:textId="77777777" w:rsidR="00CD7126" w:rsidRDefault="00000000">
            <w:pPr>
              <w:spacing w:after="20"/>
              <w:ind w:left="20"/>
              <w:jc w:val="both"/>
            </w:pPr>
            <w:r>
              <w:rPr>
                <w:color w:val="000000"/>
                <w:sz w:val="20"/>
              </w:rPr>
              <w:t>Восстановление дубликата диплома об окончании военного учебного заведения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959F8" w14:textId="77777777" w:rsidR="00CD7126" w:rsidRDefault="00CD7126">
            <w:pPr>
              <w:spacing w:after="20"/>
              <w:ind w:left="20"/>
              <w:jc w:val="both"/>
            </w:pPr>
          </w:p>
          <w:p w14:paraId="0C3D475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618E4"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59F39" w14:textId="77777777" w:rsidR="00CD7126" w:rsidRDefault="00CD7126">
            <w:pPr>
              <w:spacing w:after="20"/>
              <w:ind w:left="20"/>
              <w:jc w:val="both"/>
            </w:pPr>
          </w:p>
          <w:p w14:paraId="7ACA109D" w14:textId="77777777" w:rsidR="00CD7126" w:rsidRDefault="00CD7126">
            <w:pPr>
              <w:spacing w:after="20"/>
              <w:ind w:left="20"/>
              <w:jc w:val="both"/>
            </w:pPr>
          </w:p>
        </w:tc>
      </w:tr>
      <w:tr w:rsidR="00CD7126" w14:paraId="20867D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96340" w14:textId="77777777" w:rsidR="00CD7126" w:rsidRDefault="00000000">
            <w:pPr>
              <w:spacing w:after="20"/>
              <w:ind w:left="20"/>
              <w:jc w:val="both"/>
            </w:pPr>
            <w:r>
              <w:rPr>
                <w:color w:val="000000"/>
                <w:sz w:val="20"/>
              </w:rPr>
              <w:t>16.</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18349"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E958D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F27FC" w14:textId="77777777" w:rsidR="00CD7126" w:rsidRDefault="00000000">
            <w:pPr>
              <w:spacing w:after="20"/>
              <w:ind w:left="20"/>
              <w:jc w:val="both"/>
            </w:pPr>
            <w:r>
              <w:rPr>
                <w:color w:val="000000"/>
                <w:sz w:val="20"/>
              </w:rPr>
              <w:t>17.</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DC96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70083B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6EC413" w14:textId="77777777" w:rsidR="00CD7126" w:rsidRDefault="00000000">
            <w:pPr>
              <w:spacing w:after="20"/>
              <w:ind w:left="20"/>
              <w:jc w:val="both"/>
            </w:pPr>
            <w:r>
              <w:rPr>
                <w:color w:val="000000"/>
                <w:sz w:val="20"/>
              </w:rPr>
              <w:t>18.</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4E05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24E39F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8D558" w14:textId="77777777" w:rsidR="00CD7126" w:rsidRDefault="00000000">
            <w:pPr>
              <w:spacing w:after="20"/>
              <w:ind w:left="20"/>
              <w:jc w:val="both"/>
            </w:pPr>
            <w:r>
              <w:rPr>
                <w:color w:val="000000"/>
                <w:sz w:val="20"/>
              </w:rPr>
              <w:t>19.</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D8C14"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783A2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BC3BA" w14:textId="77777777" w:rsidR="00CD7126" w:rsidRDefault="00000000">
            <w:pPr>
              <w:spacing w:after="20"/>
              <w:ind w:left="20"/>
              <w:jc w:val="both"/>
            </w:pPr>
            <w:r>
              <w:rPr>
                <w:color w:val="000000"/>
                <w:sz w:val="20"/>
              </w:rPr>
              <w:t>20.</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08D91"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6F0C62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6BC79" w14:textId="77777777" w:rsidR="00CD7126" w:rsidRDefault="00000000">
            <w:pPr>
              <w:spacing w:after="20"/>
              <w:ind w:left="20"/>
              <w:jc w:val="both"/>
            </w:pPr>
            <w:r>
              <w:rPr>
                <w:color w:val="000000"/>
                <w:sz w:val="20"/>
              </w:rPr>
              <w:t>21.</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93C55"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259A48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E3EC6" w14:textId="77777777" w:rsidR="00CD7126" w:rsidRDefault="00000000">
            <w:pPr>
              <w:spacing w:after="20"/>
              <w:ind w:left="20"/>
              <w:jc w:val="both"/>
            </w:pPr>
            <w:r>
              <w:rPr>
                <w:color w:val="000000"/>
                <w:sz w:val="20"/>
              </w:rPr>
              <w:t>22.</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B1391"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07ACABE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7402E" w14:textId="77777777" w:rsidR="00CD7126" w:rsidRDefault="00000000">
            <w:pPr>
              <w:spacing w:after="20"/>
              <w:ind w:left="20"/>
              <w:jc w:val="both"/>
            </w:pPr>
            <w:r>
              <w:rPr>
                <w:color w:val="000000"/>
                <w:sz w:val="20"/>
              </w:rPr>
              <w:t>23.</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5F38A"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9F82F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BB4A8" w14:textId="77777777" w:rsidR="00CD7126" w:rsidRDefault="00000000">
            <w:pPr>
              <w:spacing w:after="20"/>
              <w:ind w:left="20"/>
              <w:jc w:val="both"/>
            </w:pPr>
            <w:r>
              <w:rPr>
                <w:color w:val="000000"/>
                <w:sz w:val="20"/>
              </w:rPr>
              <w:t>24.</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E4E8D"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54B464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5BE4C" w14:textId="77777777" w:rsidR="00CD7126" w:rsidRDefault="00000000">
            <w:pPr>
              <w:spacing w:after="20"/>
              <w:ind w:left="20"/>
              <w:jc w:val="both"/>
            </w:pPr>
            <w:r>
              <w:rPr>
                <w:color w:val="000000"/>
                <w:sz w:val="20"/>
              </w:rPr>
              <w:t>25.</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21D4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FA68AF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3EA6E" w14:textId="77777777" w:rsidR="00CD7126" w:rsidRDefault="00000000">
            <w:pPr>
              <w:spacing w:after="20"/>
              <w:ind w:left="20"/>
              <w:jc w:val="both"/>
            </w:pPr>
            <w:r>
              <w:rPr>
                <w:color w:val="000000"/>
                <w:sz w:val="20"/>
              </w:rPr>
              <w:t>26.</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57998"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03E883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E2243" w14:textId="77777777" w:rsidR="00CD7126" w:rsidRDefault="00000000">
            <w:pPr>
              <w:spacing w:after="20"/>
              <w:ind w:left="20"/>
              <w:jc w:val="both"/>
            </w:pPr>
            <w:r>
              <w:rPr>
                <w:color w:val="000000"/>
                <w:sz w:val="20"/>
              </w:rPr>
              <w:t>27.</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539D5"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16AC6D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85756" w14:textId="77777777" w:rsidR="00CD7126" w:rsidRDefault="00000000">
            <w:pPr>
              <w:spacing w:after="20"/>
              <w:ind w:left="20"/>
              <w:jc w:val="both"/>
            </w:pPr>
            <w:r>
              <w:rPr>
                <w:color w:val="000000"/>
                <w:sz w:val="20"/>
              </w:rPr>
              <w:t>28.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B36BC" w14:textId="77777777" w:rsidR="00CD7126" w:rsidRDefault="00000000">
            <w:pPr>
              <w:spacing w:after="20"/>
              <w:ind w:left="20"/>
              <w:jc w:val="both"/>
            </w:pPr>
            <w:r>
              <w:rPr>
                <w:color w:val="000000"/>
                <w:sz w:val="20"/>
              </w:rPr>
              <w:t>00101004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FC8DB" w14:textId="77777777" w:rsidR="00CD7126" w:rsidRDefault="00000000">
            <w:pPr>
              <w:spacing w:after="20"/>
              <w:ind w:left="20"/>
              <w:jc w:val="both"/>
            </w:pPr>
            <w:r>
              <w:rPr>
                <w:color w:val="000000"/>
                <w:sz w:val="20"/>
              </w:rPr>
              <w:t>Выдача удостоверений ветеранам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92504" w14:textId="77777777" w:rsidR="00CD7126" w:rsidRDefault="00CD7126">
            <w:pPr>
              <w:spacing w:after="20"/>
              <w:ind w:left="20"/>
              <w:jc w:val="both"/>
            </w:pPr>
          </w:p>
          <w:p w14:paraId="7AEDF1C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14BA4"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9F9F3B" w14:textId="77777777" w:rsidR="00CD7126" w:rsidRDefault="00000000">
            <w:pPr>
              <w:spacing w:after="20"/>
              <w:ind w:left="20"/>
              <w:jc w:val="both"/>
            </w:pPr>
            <w:r>
              <w:rPr>
                <w:color w:val="000000"/>
                <w:sz w:val="20"/>
              </w:rPr>
              <w:t xml:space="preserve"> "Об утверждении Правил выдачи удостоверения участника Великой Отечественной войны" приказ Министра обороны Республики Казахстан от 9 июля 2019 года № 526. Зарегистрирован в Реестре государственной регистрации нормативных правовых актов № 19008.</w:t>
            </w:r>
          </w:p>
        </w:tc>
      </w:tr>
      <w:tr w:rsidR="00CD7126" w14:paraId="45CA254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A1F20" w14:textId="77777777" w:rsidR="00CD7126" w:rsidRDefault="00000000">
            <w:pPr>
              <w:spacing w:after="20"/>
              <w:ind w:left="20"/>
              <w:jc w:val="both"/>
            </w:pPr>
            <w:r>
              <w:rPr>
                <w:color w:val="000000"/>
                <w:sz w:val="20"/>
              </w:rPr>
              <w:t>29.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B90E02" w14:textId="77777777" w:rsidR="00CD7126" w:rsidRDefault="00000000">
            <w:pPr>
              <w:spacing w:after="20"/>
              <w:ind w:left="20"/>
              <w:jc w:val="both"/>
            </w:pPr>
            <w:r>
              <w:rPr>
                <w:color w:val="000000"/>
                <w:sz w:val="20"/>
              </w:rPr>
              <w:t>00101005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B0E1C" w14:textId="77777777" w:rsidR="00CD7126" w:rsidRDefault="00000000">
            <w:pPr>
              <w:spacing w:after="20"/>
              <w:ind w:left="20"/>
              <w:jc w:val="both"/>
            </w:pPr>
            <w:r>
              <w:rPr>
                <w:color w:val="000000"/>
                <w:sz w:val="20"/>
              </w:rPr>
              <w:t>Выдача справки о наличии либо отсутствии судимости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392887" w14:textId="77777777" w:rsidR="00CD7126" w:rsidRDefault="00CD7126">
            <w:pPr>
              <w:spacing w:after="20"/>
              <w:ind w:left="20"/>
              <w:jc w:val="both"/>
            </w:pPr>
          </w:p>
          <w:p w14:paraId="00D4B3A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D3474" w14:textId="77777777" w:rsidR="00CD7126" w:rsidRDefault="00000000">
            <w:pPr>
              <w:spacing w:after="20"/>
              <w:ind w:left="20"/>
              <w:jc w:val="both"/>
            </w:pPr>
            <w:r>
              <w:rPr>
                <w:color w:val="000000"/>
                <w:sz w:val="20"/>
              </w:rPr>
              <w:t>ГП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25315"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приказ Генерального Прокурора Республики Казахстан от 18 мая 2020 года № 64. Зарегистрирован в Реестре государственной регистрации нормативных правовых актов № 20674</w:t>
            </w:r>
          </w:p>
        </w:tc>
      </w:tr>
      <w:tr w:rsidR="00CD7126" w14:paraId="1BB729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49D55" w14:textId="77777777" w:rsidR="00CD7126" w:rsidRDefault="00000000">
            <w:pPr>
              <w:spacing w:after="20"/>
              <w:ind w:left="20"/>
              <w:jc w:val="both"/>
            </w:pPr>
            <w:r>
              <w:rPr>
                <w:color w:val="000000"/>
                <w:sz w:val="20"/>
              </w:rPr>
              <w:t>30.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4BAD9" w14:textId="77777777" w:rsidR="00CD7126" w:rsidRDefault="00000000">
            <w:pPr>
              <w:spacing w:after="20"/>
              <w:ind w:left="20"/>
              <w:jc w:val="both"/>
            </w:pPr>
            <w:r>
              <w:rPr>
                <w:color w:val="000000"/>
                <w:sz w:val="20"/>
              </w:rPr>
              <w:t>0010100-5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0B8C6" w14:textId="77777777" w:rsidR="00CD7126" w:rsidRDefault="00000000">
            <w:pPr>
              <w:spacing w:after="20"/>
              <w:ind w:left="20"/>
              <w:jc w:val="both"/>
            </w:pPr>
            <w:r>
              <w:rPr>
                <w:color w:val="000000"/>
                <w:sz w:val="20"/>
              </w:rPr>
              <w:t>Выдача сведений о совершении лицом коррупционного преступления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D68A2" w14:textId="77777777" w:rsidR="00CD7126" w:rsidRDefault="00CD7126">
            <w:pPr>
              <w:spacing w:after="20"/>
              <w:ind w:left="20"/>
              <w:jc w:val="both"/>
            </w:pPr>
          </w:p>
          <w:p w14:paraId="7333ED7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2A97B3" w14:textId="77777777" w:rsidR="00CD7126" w:rsidRDefault="00000000">
            <w:pPr>
              <w:spacing w:after="20"/>
              <w:ind w:left="20"/>
              <w:jc w:val="both"/>
            </w:pPr>
            <w:r>
              <w:rPr>
                <w:color w:val="000000"/>
                <w:sz w:val="20"/>
              </w:rPr>
              <w:t>ГП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A6600" w14:textId="77777777" w:rsidR="00CD7126" w:rsidRDefault="00CD7126">
            <w:pPr>
              <w:spacing w:after="20"/>
              <w:ind w:left="20"/>
              <w:jc w:val="both"/>
            </w:pPr>
          </w:p>
          <w:p w14:paraId="0CF7DBC7" w14:textId="77777777" w:rsidR="00CD7126" w:rsidRDefault="00CD7126">
            <w:pPr>
              <w:spacing w:after="20"/>
              <w:ind w:left="20"/>
              <w:jc w:val="both"/>
            </w:pPr>
          </w:p>
        </w:tc>
      </w:tr>
      <w:tr w:rsidR="00CD7126" w14:paraId="5E13981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B749" w14:textId="77777777" w:rsidR="00CD7126" w:rsidRDefault="00000000">
            <w:pPr>
              <w:spacing w:after="20"/>
              <w:ind w:left="20"/>
              <w:jc w:val="both"/>
            </w:pPr>
            <w:r>
              <w:rPr>
                <w:color w:val="000000"/>
                <w:sz w:val="20"/>
              </w:rPr>
              <w:t>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B4A27" w14:textId="77777777" w:rsidR="00CD7126" w:rsidRDefault="00000000">
            <w:pPr>
              <w:spacing w:after="20"/>
              <w:ind w:left="20"/>
              <w:jc w:val="both"/>
            </w:pPr>
            <w:r>
              <w:rPr>
                <w:color w:val="000000"/>
                <w:sz w:val="20"/>
              </w:rPr>
              <w:t>00101006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8A3D1" w14:textId="77777777" w:rsidR="00CD7126" w:rsidRDefault="00000000">
            <w:pPr>
              <w:spacing w:after="20"/>
              <w:ind w:left="20"/>
              <w:jc w:val="both"/>
            </w:pPr>
            <w:r>
              <w:rPr>
                <w:color w:val="000000"/>
                <w:sz w:val="20"/>
              </w:rPr>
              <w:t>Прием документов и препровождение их на изготовление паспортов гражданам Республики Казахстан, находящимся за границей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1671D" w14:textId="77777777" w:rsidR="00CD7126" w:rsidRDefault="00CD7126">
            <w:pPr>
              <w:spacing w:after="20"/>
              <w:ind w:left="20"/>
              <w:jc w:val="both"/>
            </w:pPr>
          </w:p>
          <w:p w14:paraId="3B0D836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5CA6D"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37531" w14:textId="77777777" w:rsidR="00CD7126" w:rsidRDefault="00000000">
            <w:pPr>
              <w:spacing w:after="20"/>
              <w:ind w:left="20"/>
              <w:jc w:val="both"/>
            </w:pPr>
            <w:r>
              <w:rPr>
                <w:color w:val="000000"/>
                <w:sz w:val="20"/>
              </w:rPr>
              <w:t xml:space="preserve"> "Об утверждении Правил оказания государственной услуги "Прием документов и препровождение их на изготовление паспортов гражданам Республики Казахстан, находящимся за границей, и внесение в их паспорта необходимых записей" приказ Министра иностранных дел Республики Казахстан от 12 мая 2020 года № 11-1-4/149. Зарегистрирован в Реестре государственной регистрации нормативных правовых актов № 20627.</w:t>
            </w:r>
          </w:p>
        </w:tc>
      </w:tr>
      <w:tr w:rsidR="00CD7126" w14:paraId="6DC4F1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F7D08" w14:textId="77777777" w:rsidR="00CD7126" w:rsidRDefault="00000000">
            <w:pPr>
              <w:spacing w:after="20"/>
              <w:ind w:left="20"/>
              <w:jc w:val="both"/>
            </w:pPr>
            <w:r>
              <w:rPr>
                <w:color w:val="000000"/>
                <w:sz w:val="20"/>
              </w:rPr>
              <w:t>32.</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C7658"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2969E3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F51F7" w14:textId="77777777" w:rsidR="00CD7126" w:rsidRDefault="00000000">
            <w:pPr>
              <w:spacing w:after="20"/>
              <w:ind w:left="20"/>
              <w:jc w:val="both"/>
            </w:pPr>
            <w:r>
              <w:rPr>
                <w:color w:val="000000"/>
                <w:sz w:val="20"/>
              </w:rPr>
              <w:t>33.</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84207"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6C8A05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47BBF8" w14:textId="77777777" w:rsidR="00CD7126" w:rsidRDefault="00000000">
            <w:pPr>
              <w:spacing w:after="20"/>
              <w:ind w:left="20"/>
              <w:jc w:val="both"/>
            </w:pPr>
            <w:r>
              <w:rPr>
                <w:color w:val="000000"/>
                <w:sz w:val="20"/>
              </w:rPr>
              <w:t>34.</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30957"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38545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E6AD7" w14:textId="77777777" w:rsidR="00CD7126" w:rsidRDefault="00000000">
            <w:pPr>
              <w:spacing w:after="20"/>
              <w:ind w:left="20"/>
              <w:jc w:val="both"/>
            </w:pPr>
            <w:r>
              <w:rPr>
                <w:color w:val="000000"/>
                <w:sz w:val="20"/>
              </w:rPr>
              <w:t>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56A6E" w14:textId="77777777" w:rsidR="00CD7126" w:rsidRDefault="00000000">
            <w:pPr>
              <w:spacing w:after="20"/>
              <w:ind w:left="20"/>
              <w:jc w:val="both"/>
            </w:pPr>
            <w:r>
              <w:rPr>
                <w:color w:val="000000"/>
                <w:sz w:val="20"/>
              </w:rPr>
              <w:t>00101010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1043C" w14:textId="77777777" w:rsidR="00CD7126" w:rsidRDefault="00000000">
            <w:pPr>
              <w:spacing w:after="20"/>
              <w:ind w:left="20"/>
              <w:jc w:val="both"/>
            </w:pPr>
            <w:r>
              <w:rPr>
                <w:color w:val="000000"/>
                <w:sz w:val="20"/>
              </w:rPr>
              <w:t>Представление сведений, подтверждающих регистрацию по постоянному месту жительства в населенном пункте приграничной территории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C3875" w14:textId="77777777" w:rsidR="00CD7126" w:rsidRDefault="00CD7126">
            <w:pPr>
              <w:spacing w:after="20"/>
              <w:ind w:left="20"/>
              <w:jc w:val="both"/>
            </w:pPr>
          </w:p>
          <w:p w14:paraId="11CE9EF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662D8"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AD9DF"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приказ Министра внутренних дел Республики Казахстан от 30 марта 2020 года № 267. Зарегистрирован в Реестре государственной регистрации нормативных правовых актов № 20192.</w:t>
            </w:r>
          </w:p>
        </w:tc>
      </w:tr>
      <w:tr w:rsidR="00CD7126" w14:paraId="09831D9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0C6F0" w14:textId="77777777" w:rsidR="00CD7126" w:rsidRDefault="00000000">
            <w:pPr>
              <w:spacing w:after="20"/>
              <w:ind w:left="20"/>
              <w:jc w:val="both"/>
            </w:pPr>
            <w:r>
              <w:rPr>
                <w:color w:val="000000"/>
                <w:sz w:val="20"/>
              </w:rPr>
              <w:t>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C937E" w14:textId="77777777" w:rsidR="00CD7126" w:rsidRDefault="00000000">
            <w:pPr>
              <w:spacing w:after="20"/>
              <w:ind w:left="20"/>
              <w:jc w:val="both"/>
            </w:pPr>
            <w:r>
              <w:rPr>
                <w:color w:val="000000"/>
                <w:sz w:val="20"/>
              </w:rPr>
              <w:t>00101011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32C5A" w14:textId="77777777" w:rsidR="00CD7126" w:rsidRDefault="00000000">
            <w:pPr>
              <w:spacing w:after="20"/>
              <w:ind w:left="20"/>
              <w:jc w:val="both"/>
            </w:pPr>
            <w:r>
              <w:rPr>
                <w:color w:val="000000"/>
                <w:sz w:val="20"/>
              </w:rPr>
              <w:t>Подготовка граждан по военно-техническим и другим военным специальностям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961F8" w14:textId="77777777" w:rsidR="00CD7126" w:rsidRDefault="00CD7126">
            <w:pPr>
              <w:spacing w:after="20"/>
              <w:ind w:left="20"/>
              <w:jc w:val="both"/>
            </w:pPr>
          </w:p>
          <w:p w14:paraId="491048C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5B4EC"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A6A0D" w14:textId="77777777" w:rsidR="00CD7126" w:rsidRDefault="00000000">
            <w:pPr>
              <w:spacing w:after="20"/>
              <w:ind w:left="20"/>
              <w:jc w:val="both"/>
            </w:pPr>
            <w:r>
              <w:rPr>
                <w:color w:val="000000"/>
                <w:sz w:val="20"/>
              </w:rPr>
              <w:t xml:space="preserve"> "Об утверждении Правил набора призывников, военнообязанных, их направления и обучения на безвозмездной и возмездной основах, организации учебно-воспитательного процесса, а также сроков обучения по военно-техническим и иным специальностям в специализированных организациях Министерства обороны Республики Казахстан" приказ Министра обороны Республики Казахстан от 17 июля 2017 года № 357. Зарегистрирован в Реестре государственной регистрации нормативных правовых актов № 15517.</w:t>
            </w:r>
          </w:p>
        </w:tc>
      </w:tr>
      <w:tr w:rsidR="00CD7126" w14:paraId="1B5957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1D091" w14:textId="77777777" w:rsidR="00CD7126" w:rsidRDefault="00000000">
            <w:pPr>
              <w:spacing w:after="20"/>
              <w:ind w:left="20"/>
              <w:jc w:val="both"/>
            </w:pPr>
            <w:r>
              <w:rPr>
                <w:color w:val="000000"/>
                <w:sz w:val="20"/>
              </w:rPr>
              <w:t>36-1.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B0771" w14:textId="77777777" w:rsidR="00CD7126" w:rsidRDefault="00000000">
            <w:pPr>
              <w:spacing w:after="20"/>
              <w:ind w:left="20"/>
              <w:jc w:val="both"/>
            </w:pPr>
            <w:r>
              <w:rPr>
                <w:color w:val="000000"/>
                <w:sz w:val="20"/>
              </w:rPr>
              <w:t>00101012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D95FCE" w14:textId="77777777" w:rsidR="00CD7126" w:rsidRDefault="00000000">
            <w:pPr>
              <w:spacing w:after="20"/>
              <w:ind w:left="20"/>
              <w:jc w:val="both"/>
            </w:pPr>
            <w:r>
              <w:rPr>
                <w:color w:val="000000"/>
                <w:sz w:val="20"/>
              </w:rPr>
              <w:t>Подключение абонентского номера к учетной записи веб-портала "электронного правительства"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D2F16" w14:textId="77777777" w:rsidR="00CD7126" w:rsidRDefault="00CD7126">
            <w:pPr>
              <w:spacing w:after="20"/>
              <w:ind w:left="20"/>
              <w:jc w:val="both"/>
            </w:pPr>
          </w:p>
          <w:p w14:paraId="1A44434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4A313"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0EBEA" w14:textId="77777777" w:rsidR="00CD7126" w:rsidRDefault="00CD7126">
            <w:pPr>
              <w:spacing w:after="20"/>
              <w:ind w:left="20"/>
              <w:jc w:val="both"/>
            </w:pPr>
          </w:p>
          <w:p w14:paraId="43E74BF2" w14:textId="77777777" w:rsidR="00CD7126" w:rsidRDefault="00CD7126">
            <w:pPr>
              <w:spacing w:after="20"/>
              <w:ind w:left="20"/>
              <w:jc w:val="both"/>
            </w:pPr>
          </w:p>
        </w:tc>
      </w:tr>
      <w:tr w:rsidR="00CD7126" w14:paraId="4196FA8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D5231" w14:textId="77777777" w:rsidR="00CD7126" w:rsidRDefault="00000000">
            <w:pPr>
              <w:spacing w:after="20"/>
              <w:ind w:left="20"/>
              <w:jc w:val="both"/>
            </w:pPr>
            <w:r>
              <w:rPr>
                <w:color w:val="000000"/>
                <w:sz w:val="20"/>
              </w:rPr>
              <w:t>00102. Получение документов, обеспечивающих права, не связанные с предпринимательской деятельностью</w:t>
            </w:r>
          </w:p>
        </w:tc>
      </w:tr>
      <w:tr w:rsidR="00CD7126" w14:paraId="030F4C0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57630" w14:textId="77777777" w:rsidR="00CD7126" w:rsidRDefault="00000000">
            <w:pPr>
              <w:spacing w:after="20"/>
              <w:ind w:left="20"/>
              <w:jc w:val="both"/>
            </w:pPr>
            <w:r>
              <w:rPr>
                <w:color w:val="000000"/>
                <w:sz w:val="20"/>
              </w:rPr>
              <w:t>37.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40047" w14:textId="77777777" w:rsidR="00CD7126" w:rsidRDefault="00000000">
            <w:pPr>
              <w:spacing w:after="20"/>
              <w:ind w:left="20"/>
              <w:jc w:val="both"/>
            </w:pPr>
            <w:r>
              <w:rPr>
                <w:color w:val="000000"/>
                <w:sz w:val="20"/>
              </w:rPr>
              <w:t>00102001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B92C2" w14:textId="77777777" w:rsidR="00CD7126" w:rsidRDefault="00000000">
            <w:pPr>
              <w:spacing w:after="20"/>
              <w:ind w:left="20"/>
              <w:jc w:val="both"/>
            </w:pPr>
            <w:r>
              <w:rPr>
                <w:color w:val="000000"/>
                <w:sz w:val="20"/>
              </w:rPr>
              <w:t>Выдача водительских удостоверений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A1D0E" w14:textId="77777777" w:rsidR="00CD7126" w:rsidRDefault="00000000">
            <w:pPr>
              <w:spacing w:after="20"/>
              <w:ind w:left="20"/>
              <w:jc w:val="both"/>
            </w:pPr>
            <w:r>
              <w:rPr>
                <w:color w:val="000000"/>
                <w:sz w:val="20"/>
              </w:rPr>
              <w:t>Выдача водительских удостоверений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9703C"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0398F1" w14:textId="77777777" w:rsidR="00CD7126" w:rsidRDefault="00000000">
            <w:pPr>
              <w:spacing w:after="20"/>
              <w:ind w:left="20"/>
              <w:jc w:val="both"/>
            </w:pPr>
            <w:r>
              <w:rPr>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приказ Министра внутренних дел Республики Казахстан от 2 декабря 2014 года № 862. Зарегистрирован в Реестре государственной регистрации нормативных правовых актов № 10056</w:t>
            </w:r>
          </w:p>
        </w:tc>
      </w:tr>
      <w:tr w:rsidR="00CD7126" w14:paraId="75CAD3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3EFAB" w14:textId="77777777" w:rsidR="00CD7126" w:rsidRDefault="00000000">
            <w:pPr>
              <w:spacing w:after="20"/>
              <w:ind w:left="20"/>
              <w:jc w:val="both"/>
            </w:pPr>
            <w:r>
              <w:rPr>
                <w:color w:val="000000"/>
                <w:sz w:val="20"/>
              </w:rPr>
              <w:t>38.</w:t>
            </w:r>
          </w:p>
        </w:tc>
        <w:tc>
          <w:tcPr>
            <w:tcW w:w="1230" w:type="dxa"/>
            <w:vMerge/>
            <w:tcBorders>
              <w:top w:val="nil"/>
              <w:left w:val="single" w:sz="5" w:space="0" w:color="CFCFCF"/>
              <w:bottom w:val="single" w:sz="5" w:space="0" w:color="CFCFCF"/>
              <w:right w:val="single" w:sz="5" w:space="0" w:color="CFCFCF"/>
            </w:tcBorders>
          </w:tcPr>
          <w:p w14:paraId="4F6E787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1176F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E42AB" w14:textId="77777777" w:rsidR="00CD7126" w:rsidRDefault="00000000">
            <w:pPr>
              <w:spacing w:after="20"/>
              <w:ind w:left="20"/>
              <w:jc w:val="both"/>
            </w:pPr>
            <w:r>
              <w:rPr>
                <w:color w:val="000000"/>
                <w:sz w:val="20"/>
              </w:rPr>
              <w:t>Выдача водительских удостоверений впервые и после лишения права на управление транспортными средствами</w:t>
            </w:r>
          </w:p>
        </w:tc>
        <w:tc>
          <w:tcPr>
            <w:tcW w:w="1230" w:type="dxa"/>
            <w:vMerge/>
            <w:tcBorders>
              <w:top w:val="nil"/>
              <w:left w:val="single" w:sz="5" w:space="0" w:color="CFCFCF"/>
              <w:bottom w:val="single" w:sz="5" w:space="0" w:color="CFCFCF"/>
              <w:right w:val="single" w:sz="5" w:space="0" w:color="CFCFCF"/>
            </w:tcBorders>
          </w:tcPr>
          <w:p w14:paraId="2F20588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F16560" w14:textId="77777777" w:rsidR="00CD7126" w:rsidRDefault="00CD7126"/>
        </w:tc>
      </w:tr>
      <w:tr w:rsidR="00CD7126" w14:paraId="750D22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F0532" w14:textId="77777777" w:rsidR="00CD7126" w:rsidRDefault="00000000">
            <w:pPr>
              <w:spacing w:after="20"/>
              <w:ind w:left="20"/>
              <w:jc w:val="both"/>
            </w:pPr>
            <w:r>
              <w:rPr>
                <w:color w:val="000000"/>
                <w:sz w:val="20"/>
              </w:rPr>
              <w:t>39.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70BA2" w14:textId="77777777" w:rsidR="00CD7126" w:rsidRDefault="00000000">
            <w:pPr>
              <w:spacing w:after="20"/>
              <w:ind w:left="20"/>
              <w:jc w:val="both"/>
            </w:pPr>
            <w:r>
              <w:rPr>
                <w:color w:val="000000"/>
                <w:sz w:val="20"/>
              </w:rPr>
              <w:t>00102002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960FBC" w14:textId="77777777" w:rsidR="00CD7126" w:rsidRDefault="00000000">
            <w:pPr>
              <w:spacing w:after="20"/>
              <w:ind w:left="20"/>
              <w:jc w:val="both"/>
            </w:pPr>
            <w:r>
              <w:rPr>
                <w:color w:val="000000"/>
                <w:sz w:val="20"/>
              </w:rPr>
              <w:t>Выдача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дорожно-строительными машинами и механизмами, а также специальными машинами повышенной проходимости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661FB" w14:textId="77777777" w:rsidR="00CD7126" w:rsidRDefault="00000000">
            <w:pPr>
              <w:spacing w:after="20"/>
              <w:ind w:left="20"/>
              <w:jc w:val="both"/>
            </w:pPr>
            <w:r>
              <w:rPr>
                <w:color w:val="000000"/>
                <w:sz w:val="20"/>
              </w:rPr>
              <w:t>Получение удостоверения тракториста-машиниста категорий "А", "В", "Г", "Б" и "Д"</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9CD59" w14:textId="77777777" w:rsidR="00CD7126" w:rsidRDefault="00000000">
            <w:pPr>
              <w:spacing w:after="20"/>
              <w:ind w:left="20"/>
              <w:jc w:val="both"/>
            </w:pPr>
            <w:r>
              <w:rPr>
                <w:color w:val="000000"/>
                <w:sz w:val="20"/>
              </w:rPr>
              <w:t>МСХ</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7B024" w14:textId="77777777" w:rsidR="00CD7126" w:rsidRDefault="00000000">
            <w:pPr>
              <w:spacing w:after="20"/>
              <w:ind w:left="20"/>
              <w:jc w:val="both"/>
            </w:pPr>
            <w:r>
              <w:rPr>
                <w:color w:val="000000"/>
                <w:sz w:val="20"/>
              </w:rPr>
              <w:t xml:space="preserve"> "Об утверждении Правил приема экзаменов и выдачи удостоверений на право управления тракторами и изготовленными на их базе самоходными шасси и механизмами, самоходными сельскохозяйственными, мелиоративными и дорожно-строительными машинами, а также специальными машинами повышенной проходимости" приказ Министра сельского хозяйства Республики Казахстан от 30 марта 2015 года № 4-3/270. Зарегистрирован в Реестре государственной регистрации нормативных правовых актов № 11711.</w:t>
            </w:r>
          </w:p>
        </w:tc>
      </w:tr>
      <w:tr w:rsidR="00CD7126" w14:paraId="0DA3344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65441" w14:textId="77777777" w:rsidR="00CD7126" w:rsidRDefault="00000000">
            <w:pPr>
              <w:spacing w:after="20"/>
              <w:ind w:left="20"/>
              <w:jc w:val="both"/>
            </w:pPr>
            <w:r>
              <w:rPr>
                <w:color w:val="000000"/>
                <w:sz w:val="20"/>
              </w:rPr>
              <w:t>40.</w:t>
            </w:r>
          </w:p>
        </w:tc>
        <w:tc>
          <w:tcPr>
            <w:tcW w:w="1230" w:type="dxa"/>
            <w:vMerge/>
            <w:tcBorders>
              <w:top w:val="nil"/>
              <w:left w:val="single" w:sz="5" w:space="0" w:color="CFCFCF"/>
              <w:bottom w:val="single" w:sz="5" w:space="0" w:color="CFCFCF"/>
              <w:right w:val="single" w:sz="5" w:space="0" w:color="CFCFCF"/>
            </w:tcBorders>
          </w:tcPr>
          <w:p w14:paraId="6C0B0C7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EEA1CA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B04F7" w14:textId="77777777" w:rsidR="00CD7126" w:rsidRDefault="00000000">
            <w:pPr>
              <w:spacing w:after="20"/>
              <w:ind w:left="20"/>
              <w:jc w:val="both"/>
            </w:pPr>
            <w:r>
              <w:rPr>
                <w:color w:val="000000"/>
                <w:sz w:val="20"/>
              </w:rPr>
              <w:t>Получение удостоверения тракториста-машиниста с записью "управление снегоходами, квадроциклами разрешено":</w:t>
            </w:r>
          </w:p>
        </w:tc>
        <w:tc>
          <w:tcPr>
            <w:tcW w:w="1230" w:type="dxa"/>
            <w:vMerge/>
            <w:tcBorders>
              <w:top w:val="nil"/>
              <w:left w:val="single" w:sz="5" w:space="0" w:color="CFCFCF"/>
              <w:bottom w:val="single" w:sz="5" w:space="0" w:color="CFCFCF"/>
              <w:right w:val="single" w:sz="5" w:space="0" w:color="CFCFCF"/>
            </w:tcBorders>
          </w:tcPr>
          <w:p w14:paraId="1CDA7C2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4D8D655" w14:textId="77777777" w:rsidR="00CD7126" w:rsidRDefault="00CD7126"/>
        </w:tc>
      </w:tr>
      <w:tr w:rsidR="00CD7126" w14:paraId="3DFA4C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94083" w14:textId="77777777" w:rsidR="00CD7126" w:rsidRDefault="00000000">
            <w:pPr>
              <w:spacing w:after="20"/>
              <w:ind w:left="20"/>
              <w:jc w:val="both"/>
            </w:pPr>
            <w:r>
              <w:rPr>
                <w:color w:val="000000"/>
                <w:sz w:val="20"/>
              </w:rPr>
              <w:t>41.</w:t>
            </w:r>
          </w:p>
        </w:tc>
        <w:tc>
          <w:tcPr>
            <w:tcW w:w="1230" w:type="dxa"/>
            <w:vMerge/>
            <w:tcBorders>
              <w:top w:val="nil"/>
              <w:left w:val="single" w:sz="5" w:space="0" w:color="CFCFCF"/>
              <w:bottom w:val="single" w:sz="5" w:space="0" w:color="CFCFCF"/>
              <w:right w:val="single" w:sz="5" w:space="0" w:color="CFCFCF"/>
            </w:tcBorders>
          </w:tcPr>
          <w:p w14:paraId="68CCCEA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21FB6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63A23" w14:textId="77777777" w:rsidR="00CD7126" w:rsidRDefault="00000000">
            <w:pPr>
              <w:spacing w:after="20"/>
              <w:ind w:left="20"/>
              <w:jc w:val="both"/>
            </w:pPr>
            <w:r>
              <w:rPr>
                <w:color w:val="000000"/>
                <w:sz w:val="20"/>
              </w:rPr>
              <w:t>Замена удостоверения тракториста-машиниста</w:t>
            </w:r>
          </w:p>
        </w:tc>
        <w:tc>
          <w:tcPr>
            <w:tcW w:w="1230" w:type="dxa"/>
            <w:vMerge/>
            <w:tcBorders>
              <w:top w:val="nil"/>
              <w:left w:val="single" w:sz="5" w:space="0" w:color="CFCFCF"/>
              <w:bottom w:val="single" w:sz="5" w:space="0" w:color="CFCFCF"/>
              <w:right w:val="single" w:sz="5" w:space="0" w:color="CFCFCF"/>
            </w:tcBorders>
          </w:tcPr>
          <w:p w14:paraId="47E158D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1ACB69" w14:textId="77777777" w:rsidR="00CD7126" w:rsidRDefault="00CD7126"/>
        </w:tc>
      </w:tr>
      <w:tr w:rsidR="00CD7126" w14:paraId="7DE6EF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C0793" w14:textId="77777777" w:rsidR="00CD7126" w:rsidRDefault="00000000">
            <w:pPr>
              <w:spacing w:after="20"/>
              <w:ind w:left="20"/>
              <w:jc w:val="both"/>
            </w:pPr>
            <w:r>
              <w:rPr>
                <w:color w:val="000000"/>
                <w:sz w:val="20"/>
              </w:rPr>
              <w:t>42.</w:t>
            </w:r>
          </w:p>
        </w:tc>
        <w:tc>
          <w:tcPr>
            <w:tcW w:w="1230" w:type="dxa"/>
            <w:vMerge/>
            <w:tcBorders>
              <w:top w:val="nil"/>
              <w:left w:val="single" w:sz="5" w:space="0" w:color="CFCFCF"/>
              <w:bottom w:val="single" w:sz="5" w:space="0" w:color="CFCFCF"/>
              <w:right w:val="single" w:sz="5" w:space="0" w:color="CFCFCF"/>
            </w:tcBorders>
          </w:tcPr>
          <w:p w14:paraId="539B68D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C12FE0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7B279" w14:textId="77777777" w:rsidR="00CD7126" w:rsidRDefault="00000000">
            <w:pPr>
              <w:spacing w:after="20"/>
              <w:ind w:left="20"/>
              <w:jc w:val="both"/>
            </w:pPr>
            <w:r>
              <w:rPr>
                <w:color w:val="000000"/>
                <w:sz w:val="20"/>
              </w:rPr>
              <w:t>Получение дубликата удостоверения тракториста-машиниста</w:t>
            </w:r>
          </w:p>
        </w:tc>
        <w:tc>
          <w:tcPr>
            <w:tcW w:w="1230" w:type="dxa"/>
            <w:vMerge/>
            <w:tcBorders>
              <w:top w:val="nil"/>
              <w:left w:val="single" w:sz="5" w:space="0" w:color="CFCFCF"/>
              <w:bottom w:val="single" w:sz="5" w:space="0" w:color="CFCFCF"/>
              <w:right w:val="single" w:sz="5" w:space="0" w:color="CFCFCF"/>
            </w:tcBorders>
          </w:tcPr>
          <w:p w14:paraId="6F76AFA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73EC3B6" w14:textId="77777777" w:rsidR="00CD7126" w:rsidRDefault="00CD7126"/>
        </w:tc>
      </w:tr>
      <w:tr w:rsidR="00CD7126" w14:paraId="1683B7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88F318" w14:textId="77777777" w:rsidR="00CD7126" w:rsidRDefault="00000000">
            <w:pPr>
              <w:spacing w:after="20"/>
              <w:ind w:left="20"/>
              <w:jc w:val="both"/>
            </w:pPr>
            <w:r>
              <w:rPr>
                <w:color w:val="000000"/>
                <w:sz w:val="20"/>
              </w:rPr>
              <w:t>43.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29EE2" w14:textId="77777777" w:rsidR="00CD7126" w:rsidRDefault="00000000">
            <w:pPr>
              <w:spacing w:after="20"/>
              <w:ind w:left="20"/>
              <w:jc w:val="both"/>
            </w:pPr>
            <w:r>
              <w:rPr>
                <w:color w:val="000000"/>
                <w:sz w:val="20"/>
              </w:rPr>
              <w:t>00102003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F622AA" w14:textId="77777777" w:rsidR="00CD7126" w:rsidRDefault="00000000">
            <w:pPr>
              <w:spacing w:after="20"/>
              <w:ind w:left="20"/>
              <w:jc w:val="both"/>
            </w:pPr>
            <w:r>
              <w:rPr>
                <w:color w:val="000000"/>
                <w:sz w:val="20"/>
              </w:rPr>
              <w:t>Выдача удостоверения на право управления самоходным маломерным судном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C9014" w14:textId="77777777" w:rsidR="00CD7126" w:rsidRDefault="00000000">
            <w:pPr>
              <w:spacing w:after="20"/>
              <w:ind w:left="20"/>
              <w:jc w:val="both"/>
            </w:pPr>
            <w:r>
              <w:rPr>
                <w:color w:val="000000"/>
                <w:sz w:val="20"/>
              </w:rPr>
              <w:t>Выдача удостоверения на право управления самоходным маломерным судном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00B35"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AD616" w14:textId="77777777" w:rsidR="00CD7126" w:rsidRDefault="00000000">
            <w:pPr>
              <w:spacing w:after="20"/>
              <w:ind w:left="20"/>
              <w:jc w:val="both"/>
            </w:pPr>
            <w:r>
              <w:rPr>
                <w:color w:val="000000"/>
                <w:sz w:val="20"/>
              </w:rPr>
              <w:t xml:space="preserve"> "Об утверждении Правил аттестации судоводителей на право управления маломерным судном" приказ исполняющего обязанности Министра по инвестициям и развитию Республики Казахстан от 17 апреля 2015 года № 457. Зарегистрирован в Реестре государственной регистрации нормативных правовых актов № 11528</w:t>
            </w:r>
          </w:p>
        </w:tc>
      </w:tr>
      <w:tr w:rsidR="00CD7126" w14:paraId="0901E2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E0018" w14:textId="77777777" w:rsidR="00CD7126" w:rsidRDefault="00000000">
            <w:pPr>
              <w:spacing w:after="20"/>
              <w:ind w:left="20"/>
              <w:jc w:val="both"/>
            </w:pPr>
            <w:r>
              <w:rPr>
                <w:color w:val="000000"/>
                <w:sz w:val="20"/>
              </w:rPr>
              <w:t>44.</w:t>
            </w:r>
          </w:p>
        </w:tc>
        <w:tc>
          <w:tcPr>
            <w:tcW w:w="1230" w:type="dxa"/>
            <w:vMerge/>
            <w:tcBorders>
              <w:top w:val="nil"/>
              <w:left w:val="single" w:sz="5" w:space="0" w:color="CFCFCF"/>
              <w:bottom w:val="single" w:sz="5" w:space="0" w:color="CFCFCF"/>
              <w:right w:val="single" w:sz="5" w:space="0" w:color="CFCFCF"/>
            </w:tcBorders>
          </w:tcPr>
          <w:p w14:paraId="3DC6786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205DF8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D55A0" w14:textId="77777777" w:rsidR="00CD7126" w:rsidRDefault="00000000">
            <w:pPr>
              <w:spacing w:after="20"/>
              <w:ind w:left="20"/>
              <w:jc w:val="both"/>
            </w:pPr>
            <w:r>
              <w:rPr>
                <w:color w:val="000000"/>
                <w:sz w:val="20"/>
              </w:rPr>
              <w:t>Выдача дубликата удостоверения на право управления самоходным маломерным судном</w:t>
            </w:r>
          </w:p>
        </w:tc>
        <w:tc>
          <w:tcPr>
            <w:tcW w:w="1230" w:type="dxa"/>
            <w:vMerge/>
            <w:tcBorders>
              <w:top w:val="nil"/>
              <w:left w:val="single" w:sz="5" w:space="0" w:color="CFCFCF"/>
              <w:bottom w:val="single" w:sz="5" w:space="0" w:color="CFCFCF"/>
              <w:right w:val="single" w:sz="5" w:space="0" w:color="CFCFCF"/>
            </w:tcBorders>
          </w:tcPr>
          <w:p w14:paraId="35AAA03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DD1143A" w14:textId="77777777" w:rsidR="00CD7126" w:rsidRDefault="00CD7126"/>
        </w:tc>
      </w:tr>
      <w:tr w:rsidR="00CD7126" w14:paraId="22706DA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6F0C5" w14:textId="77777777" w:rsidR="00CD7126" w:rsidRDefault="00000000">
            <w:pPr>
              <w:spacing w:after="20"/>
              <w:ind w:left="20"/>
              <w:jc w:val="both"/>
            </w:pPr>
            <w:r>
              <w:rPr>
                <w:color w:val="000000"/>
                <w:sz w:val="20"/>
              </w:rPr>
              <w:t>45.</w:t>
            </w:r>
          </w:p>
        </w:tc>
        <w:tc>
          <w:tcPr>
            <w:tcW w:w="1230" w:type="dxa"/>
            <w:vMerge/>
            <w:tcBorders>
              <w:top w:val="nil"/>
              <w:left w:val="single" w:sz="5" w:space="0" w:color="CFCFCF"/>
              <w:bottom w:val="single" w:sz="5" w:space="0" w:color="CFCFCF"/>
              <w:right w:val="single" w:sz="5" w:space="0" w:color="CFCFCF"/>
            </w:tcBorders>
          </w:tcPr>
          <w:p w14:paraId="2A5F724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AAF2CC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50611" w14:textId="77777777" w:rsidR="00CD7126" w:rsidRDefault="00000000">
            <w:pPr>
              <w:spacing w:after="20"/>
              <w:ind w:left="20"/>
              <w:jc w:val="both"/>
            </w:pPr>
            <w:r>
              <w:rPr>
                <w:color w:val="000000"/>
                <w:sz w:val="20"/>
              </w:rPr>
              <w:t>Выдача удостоверения на право управления самоходным маломерным судном в случае истечения срока действия ранее выданного удостоверения</w:t>
            </w:r>
          </w:p>
        </w:tc>
        <w:tc>
          <w:tcPr>
            <w:tcW w:w="1230" w:type="dxa"/>
            <w:vMerge/>
            <w:tcBorders>
              <w:top w:val="nil"/>
              <w:left w:val="single" w:sz="5" w:space="0" w:color="CFCFCF"/>
              <w:bottom w:val="single" w:sz="5" w:space="0" w:color="CFCFCF"/>
              <w:right w:val="single" w:sz="5" w:space="0" w:color="CFCFCF"/>
            </w:tcBorders>
          </w:tcPr>
          <w:p w14:paraId="61D669C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A3F810" w14:textId="77777777" w:rsidR="00CD7126" w:rsidRDefault="00CD7126"/>
        </w:tc>
      </w:tr>
      <w:tr w:rsidR="00CD7126" w14:paraId="19C955A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C8D64" w14:textId="77777777" w:rsidR="00CD7126" w:rsidRDefault="00000000">
            <w:pPr>
              <w:spacing w:after="20"/>
              <w:ind w:left="20"/>
              <w:jc w:val="both"/>
            </w:pPr>
            <w:r>
              <w:rPr>
                <w:color w:val="000000"/>
                <w:sz w:val="20"/>
              </w:rPr>
              <w:t>46.</w:t>
            </w:r>
          </w:p>
        </w:tc>
        <w:tc>
          <w:tcPr>
            <w:tcW w:w="1230" w:type="dxa"/>
            <w:vMerge/>
            <w:tcBorders>
              <w:top w:val="nil"/>
              <w:left w:val="single" w:sz="5" w:space="0" w:color="CFCFCF"/>
              <w:bottom w:val="single" w:sz="5" w:space="0" w:color="CFCFCF"/>
              <w:right w:val="single" w:sz="5" w:space="0" w:color="CFCFCF"/>
            </w:tcBorders>
          </w:tcPr>
          <w:p w14:paraId="1E3925B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68EF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3B5BB" w14:textId="77777777" w:rsidR="00CD7126" w:rsidRDefault="00000000">
            <w:pPr>
              <w:spacing w:after="20"/>
              <w:ind w:left="20"/>
              <w:jc w:val="both"/>
            </w:pPr>
            <w:r>
              <w:rPr>
                <w:color w:val="000000"/>
                <w:sz w:val="20"/>
              </w:rPr>
              <w:t>"Выдача удостоверения на право управления самоходным маломерным судном в связи с изменением района плавания и (или) типа судна"</w:t>
            </w:r>
          </w:p>
        </w:tc>
        <w:tc>
          <w:tcPr>
            <w:tcW w:w="1230" w:type="dxa"/>
            <w:vMerge/>
            <w:tcBorders>
              <w:top w:val="nil"/>
              <w:left w:val="single" w:sz="5" w:space="0" w:color="CFCFCF"/>
              <w:bottom w:val="single" w:sz="5" w:space="0" w:color="CFCFCF"/>
              <w:right w:val="single" w:sz="5" w:space="0" w:color="CFCFCF"/>
            </w:tcBorders>
          </w:tcPr>
          <w:p w14:paraId="664F6C7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00137E0" w14:textId="77777777" w:rsidR="00CD7126" w:rsidRDefault="00CD7126"/>
        </w:tc>
      </w:tr>
      <w:tr w:rsidR="00CD7126" w14:paraId="3BF840E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7DA3B" w14:textId="77777777" w:rsidR="00CD7126" w:rsidRDefault="00000000">
            <w:pPr>
              <w:spacing w:after="20"/>
              <w:ind w:left="20"/>
              <w:jc w:val="both"/>
            </w:pPr>
            <w:r>
              <w:rPr>
                <w:color w:val="000000"/>
                <w:sz w:val="20"/>
              </w:rPr>
              <w:t>47.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BFF38" w14:textId="77777777" w:rsidR="00CD7126" w:rsidRDefault="00000000">
            <w:pPr>
              <w:spacing w:after="20"/>
              <w:ind w:left="20"/>
              <w:jc w:val="both"/>
            </w:pPr>
            <w:r>
              <w:rPr>
                <w:color w:val="000000"/>
                <w:sz w:val="20"/>
              </w:rPr>
              <w:t>00102004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AF5DD" w14:textId="77777777" w:rsidR="00CD7126" w:rsidRDefault="00000000">
            <w:pPr>
              <w:spacing w:after="20"/>
              <w:ind w:left="20"/>
              <w:jc w:val="both"/>
            </w:pPr>
            <w:r>
              <w:rPr>
                <w:color w:val="000000"/>
                <w:sz w:val="20"/>
              </w:rPr>
              <w:t>Дипломирование лиц командного состава судов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66F60E" w14:textId="77777777" w:rsidR="00CD7126" w:rsidRDefault="00000000">
            <w:pPr>
              <w:spacing w:after="20"/>
              <w:ind w:left="20"/>
              <w:jc w:val="both"/>
            </w:pPr>
            <w:r>
              <w:rPr>
                <w:color w:val="000000"/>
                <w:sz w:val="20"/>
              </w:rPr>
              <w:t>Профессиональный диплом </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A379A"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3D17C" w14:textId="77777777" w:rsidR="00CD7126" w:rsidRDefault="00000000">
            <w:pPr>
              <w:spacing w:after="20"/>
              <w:ind w:left="20"/>
              <w:jc w:val="both"/>
            </w:pPr>
            <w:r>
              <w:rPr>
                <w:color w:val="000000"/>
                <w:sz w:val="20"/>
              </w:rPr>
              <w:t xml:space="preserve"> "Об утверждении Положения о квалификационных комиссиях, Правил дипломирования и аттестации лиц командного состава судов, подлежащих государственной регистрации в Государственном судовом реестре Республики Казахстан" приказ исполняющего обязанности Министра по инвестициям и развитию Республики Казахстан от 27 марта 2015 года № 355. Зарегистрирован в Реестре государственной регистрации нормативных правовых актов № 11234.</w:t>
            </w:r>
          </w:p>
        </w:tc>
      </w:tr>
      <w:tr w:rsidR="00CD7126" w14:paraId="6D3D94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F13B2" w14:textId="77777777" w:rsidR="00CD7126" w:rsidRDefault="00000000">
            <w:pPr>
              <w:spacing w:after="20"/>
              <w:ind w:left="20"/>
              <w:jc w:val="both"/>
            </w:pPr>
            <w:r>
              <w:rPr>
                <w:color w:val="000000"/>
                <w:sz w:val="20"/>
              </w:rPr>
              <w:t>48.</w:t>
            </w:r>
          </w:p>
        </w:tc>
        <w:tc>
          <w:tcPr>
            <w:tcW w:w="1230" w:type="dxa"/>
            <w:vMerge/>
            <w:tcBorders>
              <w:top w:val="nil"/>
              <w:left w:val="single" w:sz="5" w:space="0" w:color="CFCFCF"/>
              <w:bottom w:val="single" w:sz="5" w:space="0" w:color="CFCFCF"/>
              <w:right w:val="single" w:sz="5" w:space="0" w:color="CFCFCF"/>
            </w:tcBorders>
          </w:tcPr>
          <w:p w14:paraId="32036BE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50624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61474" w14:textId="77777777" w:rsidR="00CD7126" w:rsidRDefault="00000000">
            <w:pPr>
              <w:spacing w:after="20"/>
              <w:ind w:left="20"/>
              <w:jc w:val="both"/>
            </w:pPr>
            <w:r>
              <w:rPr>
                <w:color w:val="000000"/>
                <w:sz w:val="20"/>
              </w:rPr>
              <w:t>Дубликат профессионального диплома</w:t>
            </w:r>
          </w:p>
        </w:tc>
        <w:tc>
          <w:tcPr>
            <w:tcW w:w="1230" w:type="dxa"/>
            <w:vMerge/>
            <w:tcBorders>
              <w:top w:val="nil"/>
              <w:left w:val="single" w:sz="5" w:space="0" w:color="CFCFCF"/>
              <w:bottom w:val="single" w:sz="5" w:space="0" w:color="CFCFCF"/>
              <w:right w:val="single" w:sz="5" w:space="0" w:color="CFCFCF"/>
            </w:tcBorders>
          </w:tcPr>
          <w:p w14:paraId="05DB92D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39DF144" w14:textId="77777777" w:rsidR="00CD7126" w:rsidRDefault="00CD7126"/>
        </w:tc>
      </w:tr>
      <w:tr w:rsidR="00CD7126" w14:paraId="6DB88A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2C699" w14:textId="77777777" w:rsidR="00CD7126" w:rsidRDefault="00000000">
            <w:pPr>
              <w:spacing w:after="20"/>
              <w:ind w:left="20"/>
              <w:jc w:val="both"/>
            </w:pPr>
            <w:r>
              <w:rPr>
                <w:color w:val="000000"/>
                <w:sz w:val="20"/>
              </w:rPr>
              <w:t>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9C89A" w14:textId="77777777" w:rsidR="00CD7126" w:rsidRDefault="00000000">
            <w:pPr>
              <w:spacing w:after="20"/>
              <w:ind w:left="20"/>
              <w:jc w:val="both"/>
            </w:pPr>
            <w:r>
              <w:rPr>
                <w:color w:val="000000"/>
                <w:sz w:val="20"/>
              </w:rPr>
              <w:t>00102005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1A0DF" w14:textId="77777777" w:rsidR="00CD7126" w:rsidRDefault="00000000">
            <w:pPr>
              <w:spacing w:after="20"/>
              <w:ind w:left="20"/>
              <w:jc w:val="both"/>
            </w:pPr>
            <w:r>
              <w:rPr>
                <w:color w:val="000000"/>
                <w:sz w:val="20"/>
              </w:rPr>
              <w:t>Выдача удостоверений личности моряка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57E8D" w14:textId="77777777" w:rsidR="00CD7126" w:rsidRDefault="00CD7126">
            <w:pPr>
              <w:spacing w:after="20"/>
              <w:ind w:left="20"/>
              <w:jc w:val="both"/>
            </w:pPr>
          </w:p>
          <w:p w14:paraId="13A4C4A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94E4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CCD30"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удостоверений личности моряка Республики Казахстан" приказ исполняющего обязанности Министра индустрии и инфраструктурного развития Республики Казахстан от 3 апреля 2020 года № 181. Зарегистрирован в Реестре государственной регистрации нормативных правовых актов № 20309</w:t>
            </w:r>
          </w:p>
        </w:tc>
      </w:tr>
      <w:tr w:rsidR="00CD7126" w14:paraId="4650C9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BBE79" w14:textId="77777777" w:rsidR="00CD7126" w:rsidRDefault="00000000">
            <w:pPr>
              <w:spacing w:after="20"/>
              <w:ind w:left="20"/>
              <w:jc w:val="both"/>
            </w:pPr>
            <w:r>
              <w:rPr>
                <w:color w:val="000000"/>
                <w:sz w:val="20"/>
              </w:rPr>
              <w:t>50.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6FC66" w14:textId="77777777" w:rsidR="00CD7126" w:rsidRDefault="00000000">
            <w:pPr>
              <w:spacing w:after="20"/>
              <w:ind w:left="20"/>
              <w:jc w:val="both"/>
            </w:pPr>
            <w:r>
              <w:rPr>
                <w:color w:val="000000"/>
                <w:sz w:val="20"/>
              </w:rPr>
              <w:t>00102006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DCA18" w14:textId="77777777" w:rsidR="00CD7126" w:rsidRDefault="00000000">
            <w:pPr>
              <w:spacing w:after="20"/>
              <w:ind w:left="20"/>
              <w:jc w:val="both"/>
            </w:pPr>
            <w:r>
              <w:rPr>
                <w:color w:val="000000"/>
                <w:sz w:val="20"/>
              </w:rPr>
              <w:t>Выдача мореходной книжки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EC9EA" w14:textId="77777777" w:rsidR="00CD7126" w:rsidRDefault="00CD7126">
            <w:pPr>
              <w:spacing w:after="20"/>
              <w:ind w:left="20"/>
              <w:jc w:val="both"/>
            </w:pPr>
          </w:p>
          <w:p w14:paraId="6ED515F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947A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F9DAE" w14:textId="77777777" w:rsidR="00CD7126" w:rsidRDefault="00000000">
            <w:pPr>
              <w:spacing w:after="20"/>
              <w:ind w:left="20"/>
              <w:jc w:val="both"/>
            </w:pPr>
            <w:r>
              <w:rPr>
                <w:color w:val="000000"/>
                <w:sz w:val="20"/>
              </w:rPr>
              <w:t xml:space="preserve"> "Об утверждении образца мореходной книжки, Правил ее оформления и выдачи" приказ исполняющего обязанности Министра по инвестициям и развитию Республики Казахстан от 24 февраля 2015 года № 156. Зарегистрирован в Реестре государственной регистрации нормативных правовых актов № 10661.</w:t>
            </w:r>
          </w:p>
        </w:tc>
      </w:tr>
      <w:tr w:rsidR="00CD7126" w14:paraId="5C05355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61EE71" w14:textId="77777777" w:rsidR="00CD7126" w:rsidRDefault="00000000">
            <w:pPr>
              <w:spacing w:after="20"/>
              <w:ind w:left="20"/>
              <w:jc w:val="both"/>
            </w:pPr>
            <w:r>
              <w:rPr>
                <w:color w:val="000000"/>
                <w:sz w:val="20"/>
              </w:rPr>
              <w:t>002. Регистрация Физических лиц и граждан</w:t>
            </w:r>
          </w:p>
        </w:tc>
      </w:tr>
      <w:tr w:rsidR="00CD7126" w14:paraId="208EB9C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D72EC" w14:textId="77777777" w:rsidR="00CD7126" w:rsidRDefault="00000000">
            <w:pPr>
              <w:spacing w:after="20"/>
              <w:ind w:left="20"/>
              <w:jc w:val="both"/>
            </w:pPr>
            <w:r>
              <w:rPr>
                <w:color w:val="000000"/>
                <w:sz w:val="20"/>
              </w:rPr>
              <w:t>00201. Регистрация/смена статуса, места жительства, Ф. И. О. и других данных физических лиц</w:t>
            </w:r>
          </w:p>
        </w:tc>
      </w:tr>
      <w:tr w:rsidR="00CD7126" w14:paraId="5C967F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9CC4E" w14:textId="77777777" w:rsidR="00CD7126" w:rsidRDefault="00000000">
            <w:pPr>
              <w:spacing w:after="20"/>
              <w:ind w:left="20"/>
              <w:jc w:val="both"/>
            </w:pPr>
            <w:r>
              <w:rPr>
                <w:color w:val="000000"/>
                <w:sz w:val="20"/>
              </w:rPr>
              <w:t>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F8AFA" w14:textId="77777777" w:rsidR="00CD7126" w:rsidRDefault="00000000">
            <w:pPr>
              <w:spacing w:after="20"/>
              <w:ind w:left="20"/>
              <w:jc w:val="both"/>
            </w:pPr>
            <w:r>
              <w:rPr>
                <w:color w:val="000000"/>
                <w:sz w:val="20"/>
              </w:rPr>
              <w:t>00201001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36CF8" w14:textId="77777777" w:rsidR="00CD7126" w:rsidRDefault="00000000">
            <w:pPr>
              <w:spacing w:after="20"/>
              <w:ind w:left="20"/>
              <w:jc w:val="both"/>
            </w:pPr>
            <w:r>
              <w:rPr>
                <w:color w:val="000000"/>
                <w:sz w:val="20"/>
              </w:rPr>
              <w:t>Регистрация по месту жительства граждан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818E5" w14:textId="77777777" w:rsidR="00CD7126" w:rsidRDefault="00CD7126">
            <w:pPr>
              <w:spacing w:after="20"/>
              <w:ind w:left="20"/>
              <w:jc w:val="both"/>
            </w:pPr>
          </w:p>
          <w:p w14:paraId="3DFFE8E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5B17E"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6F9A1" w14:textId="77777777" w:rsidR="00CD7126" w:rsidRDefault="00CD7126">
            <w:pPr>
              <w:spacing w:after="20"/>
              <w:ind w:left="20"/>
              <w:jc w:val="both"/>
            </w:pPr>
          </w:p>
          <w:p w14:paraId="76635A92" w14:textId="77777777" w:rsidR="00CD7126" w:rsidRDefault="00CD7126">
            <w:pPr>
              <w:spacing w:after="20"/>
              <w:ind w:left="20"/>
              <w:jc w:val="both"/>
            </w:pPr>
          </w:p>
        </w:tc>
      </w:tr>
      <w:tr w:rsidR="00CD7126" w14:paraId="426D8F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936631" w14:textId="77777777" w:rsidR="00CD7126" w:rsidRDefault="00000000">
            <w:pPr>
              <w:spacing w:after="20"/>
              <w:ind w:left="20"/>
              <w:jc w:val="both"/>
            </w:pPr>
            <w:r>
              <w:rPr>
                <w:color w:val="000000"/>
                <w:sz w:val="20"/>
              </w:rPr>
              <w:t>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41FF1" w14:textId="77777777" w:rsidR="00CD7126" w:rsidRDefault="00000000">
            <w:pPr>
              <w:spacing w:after="20"/>
              <w:ind w:left="20"/>
              <w:jc w:val="both"/>
            </w:pPr>
            <w:r>
              <w:rPr>
                <w:color w:val="000000"/>
                <w:sz w:val="20"/>
              </w:rPr>
              <w:t>00201001-1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A5EF6" w14:textId="77777777" w:rsidR="00CD7126" w:rsidRDefault="00000000">
            <w:pPr>
              <w:spacing w:after="20"/>
              <w:ind w:left="20"/>
              <w:jc w:val="both"/>
            </w:pPr>
            <w:r>
              <w:rPr>
                <w:color w:val="000000"/>
                <w:sz w:val="20"/>
              </w:rPr>
              <w:t>Временная регистрация по месту временного пребывания (проживания) граждан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9A0F7" w14:textId="77777777" w:rsidR="00CD7126" w:rsidRDefault="00CD7126">
            <w:pPr>
              <w:spacing w:after="20"/>
              <w:ind w:left="20"/>
              <w:jc w:val="both"/>
            </w:pPr>
          </w:p>
          <w:p w14:paraId="25D0F3E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9DA08"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E3B13" w14:textId="77777777" w:rsidR="00CD7126" w:rsidRDefault="00CD7126">
            <w:pPr>
              <w:spacing w:after="20"/>
              <w:ind w:left="20"/>
              <w:jc w:val="both"/>
            </w:pPr>
          </w:p>
          <w:p w14:paraId="6D4D1D65" w14:textId="77777777" w:rsidR="00CD7126" w:rsidRDefault="00CD7126">
            <w:pPr>
              <w:spacing w:after="20"/>
              <w:ind w:left="20"/>
              <w:jc w:val="both"/>
            </w:pPr>
          </w:p>
        </w:tc>
      </w:tr>
      <w:tr w:rsidR="00CD7126" w14:paraId="3179CFB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B5366" w14:textId="77777777" w:rsidR="00CD7126" w:rsidRDefault="00000000">
            <w:pPr>
              <w:spacing w:after="20"/>
              <w:ind w:left="20"/>
              <w:jc w:val="both"/>
            </w:pPr>
            <w:r>
              <w:rPr>
                <w:color w:val="000000"/>
                <w:sz w:val="20"/>
              </w:rPr>
              <w:t>52-1.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B288D" w14:textId="77777777" w:rsidR="00CD7126" w:rsidRDefault="00000000">
            <w:pPr>
              <w:spacing w:after="20"/>
              <w:ind w:left="20"/>
              <w:jc w:val="both"/>
            </w:pPr>
            <w:r>
              <w:rPr>
                <w:color w:val="000000"/>
                <w:sz w:val="20"/>
              </w:rPr>
              <w:t>00201001-2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F816A" w14:textId="77777777" w:rsidR="00CD7126" w:rsidRDefault="00000000">
            <w:pPr>
              <w:spacing w:after="20"/>
              <w:ind w:left="20"/>
              <w:jc w:val="both"/>
            </w:pPr>
            <w:r>
              <w:rPr>
                <w:color w:val="000000"/>
                <w:sz w:val="20"/>
              </w:rPr>
              <w:t>Постоянная регистрация по месту жительства иностранцев и лиц без гражданства, постоянно проживающих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49FB6" w14:textId="77777777" w:rsidR="00CD7126" w:rsidRDefault="00CD7126">
            <w:pPr>
              <w:spacing w:after="20"/>
              <w:ind w:left="20"/>
              <w:jc w:val="both"/>
            </w:pPr>
          </w:p>
          <w:p w14:paraId="12F0120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FD189"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64371" w14:textId="77777777" w:rsidR="00CD7126" w:rsidRDefault="00CD7126">
            <w:pPr>
              <w:spacing w:after="20"/>
              <w:ind w:left="20"/>
              <w:jc w:val="both"/>
            </w:pPr>
          </w:p>
          <w:p w14:paraId="2F963B9D" w14:textId="77777777" w:rsidR="00CD7126" w:rsidRDefault="00CD7126">
            <w:pPr>
              <w:spacing w:after="20"/>
              <w:ind w:left="20"/>
              <w:jc w:val="both"/>
            </w:pPr>
          </w:p>
        </w:tc>
      </w:tr>
      <w:tr w:rsidR="00CD7126" w14:paraId="18EE53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2D64F" w14:textId="77777777" w:rsidR="00CD7126" w:rsidRDefault="00000000">
            <w:pPr>
              <w:spacing w:after="20"/>
              <w:ind w:left="20"/>
              <w:jc w:val="both"/>
            </w:pPr>
            <w:r>
              <w:rPr>
                <w:color w:val="000000"/>
                <w:sz w:val="20"/>
              </w:rPr>
              <w:t>52-2.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44FF8" w14:textId="77777777" w:rsidR="00CD7126" w:rsidRDefault="00000000">
            <w:pPr>
              <w:spacing w:after="20"/>
              <w:ind w:left="20"/>
              <w:jc w:val="both"/>
            </w:pPr>
            <w:r>
              <w:rPr>
                <w:color w:val="000000"/>
                <w:sz w:val="20"/>
              </w:rPr>
              <w:t>00201001-3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CAA92" w14:textId="77777777" w:rsidR="00CD7126" w:rsidRDefault="00000000">
            <w:pPr>
              <w:spacing w:after="20"/>
              <w:ind w:left="20"/>
              <w:jc w:val="both"/>
            </w:pPr>
            <w:r>
              <w:rPr>
                <w:color w:val="000000"/>
                <w:sz w:val="20"/>
              </w:rPr>
              <w:t>Временная регистрация по месту жительства иностранцев и лиц без гражданства, постоянно проживающих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875D5" w14:textId="77777777" w:rsidR="00CD7126" w:rsidRDefault="00CD7126">
            <w:pPr>
              <w:spacing w:after="20"/>
              <w:ind w:left="20"/>
              <w:jc w:val="both"/>
            </w:pPr>
          </w:p>
          <w:p w14:paraId="393D619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4D4D1"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500EF" w14:textId="77777777" w:rsidR="00CD7126" w:rsidRDefault="00CD7126">
            <w:pPr>
              <w:spacing w:after="20"/>
              <w:ind w:left="20"/>
              <w:jc w:val="both"/>
            </w:pPr>
          </w:p>
          <w:p w14:paraId="0731B4B6" w14:textId="77777777" w:rsidR="00CD7126" w:rsidRDefault="00CD7126">
            <w:pPr>
              <w:spacing w:after="20"/>
              <w:ind w:left="20"/>
              <w:jc w:val="both"/>
            </w:pPr>
          </w:p>
        </w:tc>
      </w:tr>
      <w:tr w:rsidR="00CD7126" w14:paraId="2DD0BC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6F400" w14:textId="77777777" w:rsidR="00CD7126" w:rsidRDefault="00000000">
            <w:pPr>
              <w:spacing w:after="20"/>
              <w:ind w:left="20"/>
              <w:jc w:val="both"/>
            </w:pPr>
            <w:r>
              <w:rPr>
                <w:color w:val="000000"/>
                <w:sz w:val="20"/>
              </w:rPr>
              <w:t>52-3.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B5886" w14:textId="77777777" w:rsidR="00CD7126" w:rsidRDefault="00000000">
            <w:pPr>
              <w:spacing w:after="20"/>
              <w:ind w:left="20"/>
              <w:jc w:val="both"/>
            </w:pPr>
            <w:r>
              <w:rPr>
                <w:color w:val="000000"/>
                <w:sz w:val="20"/>
              </w:rPr>
              <w:t>00201001-4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FF330" w14:textId="77777777" w:rsidR="00CD7126" w:rsidRDefault="00000000">
            <w:pPr>
              <w:spacing w:after="20"/>
              <w:ind w:left="20"/>
              <w:jc w:val="both"/>
            </w:pPr>
            <w:r>
              <w:rPr>
                <w:color w:val="000000"/>
                <w:sz w:val="20"/>
              </w:rPr>
              <w:t>Временная регистрация по месту жительства иностранцев и лиц без гражданства, получивших статус беженца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A11823" w14:textId="77777777" w:rsidR="00CD7126" w:rsidRDefault="00CD7126">
            <w:pPr>
              <w:spacing w:after="20"/>
              <w:ind w:left="20"/>
              <w:jc w:val="both"/>
            </w:pPr>
          </w:p>
          <w:p w14:paraId="1C27A3D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4AD77"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F706F" w14:textId="77777777" w:rsidR="00CD7126" w:rsidRDefault="00CD7126">
            <w:pPr>
              <w:spacing w:after="20"/>
              <w:ind w:left="20"/>
              <w:jc w:val="both"/>
            </w:pPr>
          </w:p>
          <w:p w14:paraId="0FC904FB" w14:textId="77777777" w:rsidR="00CD7126" w:rsidRDefault="00CD7126">
            <w:pPr>
              <w:spacing w:after="20"/>
              <w:ind w:left="20"/>
              <w:jc w:val="both"/>
            </w:pPr>
          </w:p>
        </w:tc>
      </w:tr>
      <w:tr w:rsidR="00CD7126" w14:paraId="31ECCC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EE709" w14:textId="77777777" w:rsidR="00CD7126" w:rsidRDefault="00000000">
            <w:pPr>
              <w:spacing w:after="20"/>
              <w:ind w:left="20"/>
              <w:jc w:val="both"/>
            </w:pPr>
            <w:r>
              <w:rPr>
                <w:color w:val="000000"/>
                <w:sz w:val="20"/>
              </w:rPr>
              <w:t>53.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20E5F" w14:textId="77777777" w:rsidR="00CD7126" w:rsidRDefault="00000000">
            <w:pPr>
              <w:spacing w:after="20"/>
              <w:ind w:left="20"/>
              <w:jc w:val="both"/>
            </w:pPr>
            <w:r>
              <w:rPr>
                <w:color w:val="000000"/>
                <w:sz w:val="20"/>
              </w:rPr>
              <w:t>00201002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FE4500" w14:textId="77777777" w:rsidR="00CD7126" w:rsidRDefault="00000000">
            <w:pPr>
              <w:spacing w:after="20"/>
              <w:ind w:left="20"/>
              <w:jc w:val="both"/>
            </w:pPr>
            <w:r>
              <w:rPr>
                <w:color w:val="000000"/>
                <w:sz w:val="20"/>
              </w:rPr>
              <w:t>Снятие с регистрации по месту жительства населения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9FFD1" w14:textId="77777777" w:rsidR="00CD7126" w:rsidRDefault="00000000">
            <w:pPr>
              <w:spacing w:after="20"/>
              <w:ind w:left="20"/>
              <w:jc w:val="both"/>
            </w:pPr>
            <w:r>
              <w:rPr>
                <w:color w:val="000000"/>
                <w:sz w:val="20"/>
              </w:rPr>
              <w:t>Снятие с регистрации выбывших на постоянное место жительства за пределы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7E7A5"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E5C04"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документирования и регистрации населения Республики Казахстан" приказ Министра внутренних дел Республики Казахстан от 30 марта 2020 года № 267. Зарегистрирован в Реестре государственной регистрации нормативных правовых актов № 20192.</w:t>
            </w:r>
          </w:p>
        </w:tc>
      </w:tr>
      <w:tr w:rsidR="00CD7126" w14:paraId="08950E3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7D2A3" w14:textId="77777777" w:rsidR="00CD7126" w:rsidRDefault="00000000">
            <w:pPr>
              <w:spacing w:after="20"/>
              <w:ind w:left="20"/>
              <w:jc w:val="both"/>
            </w:pPr>
            <w:r>
              <w:rPr>
                <w:color w:val="000000"/>
                <w:sz w:val="20"/>
              </w:rPr>
              <w:t>54.</w:t>
            </w:r>
          </w:p>
        </w:tc>
        <w:tc>
          <w:tcPr>
            <w:tcW w:w="1230" w:type="dxa"/>
            <w:vMerge/>
            <w:tcBorders>
              <w:top w:val="nil"/>
              <w:left w:val="single" w:sz="5" w:space="0" w:color="CFCFCF"/>
              <w:bottom w:val="single" w:sz="5" w:space="0" w:color="CFCFCF"/>
              <w:right w:val="single" w:sz="5" w:space="0" w:color="CFCFCF"/>
            </w:tcBorders>
          </w:tcPr>
          <w:p w14:paraId="7E0897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AA5ECC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8EFA6" w14:textId="77777777" w:rsidR="00CD7126" w:rsidRDefault="00000000">
            <w:pPr>
              <w:spacing w:after="20"/>
              <w:ind w:left="20"/>
              <w:jc w:val="both"/>
            </w:pPr>
            <w:r>
              <w:rPr>
                <w:color w:val="000000"/>
                <w:sz w:val="20"/>
              </w:rPr>
              <w:t>Снятие с регистрации признанных судом утратившими право пользования жилым помещением</w:t>
            </w:r>
          </w:p>
        </w:tc>
        <w:tc>
          <w:tcPr>
            <w:tcW w:w="1230" w:type="dxa"/>
            <w:vMerge/>
            <w:tcBorders>
              <w:top w:val="nil"/>
              <w:left w:val="single" w:sz="5" w:space="0" w:color="CFCFCF"/>
              <w:bottom w:val="single" w:sz="5" w:space="0" w:color="CFCFCF"/>
              <w:right w:val="single" w:sz="5" w:space="0" w:color="CFCFCF"/>
            </w:tcBorders>
          </w:tcPr>
          <w:p w14:paraId="4C8E81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1D4963" w14:textId="77777777" w:rsidR="00CD7126" w:rsidRDefault="00CD7126"/>
        </w:tc>
      </w:tr>
      <w:tr w:rsidR="00CD7126" w14:paraId="7DF035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F371C" w14:textId="77777777" w:rsidR="00CD7126" w:rsidRDefault="00000000">
            <w:pPr>
              <w:spacing w:after="20"/>
              <w:ind w:left="20"/>
              <w:jc w:val="both"/>
            </w:pPr>
            <w:r>
              <w:rPr>
                <w:color w:val="000000"/>
                <w:sz w:val="20"/>
              </w:rPr>
              <w:t>55.</w:t>
            </w:r>
          </w:p>
        </w:tc>
        <w:tc>
          <w:tcPr>
            <w:tcW w:w="1230" w:type="dxa"/>
            <w:vMerge/>
            <w:tcBorders>
              <w:top w:val="nil"/>
              <w:left w:val="single" w:sz="5" w:space="0" w:color="CFCFCF"/>
              <w:bottom w:val="single" w:sz="5" w:space="0" w:color="CFCFCF"/>
              <w:right w:val="single" w:sz="5" w:space="0" w:color="CFCFCF"/>
            </w:tcBorders>
          </w:tcPr>
          <w:p w14:paraId="4F0212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D9CDB3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9209D9" w14:textId="77777777" w:rsidR="00CD7126" w:rsidRDefault="00000000">
            <w:pPr>
              <w:spacing w:after="20"/>
              <w:ind w:left="20"/>
              <w:jc w:val="both"/>
            </w:pPr>
            <w:r>
              <w:rPr>
                <w:color w:val="000000"/>
                <w:sz w:val="20"/>
              </w:rPr>
              <w:t>Снятие с регистрации по заявлению собственника жилища, здания или помещения</w:t>
            </w:r>
          </w:p>
        </w:tc>
        <w:tc>
          <w:tcPr>
            <w:tcW w:w="1230" w:type="dxa"/>
            <w:vMerge/>
            <w:tcBorders>
              <w:top w:val="nil"/>
              <w:left w:val="single" w:sz="5" w:space="0" w:color="CFCFCF"/>
              <w:bottom w:val="single" w:sz="5" w:space="0" w:color="CFCFCF"/>
              <w:right w:val="single" w:sz="5" w:space="0" w:color="CFCFCF"/>
            </w:tcBorders>
          </w:tcPr>
          <w:p w14:paraId="6E9086E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99400D1" w14:textId="77777777" w:rsidR="00CD7126" w:rsidRDefault="00CD7126"/>
        </w:tc>
      </w:tr>
      <w:tr w:rsidR="00CD7126" w14:paraId="765A0749" w14:textId="77777777">
        <w:trPr>
          <w:gridAfter w:val="3"/>
          <w:wAfter w:w="3690" w:type="dxa"/>
          <w:trHeight w:val="30"/>
          <w:tblCellSpacing w:w="0" w:type="auto"/>
        </w:trPr>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03FD8" w14:textId="77777777" w:rsidR="00CD7126" w:rsidRDefault="00000000">
            <w:pPr>
              <w:spacing w:after="20"/>
              <w:ind w:left="20"/>
              <w:jc w:val="both"/>
            </w:pPr>
            <w:r>
              <w:rPr>
                <w:color w:val="000000"/>
                <w:sz w:val="20"/>
              </w:rPr>
              <w:t>56.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DE85B" w14:textId="77777777" w:rsidR="00CD7126" w:rsidRDefault="00000000">
            <w:pPr>
              <w:spacing w:after="20"/>
              <w:ind w:left="20"/>
              <w:jc w:val="both"/>
            </w:pPr>
            <w:r>
              <w:rPr>
                <w:color w:val="000000"/>
                <w:sz w:val="20"/>
              </w:rPr>
              <w:t>00201005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7CF51" w14:textId="77777777" w:rsidR="00CD7126" w:rsidRDefault="00000000">
            <w:pPr>
              <w:spacing w:after="20"/>
              <w:ind w:left="20"/>
              <w:jc w:val="both"/>
            </w:pPr>
            <w:r>
              <w:rPr>
                <w:color w:val="000000"/>
                <w:sz w:val="20"/>
              </w:rPr>
              <w:t>Регистрация смерти, в том числе внесение изменений, дополнений и исправлений в записи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92254" w14:textId="77777777" w:rsidR="00CD7126" w:rsidRDefault="00000000">
            <w:pPr>
              <w:spacing w:after="20"/>
              <w:ind w:left="20"/>
              <w:jc w:val="both"/>
            </w:pPr>
            <w:r>
              <w:rPr>
                <w:color w:val="000000"/>
                <w:sz w:val="20"/>
              </w:rPr>
              <w:t>Регистрация смерти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6CA6D"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0B699"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3D8F1712" w14:textId="77777777">
        <w:trPr>
          <w:gridAfter w:val="3"/>
          <w:wAfter w:w="3690" w:type="dxa"/>
          <w:trHeight w:val="30"/>
          <w:tblCellSpacing w:w="0" w:type="auto"/>
        </w:trPr>
        <w:tc>
          <w:tcPr>
            <w:tcW w:w="1230" w:type="dxa"/>
            <w:vMerge/>
            <w:tcBorders>
              <w:top w:val="nil"/>
              <w:left w:val="single" w:sz="5" w:space="0" w:color="CFCFCF"/>
              <w:bottom w:val="single" w:sz="5" w:space="0" w:color="CFCFCF"/>
              <w:right w:val="single" w:sz="5" w:space="0" w:color="CFCFCF"/>
            </w:tcBorders>
          </w:tcPr>
          <w:p w14:paraId="76D6777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B1616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F2722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3064E" w14:textId="77777777" w:rsidR="00CD7126" w:rsidRDefault="00CD7126">
            <w:pPr>
              <w:spacing w:after="20"/>
              <w:ind w:left="20"/>
              <w:jc w:val="both"/>
            </w:pPr>
          </w:p>
          <w:p w14:paraId="17E5D600"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674F749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39E18F" w14:textId="77777777" w:rsidR="00CD7126" w:rsidRDefault="00CD7126"/>
        </w:tc>
      </w:tr>
      <w:tr w:rsidR="00CD7126" w14:paraId="74E1AA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4EB93" w14:textId="77777777" w:rsidR="00CD7126" w:rsidRDefault="00000000">
            <w:pPr>
              <w:spacing w:after="20"/>
              <w:ind w:left="20"/>
              <w:jc w:val="both"/>
            </w:pPr>
            <w:r>
              <w:rPr>
                <w:color w:val="000000"/>
                <w:sz w:val="20"/>
              </w:rPr>
              <w:t>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E3EAB" w14:textId="77777777" w:rsidR="00CD7126" w:rsidRDefault="00CD7126">
            <w:pPr>
              <w:spacing w:after="20"/>
              <w:ind w:left="20"/>
              <w:jc w:val="both"/>
            </w:pPr>
          </w:p>
          <w:p w14:paraId="4336FEE9"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2FDE13D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C588D" w14:textId="77777777" w:rsidR="00CD7126" w:rsidRDefault="00000000">
            <w:pPr>
              <w:spacing w:after="20"/>
              <w:ind w:left="20"/>
              <w:jc w:val="both"/>
            </w:pPr>
            <w:r>
              <w:rPr>
                <w:color w:val="000000"/>
                <w:sz w:val="20"/>
              </w:rPr>
              <w:t>Внесение изменений, дополнений и исправлений в запись акта о смерти</w:t>
            </w:r>
          </w:p>
        </w:tc>
        <w:tc>
          <w:tcPr>
            <w:tcW w:w="1230" w:type="dxa"/>
            <w:vMerge/>
            <w:tcBorders>
              <w:top w:val="nil"/>
              <w:left w:val="single" w:sz="5" w:space="0" w:color="CFCFCF"/>
              <w:bottom w:val="single" w:sz="5" w:space="0" w:color="CFCFCF"/>
              <w:right w:val="single" w:sz="5" w:space="0" w:color="CFCFCF"/>
            </w:tcBorders>
          </w:tcPr>
          <w:p w14:paraId="6FCE089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E2B7984" w14:textId="77777777" w:rsidR="00CD7126" w:rsidRDefault="00CD7126"/>
        </w:tc>
      </w:tr>
      <w:tr w:rsidR="00CD7126" w14:paraId="1BAFBE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518C3" w14:textId="77777777" w:rsidR="00CD7126" w:rsidRDefault="00000000">
            <w:pPr>
              <w:spacing w:after="20"/>
              <w:ind w:left="20"/>
              <w:jc w:val="both"/>
            </w:pPr>
            <w:r>
              <w:rPr>
                <w:color w:val="000000"/>
                <w:sz w:val="20"/>
              </w:rPr>
              <w:t>58.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73AC1C" w14:textId="77777777" w:rsidR="00CD7126" w:rsidRDefault="00000000">
            <w:pPr>
              <w:spacing w:after="20"/>
              <w:ind w:left="20"/>
              <w:jc w:val="both"/>
            </w:pPr>
            <w:r>
              <w:rPr>
                <w:color w:val="000000"/>
                <w:sz w:val="20"/>
              </w:rPr>
              <w:t>00201006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E7BA6" w14:textId="77777777" w:rsidR="00CD7126" w:rsidRDefault="00000000">
            <w:pPr>
              <w:spacing w:after="20"/>
              <w:ind w:left="20"/>
              <w:jc w:val="both"/>
            </w:pPr>
            <w:r>
              <w:rPr>
                <w:color w:val="000000"/>
                <w:sz w:val="20"/>
              </w:rPr>
              <w:t>Восстановление записей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A6219" w14:textId="77777777" w:rsidR="00CD7126" w:rsidRDefault="00000000">
            <w:pPr>
              <w:spacing w:after="20"/>
              <w:ind w:left="20"/>
              <w:jc w:val="both"/>
            </w:pPr>
            <w:r>
              <w:rPr>
                <w:color w:val="000000"/>
                <w:sz w:val="20"/>
              </w:rPr>
              <w:t>Восстановление записей актов гражданского состояния, на основании заявления заинтересованных лиц</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24E46"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18A33"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Министерстве юстиции Республики Казахстан 21 апреля 2015 года № 10764.</w:t>
            </w:r>
          </w:p>
        </w:tc>
      </w:tr>
      <w:tr w:rsidR="00CD7126" w14:paraId="0C43DB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2F438" w14:textId="77777777" w:rsidR="00CD7126" w:rsidRDefault="00000000">
            <w:pPr>
              <w:spacing w:after="20"/>
              <w:ind w:left="20"/>
              <w:jc w:val="both"/>
            </w:pPr>
            <w:r>
              <w:rPr>
                <w:color w:val="000000"/>
                <w:sz w:val="20"/>
              </w:rPr>
              <w:t>59.</w:t>
            </w:r>
          </w:p>
        </w:tc>
        <w:tc>
          <w:tcPr>
            <w:tcW w:w="1230" w:type="dxa"/>
            <w:vMerge/>
            <w:tcBorders>
              <w:top w:val="nil"/>
              <w:left w:val="single" w:sz="5" w:space="0" w:color="CFCFCF"/>
              <w:bottom w:val="single" w:sz="5" w:space="0" w:color="CFCFCF"/>
              <w:right w:val="single" w:sz="5" w:space="0" w:color="CFCFCF"/>
            </w:tcBorders>
          </w:tcPr>
          <w:p w14:paraId="17FFE70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F4FCE5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BB9AB" w14:textId="77777777" w:rsidR="00CD7126" w:rsidRDefault="00000000">
            <w:pPr>
              <w:spacing w:after="20"/>
              <w:ind w:left="20"/>
              <w:jc w:val="both"/>
            </w:pPr>
            <w:r>
              <w:rPr>
                <w:color w:val="000000"/>
                <w:sz w:val="20"/>
              </w:rPr>
              <w:t>Восстановление записей актов гражданского состояния, на основании решения суда</w:t>
            </w:r>
          </w:p>
        </w:tc>
        <w:tc>
          <w:tcPr>
            <w:tcW w:w="1230" w:type="dxa"/>
            <w:vMerge/>
            <w:tcBorders>
              <w:top w:val="nil"/>
              <w:left w:val="single" w:sz="5" w:space="0" w:color="CFCFCF"/>
              <w:bottom w:val="single" w:sz="5" w:space="0" w:color="CFCFCF"/>
              <w:right w:val="single" w:sz="5" w:space="0" w:color="CFCFCF"/>
            </w:tcBorders>
          </w:tcPr>
          <w:p w14:paraId="2DFEBBB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0738F0E" w14:textId="77777777" w:rsidR="00CD7126" w:rsidRDefault="00CD7126"/>
        </w:tc>
      </w:tr>
      <w:tr w:rsidR="00CD7126" w14:paraId="1CAA05A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4618E1" w14:textId="77777777" w:rsidR="00CD7126" w:rsidRDefault="00000000">
            <w:pPr>
              <w:spacing w:after="20"/>
              <w:ind w:left="20"/>
              <w:jc w:val="both"/>
            </w:pPr>
            <w:r>
              <w:rPr>
                <w:color w:val="000000"/>
                <w:sz w:val="20"/>
              </w:rPr>
              <w:t>660.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52443" w14:textId="77777777" w:rsidR="00CD7126" w:rsidRDefault="00000000">
            <w:pPr>
              <w:spacing w:after="20"/>
              <w:ind w:left="20"/>
              <w:jc w:val="both"/>
            </w:pPr>
            <w:r>
              <w:rPr>
                <w:color w:val="000000"/>
                <w:sz w:val="20"/>
              </w:rPr>
              <w:t>00201007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D04D7" w14:textId="77777777" w:rsidR="00CD7126" w:rsidRDefault="00000000">
            <w:pPr>
              <w:spacing w:after="20"/>
              <w:ind w:left="20"/>
              <w:jc w:val="both"/>
            </w:pPr>
            <w:r>
              <w:rPr>
                <w:color w:val="000000"/>
                <w:sz w:val="20"/>
              </w:rPr>
              <w:t>Выдача повторных свидетельств или справок о регистрации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F9887" w14:textId="77777777" w:rsidR="00CD7126" w:rsidRDefault="00000000">
            <w:pPr>
              <w:spacing w:after="20"/>
              <w:ind w:left="20"/>
              <w:jc w:val="both"/>
            </w:pPr>
            <w:r>
              <w:rPr>
                <w:color w:val="000000"/>
                <w:sz w:val="20"/>
              </w:rPr>
              <w:t>Выдача повторного свидетельства о рождении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B4696"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FD6A4" w14:textId="77777777" w:rsidR="00CD7126" w:rsidRDefault="00000000">
            <w:pPr>
              <w:spacing w:after="20"/>
              <w:ind w:left="20"/>
              <w:jc w:val="both"/>
            </w:pPr>
            <w:r>
              <w:rPr>
                <w:color w:val="000000"/>
                <w:sz w:val="20"/>
              </w:rPr>
              <w:t>"Об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48EF50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7BAB9" w14:textId="77777777" w:rsidR="00CD7126" w:rsidRDefault="00000000">
            <w:pPr>
              <w:spacing w:after="20"/>
              <w:ind w:left="20"/>
              <w:jc w:val="both"/>
            </w:pPr>
            <w:r>
              <w:rPr>
                <w:color w:val="000000"/>
                <w:sz w:val="20"/>
              </w:rPr>
              <w:t>661.</w:t>
            </w:r>
          </w:p>
        </w:tc>
        <w:tc>
          <w:tcPr>
            <w:tcW w:w="1230" w:type="dxa"/>
            <w:vMerge/>
            <w:tcBorders>
              <w:top w:val="nil"/>
              <w:left w:val="single" w:sz="5" w:space="0" w:color="CFCFCF"/>
              <w:bottom w:val="single" w:sz="5" w:space="0" w:color="CFCFCF"/>
              <w:right w:val="single" w:sz="5" w:space="0" w:color="CFCFCF"/>
            </w:tcBorders>
          </w:tcPr>
          <w:p w14:paraId="5AB329F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5EC67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1CC15" w14:textId="77777777" w:rsidR="00CD7126" w:rsidRDefault="00000000">
            <w:pPr>
              <w:spacing w:after="20"/>
              <w:ind w:left="20"/>
              <w:jc w:val="both"/>
            </w:pPr>
            <w:r>
              <w:rPr>
                <w:color w:val="000000"/>
                <w:sz w:val="20"/>
              </w:rPr>
              <w:t>Выдача повторного свидетельства о заключении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F0239"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3D74E7D9" w14:textId="77777777" w:rsidR="00CD7126" w:rsidRDefault="00CD7126"/>
        </w:tc>
      </w:tr>
      <w:tr w:rsidR="00CD7126" w14:paraId="0866AB5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1079E" w14:textId="77777777" w:rsidR="00CD7126" w:rsidRDefault="00000000">
            <w:pPr>
              <w:spacing w:after="20"/>
              <w:ind w:left="20"/>
              <w:jc w:val="both"/>
            </w:pPr>
            <w:r>
              <w:rPr>
                <w:color w:val="000000"/>
                <w:sz w:val="20"/>
              </w:rPr>
              <w:t>662.</w:t>
            </w:r>
          </w:p>
        </w:tc>
        <w:tc>
          <w:tcPr>
            <w:tcW w:w="1230" w:type="dxa"/>
            <w:vMerge/>
            <w:tcBorders>
              <w:top w:val="nil"/>
              <w:left w:val="single" w:sz="5" w:space="0" w:color="CFCFCF"/>
              <w:bottom w:val="single" w:sz="5" w:space="0" w:color="CFCFCF"/>
              <w:right w:val="single" w:sz="5" w:space="0" w:color="CFCFCF"/>
            </w:tcBorders>
          </w:tcPr>
          <w:p w14:paraId="628DF89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876C0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49712A" w14:textId="77777777" w:rsidR="00CD7126" w:rsidRDefault="00000000">
            <w:pPr>
              <w:spacing w:after="20"/>
              <w:ind w:left="20"/>
              <w:jc w:val="both"/>
            </w:pPr>
            <w:r>
              <w:rPr>
                <w:color w:val="000000"/>
                <w:sz w:val="20"/>
              </w:rPr>
              <w:t>Выдача повторного свидетельства о расторжении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71985"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02EAE52D" w14:textId="77777777" w:rsidR="00CD7126" w:rsidRDefault="00CD7126"/>
        </w:tc>
      </w:tr>
      <w:tr w:rsidR="00CD7126" w14:paraId="5F31AA0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8FB95" w14:textId="77777777" w:rsidR="00CD7126" w:rsidRDefault="00000000">
            <w:pPr>
              <w:spacing w:after="20"/>
              <w:ind w:left="20"/>
              <w:jc w:val="both"/>
            </w:pPr>
            <w:r>
              <w:rPr>
                <w:color w:val="000000"/>
                <w:sz w:val="20"/>
              </w:rPr>
              <w:t>663.</w:t>
            </w:r>
          </w:p>
        </w:tc>
        <w:tc>
          <w:tcPr>
            <w:tcW w:w="1230" w:type="dxa"/>
            <w:vMerge/>
            <w:tcBorders>
              <w:top w:val="nil"/>
              <w:left w:val="single" w:sz="5" w:space="0" w:color="CFCFCF"/>
              <w:bottom w:val="single" w:sz="5" w:space="0" w:color="CFCFCF"/>
              <w:right w:val="single" w:sz="5" w:space="0" w:color="CFCFCF"/>
            </w:tcBorders>
          </w:tcPr>
          <w:p w14:paraId="6A686A1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2BA151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C92545" w14:textId="77777777" w:rsidR="00CD7126" w:rsidRDefault="00000000">
            <w:pPr>
              <w:spacing w:after="20"/>
              <w:ind w:left="20"/>
              <w:jc w:val="both"/>
            </w:pPr>
            <w:r>
              <w:rPr>
                <w:color w:val="000000"/>
                <w:sz w:val="20"/>
              </w:rPr>
              <w:t>Выдача повторного свидетельства о смерти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7AE31"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0DD27DD2" w14:textId="77777777" w:rsidR="00CD7126" w:rsidRDefault="00CD7126"/>
        </w:tc>
      </w:tr>
      <w:tr w:rsidR="00CD7126" w14:paraId="015373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55026" w14:textId="77777777" w:rsidR="00CD7126" w:rsidRDefault="00000000">
            <w:pPr>
              <w:spacing w:after="20"/>
              <w:ind w:left="20"/>
              <w:jc w:val="both"/>
            </w:pPr>
            <w:r>
              <w:rPr>
                <w:color w:val="000000"/>
                <w:sz w:val="20"/>
              </w:rPr>
              <w:t>664.</w:t>
            </w:r>
          </w:p>
        </w:tc>
        <w:tc>
          <w:tcPr>
            <w:tcW w:w="1230" w:type="dxa"/>
            <w:vMerge/>
            <w:tcBorders>
              <w:top w:val="nil"/>
              <w:left w:val="single" w:sz="5" w:space="0" w:color="CFCFCF"/>
              <w:bottom w:val="single" w:sz="5" w:space="0" w:color="CFCFCF"/>
              <w:right w:val="single" w:sz="5" w:space="0" w:color="CFCFCF"/>
            </w:tcBorders>
          </w:tcPr>
          <w:p w14:paraId="56F087B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933D0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88B81" w14:textId="77777777" w:rsidR="00CD7126" w:rsidRDefault="00000000">
            <w:pPr>
              <w:spacing w:after="20"/>
              <w:ind w:left="20"/>
              <w:jc w:val="both"/>
            </w:pPr>
            <w:r>
              <w:rPr>
                <w:color w:val="000000"/>
                <w:sz w:val="20"/>
              </w:rPr>
              <w:t>Выдача справки о рождении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CD7E4"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4562FB67" w14:textId="77777777" w:rsidR="00CD7126" w:rsidRDefault="00CD7126"/>
        </w:tc>
      </w:tr>
      <w:tr w:rsidR="00CD7126" w14:paraId="58AEEF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E760D" w14:textId="77777777" w:rsidR="00CD7126" w:rsidRDefault="00000000">
            <w:pPr>
              <w:spacing w:after="20"/>
              <w:ind w:left="20"/>
              <w:jc w:val="both"/>
            </w:pPr>
            <w:r>
              <w:rPr>
                <w:color w:val="000000"/>
                <w:sz w:val="20"/>
              </w:rPr>
              <w:t>665.</w:t>
            </w:r>
          </w:p>
        </w:tc>
        <w:tc>
          <w:tcPr>
            <w:tcW w:w="1230" w:type="dxa"/>
            <w:vMerge/>
            <w:tcBorders>
              <w:top w:val="nil"/>
              <w:left w:val="single" w:sz="5" w:space="0" w:color="CFCFCF"/>
              <w:bottom w:val="single" w:sz="5" w:space="0" w:color="CFCFCF"/>
              <w:right w:val="single" w:sz="5" w:space="0" w:color="CFCFCF"/>
            </w:tcBorders>
          </w:tcPr>
          <w:p w14:paraId="0383CFC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C7D33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007AD" w14:textId="77777777" w:rsidR="00CD7126" w:rsidRDefault="00000000">
            <w:pPr>
              <w:spacing w:after="20"/>
              <w:ind w:left="20"/>
              <w:jc w:val="both"/>
            </w:pPr>
            <w:r>
              <w:rPr>
                <w:color w:val="000000"/>
                <w:sz w:val="20"/>
              </w:rPr>
              <w:t>Выдача справки о расторжении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37859"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C9CDBF3" w14:textId="77777777" w:rsidR="00CD7126" w:rsidRDefault="00CD7126"/>
        </w:tc>
      </w:tr>
      <w:tr w:rsidR="00CD7126" w14:paraId="06CF22E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766B5" w14:textId="77777777" w:rsidR="00CD7126" w:rsidRDefault="00000000">
            <w:pPr>
              <w:spacing w:after="20"/>
              <w:ind w:left="20"/>
              <w:jc w:val="both"/>
            </w:pPr>
            <w:r>
              <w:rPr>
                <w:color w:val="000000"/>
                <w:sz w:val="20"/>
              </w:rPr>
              <w:t>666.</w:t>
            </w:r>
          </w:p>
        </w:tc>
        <w:tc>
          <w:tcPr>
            <w:tcW w:w="1230" w:type="dxa"/>
            <w:vMerge/>
            <w:tcBorders>
              <w:top w:val="nil"/>
              <w:left w:val="single" w:sz="5" w:space="0" w:color="CFCFCF"/>
              <w:bottom w:val="single" w:sz="5" w:space="0" w:color="CFCFCF"/>
              <w:right w:val="single" w:sz="5" w:space="0" w:color="CFCFCF"/>
            </w:tcBorders>
          </w:tcPr>
          <w:p w14:paraId="649BF9B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EC85BD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73571" w14:textId="77777777" w:rsidR="00CD7126" w:rsidRDefault="00000000">
            <w:pPr>
              <w:spacing w:after="20"/>
              <w:ind w:left="20"/>
              <w:jc w:val="both"/>
            </w:pPr>
            <w:r>
              <w:rPr>
                <w:color w:val="000000"/>
                <w:sz w:val="20"/>
              </w:rPr>
              <w:t>Выдача справки о заключении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A2C0F"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3F89069A" w14:textId="77777777" w:rsidR="00CD7126" w:rsidRDefault="00CD7126"/>
        </w:tc>
      </w:tr>
      <w:tr w:rsidR="00CD7126" w14:paraId="42D1A79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AD368" w14:textId="77777777" w:rsidR="00CD7126" w:rsidRDefault="00000000">
            <w:pPr>
              <w:spacing w:after="20"/>
              <w:ind w:left="20"/>
              <w:jc w:val="both"/>
            </w:pPr>
            <w:r>
              <w:rPr>
                <w:color w:val="000000"/>
                <w:sz w:val="20"/>
              </w:rPr>
              <w:t>667.</w:t>
            </w:r>
          </w:p>
        </w:tc>
        <w:tc>
          <w:tcPr>
            <w:tcW w:w="1230" w:type="dxa"/>
            <w:vMerge/>
            <w:tcBorders>
              <w:top w:val="nil"/>
              <w:left w:val="single" w:sz="5" w:space="0" w:color="CFCFCF"/>
              <w:bottom w:val="single" w:sz="5" w:space="0" w:color="CFCFCF"/>
              <w:right w:val="single" w:sz="5" w:space="0" w:color="CFCFCF"/>
            </w:tcBorders>
          </w:tcPr>
          <w:p w14:paraId="2A0D0E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EA91C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7C8DA" w14:textId="77777777" w:rsidR="00CD7126" w:rsidRDefault="00000000">
            <w:pPr>
              <w:spacing w:after="20"/>
              <w:ind w:left="20"/>
              <w:jc w:val="both"/>
            </w:pPr>
            <w:r>
              <w:rPr>
                <w:color w:val="000000"/>
                <w:sz w:val="20"/>
              </w:rPr>
              <w:t>Выдача справки о брачной правоспособности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11E34"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4C05D8C" w14:textId="77777777" w:rsidR="00CD7126" w:rsidRDefault="00CD7126"/>
        </w:tc>
      </w:tr>
      <w:tr w:rsidR="00CD7126" w14:paraId="7770D63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71CA2" w14:textId="77777777" w:rsidR="00CD7126" w:rsidRDefault="00000000">
            <w:pPr>
              <w:spacing w:after="20"/>
              <w:ind w:left="20"/>
              <w:jc w:val="both"/>
            </w:pPr>
            <w:r>
              <w:rPr>
                <w:color w:val="000000"/>
                <w:sz w:val="20"/>
              </w:rPr>
              <w:t>668.</w:t>
            </w:r>
          </w:p>
        </w:tc>
        <w:tc>
          <w:tcPr>
            <w:tcW w:w="1230" w:type="dxa"/>
            <w:vMerge/>
            <w:tcBorders>
              <w:top w:val="nil"/>
              <w:left w:val="single" w:sz="5" w:space="0" w:color="CFCFCF"/>
              <w:bottom w:val="single" w:sz="5" w:space="0" w:color="CFCFCF"/>
              <w:right w:val="single" w:sz="5" w:space="0" w:color="CFCFCF"/>
            </w:tcBorders>
          </w:tcPr>
          <w:p w14:paraId="11B21EF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5B82D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82D33" w14:textId="77777777" w:rsidR="00CD7126" w:rsidRDefault="00000000">
            <w:pPr>
              <w:spacing w:after="20"/>
              <w:ind w:left="20"/>
              <w:jc w:val="both"/>
            </w:pPr>
            <w:r>
              <w:rPr>
                <w:color w:val="000000"/>
                <w:sz w:val="20"/>
              </w:rPr>
              <w:t>Выдача справки о смерти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AC7EF"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0CC4DD77" w14:textId="77777777" w:rsidR="00CD7126" w:rsidRDefault="00CD7126"/>
        </w:tc>
      </w:tr>
      <w:tr w:rsidR="00CD7126" w14:paraId="76E1497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656AB" w14:textId="77777777" w:rsidR="00CD7126" w:rsidRDefault="00000000">
            <w:pPr>
              <w:spacing w:after="20"/>
              <w:ind w:left="20"/>
              <w:jc w:val="both"/>
            </w:pPr>
            <w:r>
              <w:rPr>
                <w:color w:val="000000"/>
                <w:sz w:val="20"/>
              </w:rPr>
              <w:t>668-1.</w:t>
            </w:r>
          </w:p>
        </w:tc>
        <w:tc>
          <w:tcPr>
            <w:tcW w:w="1230" w:type="dxa"/>
            <w:vMerge/>
            <w:tcBorders>
              <w:top w:val="nil"/>
              <w:left w:val="single" w:sz="5" w:space="0" w:color="CFCFCF"/>
              <w:bottom w:val="single" w:sz="5" w:space="0" w:color="CFCFCF"/>
              <w:right w:val="single" w:sz="5" w:space="0" w:color="CFCFCF"/>
            </w:tcBorders>
          </w:tcPr>
          <w:p w14:paraId="3FC7A6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94E480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EA463" w14:textId="77777777" w:rsidR="00CD7126" w:rsidRDefault="00000000">
            <w:pPr>
              <w:spacing w:after="20"/>
              <w:ind w:left="20"/>
              <w:jc w:val="both"/>
            </w:pPr>
            <w:r>
              <w:rPr>
                <w:color w:val="000000"/>
                <w:sz w:val="20"/>
              </w:rPr>
              <w:t>Выдача уведомления о регистрации смерти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5545D"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15624AEE" w14:textId="77777777" w:rsidR="00CD7126" w:rsidRDefault="00CD7126"/>
        </w:tc>
      </w:tr>
      <w:tr w:rsidR="00CD7126" w14:paraId="77CE0E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BBB6F" w14:textId="77777777" w:rsidR="00CD7126" w:rsidRDefault="00000000">
            <w:pPr>
              <w:spacing w:after="20"/>
              <w:ind w:left="20"/>
              <w:jc w:val="both"/>
            </w:pPr>
            <w:r>
              <w:rPr>
                <w:color w:val="000000"/>
                <w:sz w:val="20"/>
              </w:rPr>
              <w:t>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27881" w14:textId="77777777" w:rsidR="00CD7126" w:rsidRDefault="00000000">
            <w:pPr>
              <w:spacing w:after="20"/>
              <w:ind w:left="20"/>
              <w:jc w:val="both"/>
            </w:pPr>
            <w:r>
              <w:rPr>
                <w:color w:val="000000"/>
                <w:sz w:val="20"/>
              </w:rPr>
              <w:t>0201008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35A4E9" w14:textId="77777777" w:rsidR="00CD7126" w:rsidRDefault="00000000">
            <w:pPr>
              <w:spacing w:after="20"/>
              <w:ind w:left="20"/>
              <w:jc w:val="both"/>
            </w:pPr>
            <w:r>
              <w:rPr>
                <w:color w:val="000000"/>
                <w:sz w:val="20"/>
              </w:rPr>
              <w:t>Проведение регистрации и перерегистрации лиц, осуществляющих миссионерскую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45363" w14:textId="77777777" w:rsidR="00CD7126" w:rsidRDefault="00CD7126">
            <w:pPr>
              <w:spacing w:after="20"/>
              <w:ind w:left="20"/>
              <w:jc w:val="both"/>
            </w:pPr>
          </w:p>
          <w:p w14:paraId="29FFE78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171D1"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847FB"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 Зарегистрирован в Реестре государственной регистрации нормативных правовых актов № 20256</w:t>
            </w:r>
          </w:p>
        </w:tc>
      </w:tr>
      <w:tr w:rsidR="00CD7126" w14:paraId="339D90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3CA92" w14:textId="77777777" w:rsidR="00CD7126" w:rsidRDefault="00000000">
            <w:pPr>
              <w:spacing w:after="20"/>
              <w:ind w:left="20"/>
              <w:jc w:val="both"/>
            </w:pPr>
            <w:r>
              <w:rPr>
                <w:color w:val="000000"/>
                <w:sz w:val="20"/>
              </w:rPr>
              <w:t>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F1098" w14:textId="77777777" w:rsidR="00CD7126" w:rsidRDefault="00000000">
            <w:pPr>
              <w:spacing w:after="20"/>
              <w:ind w:left="20"/>
              <w:jc w:val="both"/>
            </w:pPr>
            <w:r>
              <w:rPr>
                <w:color w:val="000000"/>
                <w:sz w:val="20"/>
              </w:rPr>
              <w:t>00201009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C4A9F" w14:textId="77777777" w:rsidR="00CD7126" w:rsidRDefault="00000000">
            <w:pPr>
              <w:spacing w:after="20"/>
              <w:ind w:left="20"/>
              <w:jc w:val="both"/>
            </w:pPr>
            <w:r>
              <w:rPr>
                <w:color w:val="000000"/>
                <w:sz w:val="20"/>
              </w:rPr>
              <w:t>Регистрационный учет лица, занимающегося частной практикой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78076" w14:textId="77777777" w:rsidR="00CD7126" w:rsidRDefault="00CD7126">
            <w:pPr>
              <w:spacing w:after="20"/>
              <w:ind w:left="20"/>
              <w:jc w:val="both"/>
            </w:pPr>
          </w:p>
          <w:p w14:paraId="23D832B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F70E0"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A10A7"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6333A77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C3379" w14:textId="77777777" w:rsidR="00CD7126" w:rsidRDefault="00000000">
            <w:pPr>
              <w:spacing w:after="20"/>
              <w:ind w:left="20"/>
              <w:jc w:val="both"/>
            </w:pPr>
            <w:r>
              <w:rPr>
                <w:color w:val="000000"/>
                <w:sz w:val="20"/>
              </w:rPr>
              <w:t>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F8F16" w14:textId="77777777" w:rsidR="00CD7126" w:rsidRDefault="00000000">
            <w:pPr>
              <w:spacing w:after="20"/>
              <w:ind w:left="20"/>
              <w:jc w:val="both"/>
            </w:pPr>
            <w:r>
              <w:rPr>
                <w:color w:val="000000"/>
                <w:sz w:val="20"/>
              </w:rPr>
              <w:t>00201010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10893" w14:textId="77777777" w:rsidR="00CD7126" w:rsidRDefault="00000000">
            <w:pPr>
              <w:spacing w:after="20"/>
              <w:ind w:left="20"/>
              <w:jc w:val="both"/>
            </w:pPr>
            <w:r>
              <w:rPr>
                <w:color w:val="000000"/>
                <w:sz w:val="20"/>
              </w:rPr>
              <w:t>Оформление документов на выезд за пределы Республики Казахстан на постоянное место жительства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2B11D" w14:textId="77777777" w:rsidR="00CD7126" w:rsidRDefault="00CD7126">
            <w:pPr>
              <w:spacing w:after="20"/>
              <w:ind w:left="20"/>
              <w:jc w:val="both"/>
            </w:pPr>
          </w:p>
          <w:p w14:paraId="15C18A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823C3"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0B886" w14:textId="77777777" w:rsidR="00CD7126" w:rsidRDefault="00000000">
            <w:pPr>
              <w:spacing w:after="20"/>
              <w:ind w:left="20"/>
              <w:jc w:val="both"/>
            </w:pPr>
            <w:r>
              <w:rPr>
                <w:color w:val="000000"/>
                <w:sz w:val="20"/>
              </w:rPr>
              <w:t xml:space="preserve"> "Об утверждении Правил оказания государственной услуги "Оформление документов на выезд за пределы Республики Казахстан на постоянное место жительства" приказ Министра внутренних дел Республики Казахстан от 27 марта 2020 года № 259. Зарегистрирован в Реестре государственной регистрации нормативных правовых актов № 20207</w:t>
            </w:r>
          </w:p>
        </w:tc>
      </w:tr>
      <w:tr w:rsidR="00CD7126" w14:paraId="2398DB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DA387" w14:textId="77777777" w:rsidR="00CD7126" w:rsidRDefault="00000000">
            <w:pPr>
              <w:spacing w:after="20"/>
              <w:ind w:left="20"/>
              <w:jc w:val="both"/>
            </w:pPr>
            <w:r>
              <w:rPr>
                <w:color w:val="000000"/>
                <w:sz w:val="20"/>
              </w:rPr>
              <w:t>72.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75D90" w14:textId="77777777" w:rsidR="00CD7126" w:rsidRDefault="00000000">
            <w:pPr>
              <w:spacing w:after="20"/>
              <w:ind w:left="20"/>
              <w:jc w:val="both"/>
            </w:pPr>
            <w:r>
              <w:rPr>
                <w:color w:val="000000"/>
                <w:sz w:val="20"/>
              </w:rPr>
              <w:t>00201011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D5041" w14:textId="77777777" w:rsidR="00CD7126" w:rsidRDefault="00000000">
            <w:pPr>
              <w:spacing w:after="20"/>
              <w:ind w:left="20"/>
              <w:jc w:val="both"/>
            </w:pPr>
            <w:r>
              <w:rPr>
                <w:color w:val="000000"/>
                <w:sz w:val="20"/>
              </w:rPr>
              <w:t>Присвоение или продление статуса кандаса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C9984" w14:textId="77777777" w:rsidR="00CD7126" w:rsidRDefault="00000000">
            <w:pPr>
              <w:spacing w:after="20"/>
              <w:ind w:left="20"/>
              <w:jc w:val="both"/>
            </w:pPr>
            <w:r>
              <w:rPr>
                <w:color w:val="000000"/>
                <w:sz w:val="20"/>
              </w:rPr>
              <w:t>Получение статуса в общем порядке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A36DE"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7BB4B" w14:textId="77777777" w:rsidR="00CD7126" w:rsidRDefault="00000000">
            <w:pPr>
              <w:spacing w:after="20"/>
              <w:ind w:left="20"/>
              <w:jc w:val="both"/>
            </w:pPr>
            <w:r>
              <w:rPr>
                <w:color w:val="000000"/>
                <w:sz w:val="20"/>
              </w:rPr>
              <w:t xml:space="preserve"> "Об утверждении Правил присвоения или продления статуса кандаса" приказ Министра труда и социальной защиты населения Республики Казахстан от 22 июля 2013 года № 329-Ө-М. Зарегистрирован в Реестре государственной регистрации нормативных правовых актов № 8624.</w:t>
            </w:r>
          </w:p>
        </w:tc>
      </w:tr>
      <w:tr w:rsidR="00CD7126" w14:paraId="73491C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C35C5" w14:textId="77777777" w:rsidR="00CD7126" w:rsidRDefault="00000000">
            <w:pPr>
              <w:spacing w:after="20"/>
              <w:ind w:left="20"/>
              <w:jc w:val="both"/>
            </w:pPr>
            <w:r>
              <w:rPr>
                <w:color w:val="000000"/>
                <w:sz w:val="20"/>
              </w:rPr>
              <w:t>73.</w:t>
            </w:r>
          </w:p>
        </w:tc>
        <w:tc>
          <w:tcPr>
            <w:tcW w:w="1230" w:type="dxa"/>
            <w:vMerge/>
            <w:tcBorders>
              <w:top w:val="nil"/>
              <w:left w:val="single" w:sz="5" w:space="0" w:color="CFCFCF"/>
              <w:bottom w:val="single" w:sz="5" w:space="0" w:color="CFCFCF"/>
              <w:right w:val="single" w:sz="5" w:space="0" w:color="CFCFCF"/>
            </w:tcBorders>
          </w:tcPr>
          <w:p w14:paraId="67479A4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F741F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A2081" w14:textId="77777777" w:rsidR="00CD7126" w:rsidRDefault="00000000">
            <w:pPr>
              <w:spacing w:after="20"/>
              <w:ind w:left="20"/>
              <w:jc w:val="both"/>
            </w:pPr>
            <w:r>
              <w:rPr>
                <w:color w:val="000000"/>
                <w:sz w:val="20"/>
              </w:rPr>
              <w:t>Получение статуса на основании согласия местного исполнительного органа на присвоение статуса кандаса через загранучреждения Республики Казахстан</w:t>
            </w:r>
          </w:p>
        </w:tc>
        <w:tc>
          <w:tcPr>
            <w:tcW w:w="1230" w:type="dxa"/>
            <w:vMerge/>
            <w:tcBorders>
              <w:top w:val="nil"/>
              <w:left w:val="single" w:sz="5" w:space="0" w:color="CFCFCF"/>
              <w:bottom w:val="single" w:sz="5" w:space="0" w:color="CFCFCF"/>
              <w:right w:val="single" w:sz="5" w:space="0" w:color="CFCFCF"/>
            </w:tcBorders>
          </w:tcPr>
          <w:p w14:paraId="61ADE02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67D62ED" w14:textId="77777777" w:rsidR="00CD7126" w:rsidRDefault="00CD7126"/>
        </w:tc>
      </w:tr>
      <w:tr w:rsidR="00CD7126" w14:paraId="7AE6803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FE45C" w14:textId="77777777" w:rsidR="00CD7126" w:rsidRDefault="00000000">
            <w:pPr>
              <w:spacing w:after="20"/>
              <w:ind w:left="20"/>
              <w:jc w:val="both"/>
            </w:pPr>
            <w:r>
              <w:rPr>
                <w:color w:val="000000"/>
                <w:sz w:val="20"/>
              </w:rPr>
              <w:t>74.</w:t>
            </w:r>
          </w:p>
        </w:tc>
        <w:tc>
          <w:tcPr>
            <w:tcW w:w="1230" w:type="dxa"/>
            <w:vMerge/>
            <w:tcBorders>
              <w:top w:val="nil"/>
              <w:left w:val="single" w:sz="5" w:space="0" w:color="CFCFCF"/>
              <w:bottom w:val="single" w:sz="5" w:space="0" w:color="CFCFCF"/>
              <w:right w:val="single" w:sz="5" w:space="0" w:color="CFCFCF"/>
            </w:tcBorders>
          </w:tcPr>
          <w:p w14:paraId="664880B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7E46B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BC5B4" w14:textId="77777777" w:rsidR="00CD7126" w:rsidRDefault="00000000">
            <w:pPr>
              <w:spacing w:after="20"/>
              <w:ind w:left="20"/>
              <w:jc w:val="both"/>
            </w:pPr>
            <w:r>
              <w:rPr>
                <w:color w:val="000000"/>
                <w:sz w:val="20"/>
              </w:rPr>
              <w:t>Продление статуса</w:t>
            </w:r>
          </w:p>
        </w:tc>
        <w:tc>
          <w:tcPr>
            <w:tcW w:w="1230" w:type="dxa"/>
            <w:vMerge/>
            <w:tcBorders>
              <w:top w:val="nil"/>
              <w:left w:val="single" w:sz="5" w:space="0" w:color="CFCFCF"/>
              <w:bottom w:val="single" w:sz="5" w:space="0" w:color="CFCFCF"/>
              <w:right w:val="single" w:sz="5" w:space="0" w:color="CFCFCF"/>
            </w:tcBorders>
          </w:tcPr>
          <w:p w14:paraId="028C617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E83A1E4" w14:textId="77777777" w:rsidR="00CD7126" w:rsidRDefault="00CD7126"/>
        </w:tc>
      </w:tr>
      <w:tr w:rsidR="00CD7126" w14:paraId="6BCEDC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2C840" w14:textId="77777777" w:rsidR="00CD7126" w:rsidRDefault="00000000">
            <w:pPr>
              <w:spacing w:after="20"/>
              <w:ind w:left="20"/>
              <w:jc w:val="both"/>
            </w:pPr>
            <w:r>
              <w:rPr>
                <w:color w:val="000000"/>
                <w:sz w:val="20"/>
              </w:rPr>
              <w:t>75.</w:t>
            </w:r>
          </w:p>
        </w:tc>
        <w:tc>
          <w:tcPr>
            <w:tcW w:w="1230" w:type="dxa"/>
            <w:vMerge/>
            <w:tcBorders>
              <w:top w:val="nil"/>
              <w:left w:val="single" w:sz="5" w:space="0" w:color="CFCFCF"/>
              <w:bottom w:val="single" w:sz="5" w:space="0" w:color="CFCFCF"/>
              <w:right w:val="single" w:sz="5" w:space="0" w:color="CFCFCF"/>
            </w:tcBorders>
          </w:tcPr>
          <w:p w14:paraId="6C5937A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5B9245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3DE45" w14:textId="77777777" w:rsidR="00CD7126" w:rsidRDefault="00000000">
            <w:pPr>
              <w:spacing w:after="20"/>
              <w:ind w:left="20"/>
              <w:jc w:val="both"/>
            </w:pPr>
            <w:r>
              <w:rPr>
                <w:color w:val="000000"/>
                <w:sz w:val="20"/>
              </w:rPr>
              <w:t>Выдача дубликата удостоверения кандаса</w:t>
            </w:r>
          </w:p>
        </w:tc>
        <w:tc>
          <w:tcPr>
            <w:tcW w:w="1230" w:type="dxa"/>
            <w:vMerge/>
            <w:tcBorders>
              <w:top w:val="nil"/>
              <w:left w:val="single" w:sz="5" w:space="0" w:color="CFCFCF"/>
              <w:bottom w:val="single" w:sz="5" w:space="0" w:color="CFCFCF"/>
              <w:right w:val="single" w:sz="5" w:space="0" w:color="CFCFCF"/>
            </w:tcBorders>
          </w:tcPr>
          <w:p w14:paraId="0162CD8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674041E" w14:textId="77777777" w:rsidR="00CD7126" w:rsidRDefault="00CD7126"/>
        </w:tc>
      </w:tr>
      <w:tr w:rsidR="00CD7126" w14:paraId="30A7F28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5903F" w14:textId="77777777" w:rsidR="00CD7126" w:rsidRDefault="00000000">
            <w:pPr>
              <w:spacing w:after="20"/>
              <w:ind w:left="20"/>
              <w:jc w:val="both"/>
            </w:pPr>
            <w:r>
              <w:rPr>
                <w:color w:val="000000"/>
                <w:sz w:val="20"/>
              </w:rPr>
              <w:t>76.</w:t>
            </w:r>
          </w:p>
        </w:tc>
        <w:tc>
          <w:tcPr>
            <w:tcW w:w="1230" w:type="dxa"/>
            <w:vMerge/>
            <w:tcBorders>
              <w:top w:val="nil"/>
              <w:left w:val="single" w:sz="5" w:space="0" w:color="CFCFCF"/>
              <w:bottom w:val="single" w:sz="5" w:space="0" w:color="CFCFCF"/>
              <w:right w:val="single" w:sz="5" w:space="0" w:color="CFCFCF"/>
            </w:tcBorders>
          </w:tcPr>
          <w:p w14:paraId="5CABBD3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385E7D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B807E" w14:textId="77777777" w:rsidR="00CD7126" w:rsidRDefault="00000000">
            <w:pPr>
              <w:spacing w:after="20"/>
              <w:ind w:left="20"/>
              <w:jc w:val="both"/>
            </w:pPr>
            <w:r>
              <w:rPr>
                <w:color w:val="000000"/>
                <w:sz w:val="20"/>
              </w:rPr>
              <w:t>Выдача дубликата решения о продлении статуса кандаса</w:t>
            </w:r>
          </w:p>
        </w:tc>
        <w:tc>
          <w:tcPr>
            <w:tcW w:w="1230" w:type="dxa"/>
            <w:vMerge/>
            <w:tcBorders>
              <w:top w:val="nil"/>
              <w:left w:val="single" w:sz="5" w:space="0" w:color="CFCFCF"/>
              <w:bottom w:val="single" w:sz="5" w:space="0" w:color="CFCFCF"/>
              <w:right w:val="single" w:sz="5" w:space="0" w:color="CFCFCF"/>
            </w:tcBorders>
          </w:tcPr>
          <w:p w14:paraId="511D186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43DC47E" w14:textId="77777777" w:rsidR="00CD7126" w:rsidRDefault="00CD7126"/>
        </w:tc>
      </w:tr>
      <w:tr w:rsidR="00CD7126" w14:paraId="4090F04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046AA" w14:textId="77777777" w:rsidR="00CD7126" w:rsidRDefault="00000000">
            <w:pPr>
              <w:spacing w:after="20"/>
              <w:ind w:left="20"/>
              <w:jc w:val="both"/>
            </w:pPr>
            <w:r>
              <w:rPr>
                <w:color w:val="000000"/>
                <w:sz w:val="20"/>
              </w:rPr>
              <w:t>77.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3B9E2" w14:textId="77777777" w:rsidR="00CD7126" w:rsidRDefault="00000000">
            <w:pPr>
              <w:spacing w:after="20"/>
              <w:ind w:left="20"/>
              <w:jc w:val="both"/>
            </w:pPr>
            <w:r>
              <w:rPr>
                <w:color w:val="000000"/>
                <w:sz w:val="20"/>
              </w:rPr>
              <w:t>000201012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EC993" w14:textId="77777777" w:rsidR="00CD7126" w:rsidRDefault="00000000">
            <w:pPr>
              <w:spacing w:after="20"/>
              <w:ind w:left="20"/>
              <w:jc w:val="both"/>
            </w:pPr>
            <w:r>
              <w:rPr>
                <w:color w:val="000000"/>
                <w:sz w:val="20"/>
              </w:rPr>
              <w:t>Постановка на воинский учет военнообязанных и призывников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77E843" w14:textId="77777777" w:rsidR="00CD7126" w:rsidRDefault="00000000">
            <w:pPr>
              <w:spacing w:after="20"/>
              <w:ind w:left="20"/>
              <w:jc w:val="both"/>
            </w:pPr>
            <w:r>
              <w:rPr>
                <w:color w:val="000000"/>
                <w:sz w:val="20"/>
              </w:rPr>
              <w:t>Для граждан мужского пола, в том числе освобожденных из мест лишения свободы, ранее не состоявших на воинском учете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646B3" w14:textId="77777777" w:rsidR="00CD7126" w:rsidRDefault="00000000">
            <w:pPr>
              <w:spacing w:after="20"/>
              <w:ind w:left="20"/>
              <w:jc w:val="both"/>
            </w:pPr>
            <w:r>
              <w:rPr>
                <w:color w:val="000000"/>
                <w:sz w:val="20"/>
              </w:rPr>
              <w:t>МО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3449A" w14:textId="77777777" w:rsidR="00CD7126" w:rsidRDefault="00CD7126">
            <w:pPr>
              <w:spacing w:after="20"/>
              <w:ind w:left="20"/>
              <w:jc w:val="both"/>
            </w:pPr>
          </w:p>
          <w:p w14:paraId="0D8BA04A" w14:textId="77777777" w:rsidR="00CD7126" w:rsidRDefault="00CD7126">
            <w:pPr>
              <w:spacing w:after="20"/>
              <w:ind w:left="20"/>
              <w:jc w:val="both"/>
            </w:pPr>
          </w:p>
        </w:tc>
      </w:tr>
      <w:tr w:rsidR="00CD7126" w14:paraId="71FC27E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EB2E1" w14:textId="77777777" w:rsidR="00CD7126" w:rsidRDefault="00000000">
            <w:pPr>
              <w:spacing w:after="20"/>
              <w:ind w:left="20"/>
              <w:jc w:val="both"/>
            </w:pPr>
            <w:r>
              <w:rPr>
                <w:color w:val="000000"/>
                <w:sz w:val="20"/>
              </w:rPr>
              <w:t>78.</w:t>
            </w:r>
          </w:p>
        </w:tc>
        <w:tc>
          <w:tcPr>
            <w:tcW w:w="1230" w:type="dxa"/>
            <w:vMerge/>
            <w:tcBorders>
              <w:top w:val="nil"/>
              <w:left w:val="single" w:sz="5" w:space="0" w:color="CFCFCF"/>
              <w:bottom w:val="single" w:sz="5" w:space="0" w:color="CFCFCF"/>
              <w:right w:val="single" w:sz="5" w:space="0" w:color="CFCFCF"/>
            </w:tcBorders>
          </w:tcPr>
          <w:p w14:paraId="3301287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E7A6F6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11DF5" w14:textId="77777777" w:rsidR="00CD7126" w:rsidRDefault="00000000">
            <w:pPr>
              <w:spacing w:after="20"/>
              <w:ind w:left="20"/>
              <w:jc w:val="both"/>
            </w:pPr>
            <w:r>
              <w:rPr>
                <w:color w:val="000000"/>
                <w:sz w:val="20"/>
              </w:rPr>
              <w:t>Для граждан, уволенных с воинской службы, службы в правоохранительных и специальных государственных органах, а также отчисленных и (или) расторгнувших контракт курсантов, слушателей военных и специальных (военных) учебных заведений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721CA"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4597F76F" w14:textId="77777777" w:rsidR="00CD7126" w:rsidRDefault="00CD7126"/>
        </w:tc>
      </w:tr>
      <w:tr w:rsidR="00CD7126" w14:paraId="1E963A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2B24F" w14:textId="77777777" w:rsidR="00CD7126" w:rsidRDefault="00000000">
            <w:pPr>
              <w:spacing w:after="20"/>
              <w:ind w:left="20"/>
              <w:jc w:val="both"/>
            </w:pPr>
            <w:r>
              <w:rPr>
                <w:color w:val="000000"/>
                <w:sz w:val="20"/>
              </w:rPr>
              <w:t>79.</w:t>
            </w:r>
          </w:p>
        </w:tc>
        <w:tc>
          <w:tcPr>
            <w:tcW w:w="1230" w:type="dxa"/>
            <w:vMerge/>
            <w:tcBorders>
              <w:top w:val="nil"/>
              <w:left w:val="single" w:sz="5" w:space="0" w:color="CFCFCF"/>
              <w:bottom w:val="single" w:sz="5" w:space="0" w:color="CFCFCF"/>
              <w:right w:val="single" w:sz="5" w:space="0" w:color="CFCFCF"/>
            </w:tcBorders>
          </w:tcPr>
          <w:p w14:paraId="23CF7D4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A06F5D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13525E" w14:textId="77777777" w:rsidR="00CD7126" w:rsidRDefault="00000000">
            <w:pPr>
              <w:spacing w:after="20"/>
              <w:ind w:left="20"/>
              <w:jc w:val="both"/>
            </w:pPr>
            <w:r>
              <w:rPr>
                <w:color w:val="000000"/>
                <w:sz w:val="20"/>
              </w:rPr>
              <w:t>Для женщин, окончивших организации образования с получением военно-учетной специальности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B9846"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571D6AC7" w14:textId="77777777" w:rsidR="00CD7126" w:rsidRDefault="00CD7126"/>
        </w:tc>
      </w:tr>
      <w:tr w:rsidR="00CD7126" w14:paraId="79C7EF5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78A4D" w14:textId="77777777" w:rsidR="00CD7126" w:rsidRDefault="00000000">
            <w:pPr>
              <w:spacing w:after="20"/>
              <w:ind w:left="20"/>
              <w:jc w:val="both"/>
            </w:pPr>
            <w:r>
              <w:rPr>
                <w:color w:val="000000"/>
                <w:sz w:val="20"/>
              </w:rPr>
              <w:t>80.</w:t>
            </w:r>
          </w:p>
        </w:tc>
        <w:tc>
          <w:tcPr>
            <w:tcW w:w="1230" w:type="dxa"/>
            <w:vMerge/>
            <w:tcBorders>
              <w:top w:val="nil"/>
              <w:left w:val="single" w:sz="5" w:space="0" w:color="CFCFCF"/>
              <w:bottom w:val="single" w:sz="5" w:space="0" w:color="CFCFCF"/>
              <w:right w:val="single" w:sz="5" w:space="0" w:color="CFCFCF"/>
            </w:tcBorders>
          </w:tcPr>
          <w:p w14:paraId="2D615D3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41545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4CFC72" w14:textId="77777777" w:rsidR="00CD7126" w:rsidRDefault="00000000">
            <w:pPr>
              <w:spacing w:after="20"/>
              <w:ind w:left="20"/>
              <w:jc w:val="both"/>
            </w:pPr>
            <w:r>
              <w:rPr>
                <w:color w:val="000000"/>
                <w:sz w:val="20"/>
              </w:rPr>
              <w:t>Для граждан, освобожденных из мест лишения свободы, ранее состоявших на воинском учете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D8AC3"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03414385" w14:textId="77777777" w:rsidR="00CD7126" w:rsidRDefault="00CD7126"/>
        </w:tc>
      </w:tr>
      <w:tr w:rsidR="00CD7126" w14:paraId="1EEF9E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625B8" w14:textId="77777777" w:rsidR="00CD7126" w:rsidRDefault="00000000">
            <w:pPr>
              <w:spacing w:after="20"/>
              <w:ind w:left="20"/>
              <w:jc w:val="both"/>
            </w:pPr>
            <w:r>
              <w:rPr>
                <w:color w:val="000000"/>
                <w:sz w:val="20"/>
              </w:rPr>
              <w:t>81.</w:t>
            </w:r>
          </w:p>
        </w:tc>
        <w:tc>
          <w:tcPr>
            <w:tcW w:w="1230" w:type="dxa"/>
            <w:vMerge/>
            <w:tcBorders>
              <w:top w:val="nil"/>
              <w:left w:val="single" w:sz="5" w:space="0" w:color="CFCFCF"/>
              <w:bottom w:val="single" w:sz="5" w:space="0" w:color="CFCFCF"/>
              <w:right w:val="single" w:sz="5" w:space="0" w:color="CFCFCF"/>
            </w:tcBorders>
          </w:tcPr>
          <w:p w14:paraId="6651BC1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8AA8E2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D7F42" w14:textId="77777777" w:rsidR="00CD7126" w:rsidRDefault="00000000">
            <w:pPr>
              <w:spacing w:after="20"/>
              <w:ind w:left="20"/>
              <w:jc w:val="both"/>
            </w:pPr>
            <w:r>
              <w:rPr>
                <w:color w:val="000000"/>
                <w:sz w:val="20"/>
              </w:rPr>
              <w:t>Для лиц, получивших гражданство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7ED2D" w14:textId="77777777" w:rsidR="00CD7126" w:rsidRDefault="00000000">
            <w:pPr>
              <w:spacing w:after="20"/>
              <w:ind w:left="20"/>
              <w:jc w:val="both"/>
            </w:pPr>
            <w:r>
              <w:rPr>
                <w:color w:val="000000"/>
                <w:sz w:val="20"/>
              </w:rPr>
              <w:t>МО</w:t>
            </w:r>
          </w:p>
        </w:tc>
        <w:tc>
          <w:tcPr>
            <w:tcW w:w="2460" w:type="dxa"/>
            <w:gridSpan w:val="2"/>
            <w:vMerge/>
            <w:tcBorders>
              <w:top w:val="nil"/>
              <w:left w:val="single" w:sz="5" w:space="0" w:color="CFCFCF"/>
              <w:bottom w:val="single" w:sz="5" w:space="0" w:color="CFCFCF"/>
              <w:right w:val="single" w:sz="5" w:space="0" w:color="CFCFCF"/>
            </w:tcBorders>
          </w:tcPr>
          <w:p w14:paraId="7542CE42" w14:textId="77777777" w:rsidR="00CD7126" w:rsidRDefault="00CD7126"/>
        </w:tc>
      </w:tr>
      <w:tr w:rsidR="00CD7126" w14:paraId="6C6A6C2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D7915" w14:textId="77777777" w:rsidR="00CD7126" w:rsidRDefault="00000000">
            <w:pPr>
              <w:spacing w:after="20"/>
              <w:ind w:left="20"/>
              <w:jc w:val="both"/>
            </w:pPr>
            <w:r>
              <w:rPr>
                <w:color w:val="000000"/>
                <w:sz w:val="20"/>
              </w:rPr>
              <w:t>82.</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B09F8"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A9CE95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3CDCA" w14:textId="77777777" w:rsidR="00CD7126" w:rsidRDefault="00000000">
            <w:pPr>
              <w:spacing w:after="20"/>
              <w:ind w:left="20"/>
              <w:jc w:val="both"/>
            </w:pPr>
            <w:r>
              <w:rPr>
                <w:color w:val="000000"/>
                <w:sz w:val="20"/>
              </w:rPr>
              <w:t>83.</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A8C15"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CC13A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02458" w14:textId="77777777" w:rsidR="00CD7126" w:rsidRDefault="00000000">
            <w:pPr>
              <w:spacing w:after="20"/>
              <w:ind w:left="20"/>
              <w:jc w:val="both"/>
            </w:pPr>
            <w:r>
              <w:rPr>
                <w:color w:val="000000"/>
                <w:sz w:val="20"/>
              </w:rPr>
              <w:t>84.</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EFBD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1A94496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C726E" w14:textId="77777777" w:rsidR="00CD7126" w:rsidRDefault="00000000">
            <w:pPr>
              <w:spacing w:after="20"/>
              <w:ind w:left="20"/>
              <w:jc w:val="both"/>
            </w:pPr>
            <w:r>
              <w:rPr>
                <w:color w:val="000000"/>
                <w:sz w:val="20"/>
              </w:rPr>
              <w:t>85.</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EC1FA"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62C2C5C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07CA9" w14:textId="77777777" w:rsidR="00CD7126" w:rsidRDefault="00000000">
            <w:pPr>
              <w:spacing w:after="20"/>
              <w:ind w:left="20"/>
              <w:jc w:val="both"/>
            </w:pPr>
            <w:r>
              <w:rPr>
                <w:color w:val="000000"/>
                <w:sz w:val="20"/>
              </w:rPr>
              <w:t>86.</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B387B"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EFCC2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29A613" w14:textId="77777777" w:rsidR="00CD7126" w:rsidRDefault="00000000">
            <w:pPr>
              <w:spacing w:after="20"/>
              <w:ind w:left="20"/>
              <w:jc w:val="both"/>
            </w:pPr>
            <w:r>
              <w:rPr>
                <w:color w:val="000000"/>
                <w:sz w:val="20"/>
              </w:rPr>
              <w:t>87.</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517B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1428A2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1647D" w14:textId="77777777" w:rsidR="00CD7126" w:rsidRDefault="00000000">
            <w:pPr>
              <w:spacing w:after="20"/>
              <w:ind w:left="20"/>
              <w:jc w:val="both"/>
            </w:pPr>
            <w:r>
              <w:rPr>
                <w:color w:val="000000"/>
                <w:sz w:val="20"/>
              </w:rPr>
              <w:t>88.</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08DD8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4703E6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F692D" w14:textId="77777777" w:rsidR="00CD7126" w:rsidRDefault="00000000">
            <w:pPr>
              <w:spacing w:after="20"/>
              <w:ind w:left="20"/>
              <w:jc w:val="both"/>
            </w:pPr>
            <w:r>
              <w:rPr>
                <w:color w:val="000000"/>
                <w:sz w:val="20"/>
              </w:rPr>
              <w:t>89.</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D2EA39"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5A18AF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61FD9" w14:textId="77777777" w:rsidR="00CD7126" w:rsidRDefault="00000000">
            <w:pPr>
              <w:spacing w:after="20"/>
              <w:ind w:left="20"/>
              <w:jc w:val="both"/>
            </w:pPr>
            <w:r>
              <w:rPr>
                <w:color w:val="000000"/>
                <w:sz w:val="20"/>
              </w:rPr>
              <w:t>90.</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0B766"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416879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76D38" w14:textId="77777777" w:rsidR="00CD7126" w:rsidRDefault="00000000">
            <w:pPr>
              <w:spacing w:after="20"/>
              <w:ind w:left="20"/>
              <w:jc w:val="both"/>
            </w:pPr>
            <w:r>
              <w:rPr>
                <w:color w:val="000000"/>
                <w:sz w:val="20"/>
              </w:rPr>
              <w:t>91.</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59EC4"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54C2B0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BC9BE" w14:textId="77777777" w:rsidR="00CD7126" w:rsidRDefault="00000000">
            <w:pPr>
              <w:spacing w:after="20"/>
              <w:ind w:left="20"/>
              <w:jc w:val="both"/>
            </w:pPr>
            <w:r>
              <w:rPr>
                <w:color w:val="000000"/>
                <w:sz w:val="20"/>
              </w:rPr>
              <w:t>92.</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7674C"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26AA432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2E7DF" w14:textId="77777777" w:rsidR="00CD7126" w:rsidRDefault="00000000">
            <w:pPr>
              <w:spacing w:after="20"/>
              <w:ind w:left="20"/>
              <w:jc w:val="both"/>
            </w:pPr>
            <w:r>
              <w:rPr>
                <w:color w:val="000000"/>
                <w:sz w:val="20"/>
              </w:rPr>
              <w:t>93.</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624B0"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A57E4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E6F54" w14:textId="77777777" w:rsidR="00CD7126" w:rsidRDefault="00000000">
            <w:pPr>
              <w:spacing w:after="20"/>
              <w:ind w:left="20"/>
              <w:jc w:val="both"/>
            </w:pPr>
            <w:r>
              <w:rPr>
                <w:color w:val="000000"/>
                <w:sz w:val="20"/>
              </w:rPr>
              <w:t>94.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1CCA6" w14:textId="77777777" w:rsidR="00CD7126" w:rsidRDefault="00000000">
            <w:pPr>
              <w:spacing w:after="20"/>
              <w:ind w:left="20"/>
              <w:jc w:val="both"/>
            </w:pPr>
            <w:r>
              <w:rPr>
                <w:color w:val="000000"/>
                <w:sz w:val="20"/>
              </w:rPr>
              <w:t>00201013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4BBC5" w14:textId="77777777" w:rsidR="00CD7126" w:rsidRDefault="00000000">
            <w:pPr>
              <w:spacing w:after="20"/>
              <w:ind w:left="20"/>
              <w:jc w:val="both"/>
            </w:pPr>
            <w:r>
              <w:rPr>
                <w:color w:val="000000"/>
                <w:sz w:val="20"/>
              </w:rPr>
              <w:t>Аннулирование записей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D448A3" w14:textId="77777777" w:rsidR="00CD7126" w:rsidRDefault="00000000">
            <w:pPr>
              <w:spacing w:after="20"/>
              <w:ind w:left="20"/>
              <w:jc w:val="both"/>
            </w:pPr>
            <w:r>
              <w:rPr>
                <w:color w:val="000000"/>
                <w:sz w:val="20"/>
              </w:rPr>
              <w:t>Аннулирование записей актов гражданского состояния, на основании заявления заинтересованных лиц</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36769"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30AF4"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6A7266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36231" w14:textId="77777777" w:rsidR="00CD7126" w:rsidRDefault="00000000">
            <w:pPr>
              <w:spacing w:after="20"/>
              <w:ind w:left="20"/>
              <w:jc w:val="both"/>
            </w:pPr>
            <w:r>
              <w:rPr>
                <w:color w:val="000000"/>
                <w:sz w:val="20"/>
              </w:rPr>
              <w:t>95.</w:t>
            </w:r>
          </w:p>
        </w:tc>
        <w:tc>
          <w:tcPr>
            <w:tcW w:w="1230" w:type="dxa"/>
            <w:vMerge/>
            <w:tcBorders>
              <w:top w:val="nil"/>
              <w:left w:val="single" w:sz="5" w:space="0" w:color="CFCFCF"/>
              <w:bottom w:val="single" w:sz="5" w:space="0" w:color="CFCFCF"/>
              <w:right w:val="single" w:sz="5" w:space="0" w:color="CFCFCF"/>
            </w:tcBorders>
          </w:tcPr>
          <w:p w14:paraId="406ACB7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0D64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5B0DD" w14:textId="77777777" w:rsidR="00CD7126" w:rsidRDefault="00000000">
            <w:pPr>
              <w:spacing w:after="20"/>
              <w:ind w:left="20"/>
              <w:jc w:val="both"/>
            </w:pPr>
            <w:r>
              <w:rPr>
                <w:color w:val="000000"/>
                <w:sz w:val="20"/>
              </w:rPr>
              <w:t>Аннулирование записей актов гражданского состояния, на основании решения суда</w:t>
            </w:r>
          </w:p>
        </w:tc>
        <w:tc>
          <w:tcPr>
            <w:tcW w:w="1230" w:type="dxa"/>
            <w:vMerge/>
            <w:tcBorders>
              <w:top w:val="nil"/>
              <w:left w:val="single" w:sz="5" w:space="0" w:color="CFCFCF"/>
              <w:bottom w:val="single" w:sz="5" w:space="0" w:color="CFCFCF"/>
              <w:right w:val="single" w:sz="5" w:space="0" w:color="CFCFCF"/>
            </w:tcBorders>
          </w:tcPr>
          <w:p w14:paraId="08EEB56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8B1DCDA" w14:textId="77777777" w:rsidR="00CD7126" w:rsidRDefault="00CD7126"/>
        </w:tc>
      </w:tr>
      <w:tr w:rsidR="00CD7126" w14:paraId="41B4EE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0AAF4" w14:textId="77777777" w:rsidR="00CD7126" w:rsidRDefault="00000000">
            <w:pPr>
              <w:spacing w:after="20"/>
              <w:ind w:left="20"/>
              <w:jc w:val="both"/>
            </w:pPr>
            <w:r>
              <w:rPr>
                <w:color w:val="000000"/>
                <w:sz w:val="20"/>
              </w:rPr>
              <w:t>96.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B2404" w14:textId="77777777" w:rsidR="00CD7126" w:rsidRDefault="00000000">
            <w:pPr>
              <w:spacing w:after="20"/>
              <w:ind w:left="20"/>
              <w:jc w:val="both"/>
            </w:pPr>
            <w:r>
              <w:rPr>
                <w:color w:val="000000"/>
                <w:sz w:val="20"/>
              </w:rPr>
              <w:t>00201014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16AF9" w14:textId="77777777" w:rsidR="00CD7126" w:rsidRDefault="00000000">
            <w:pPr>
              <w:spacing w:after="20"/>
              <w:ind w:left="20"/>
              <w:jc w:val="both"/>
            </w:pPr>
            <w:r>
              <w:rPr>
                <w:color w:val="000000"/>
                <w:sz w:val="20"/>
              </w:rPr>
              <w:t>Предоставление отсрочки от призыва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18ACE" w14:textId="77777777" w:rsidR="00CD7126" w:rsidRDefault="00000000">
            <w:pPr>
              <w:spacing w:after="20"/>
              <w:ind w:left="20"/>
              <w:jc w:val="both"/>
            </w:pPr>
            <w:r>
              <w:rPr>
                <w:color w:val="000000"/>
                <w:sz w:val="20"/>
              </w:rPr>
              <w:t>Гражданам, занятым уходом за членами семьи, нуждающимися в посторонней помощи и не находящимися на полном государственном обеспечении, при отсутствии близких родственников или других лиц, проживающих на территории Республики Казахстан вместе с ними или отдельно, обязанных по закону содержать указанных членов семьи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6CB16" w14:textId="77777777" w:rsidR="00CD7126" w:rsidRDefault="00000000">
            <w:pPr>
              <w:spacing w:after="20"/>
              <w:ind w:left="20"/>
              <w:jc w:val="both"/>
            </w:pPr>
            <w:r>
              <w:rPr>
                <w:color w:val="000000"/>
                <w:sz w:val="20"/>
              </w:rPr>
              <w:t>МО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A0B6B"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отсрочки от призыва" и Правил оказания государственной услуги "Освобождение граждан от призыва на воинскую службу" приказ Министра обороны Республики Казахстан № 605 от 5 ноября 2020 года. Зарегистрирован в Реестре государственной регистрации нормативных правовых актов № 21613</w:t>
            </w:r>
          </w:p>
        </w:tc>
      </w:tr>
      <w:tr w:rsidR="00CD7126" w14:paraId="7EF60A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23E8B" w14:textId="77777777" w:rsidR="00CD7126" w:rsidRDefault="00000000">
            <w:pPr>
              <w:spacing w:after="20"/>
              <w:ind w:left="20"/>
              <w:jc w:val="both"/>
            </w:pPr>
            <w:r>
              <w:rPr>
                <w:color w:val="000000"/>
                <w:sz w:val="20"/>
              </w:rPr>
              <w:t>97.</w:t>
            </w:r>
          </w:p>
        </w:tc>
        <w:tc>
          <w:tcPr>
            <w:tcW w:w="1230" w:type="dxa"/>
            <w:vMerge/>
            <w:tcBorders>
              <w:top w:val="nil"/>
              <w:left w:val="single" w:sz="5" w:space="0" w:color="CFCFCF"/>
              <w:bottom w:val="single" w:sz="5" w:space="0" w:color="CFCFCF"/>
              <w:right w:val="single" w:sz="5" w:space="0" w:color="CFCFCF"/>
            </w:tcBorders>
          </w:tcPr>
          <w:p w14:paraId="039647F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53B70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181C1" w14:textId="77777777" w:rsidR="00CD7126" w:rsidRDefault="00000000">
            <w:pPr>
              <w:spacing w:after="20"/>
              <w:ind w:left="20"/>
              <w:jc w:val="both"/>
            </w:pPr>
            <w:r>
              <w:rPr>
                <w:color w:val="000000"/>
                <w:sz w:val="20"/>
              </w:rPr>
              <w:t>Гражданам, имеющим на своем иждивении ребенка (детей), воспитываемого без матери</w:t>
            </w:r>
          </w:p>
        </w:tc>
        <w:tc>
          <w:tcPr>
            <w:tcW w:w="1230" w:type="dxa"/>
            <w:vMerge/>
            <w:tcBorders>
              <w:top w:val="nil"/>
              <w:left w:val="single" w:sz="5" w:space="0" w:color="CFCFCF"/>
              <w:bottom w:val="single" w:sz="5" w:space="0" w:color="CFCFCF"/>
              <w:right w:val="single" w:sz="5" w:space="0" w:color="CFCFCF"/>
            </w:tcBorders>
          </w:tcPr>
          <w:p w14:paraId="4BFB866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600D97" w14:textId="77777777" w:rsidR="00CD7126" w:rsidRDefault="00CD7126"/>
        </w:tc>
      </w:tr>
      <w:tr w:rsidR="00CD7126" w14:paraId="14C721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EEAD1D" w14:textId="77777777" w:rsidR="00CD7126" w:rsidRDefault="00000000">
            <w:pPr>
              <w:spacing w:after="20"/>
              <w:ind w:left="20"/>
              <w:jc w:val="both"/>
            </w:pPr>
            <w:r>
              <w:rPr>
                <w:color w:val="000000"/>
                <w:sz w:val="20"/>
              </w:rPr>
              <w:t>98.</w:t>
            </w:r>
          </w:p>
        </w:tc>
        <w:tc>
          <w:tcPr>
            <w:tcW w:w="1230" w:type="dxa"/>
            <w:vMerge/>
            <w:tcBorders>
              <w:top w:val="nil"/>
              <w:left w:val="single" w:sz="5" w:space="0" w:color="CFCFCF"/>
              <w:bottom w:val="single" w:sz="5" w:space="0" w:color="CFCFCF"/>
              <w:right w:val="single" w:sz="5" w:space="0" w:color="CFCFCF"/>
            </w:tcBorders>
          </w:tcPr>
          <w:p w14:paraId="4273FC6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A64D6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4A11D" w14:textId="77777777" w:rsidR="00CD7126" w:rsidRDefault="00000000">
            <w:pPr>
              <w:spacing w:after="20"/>
              <w:ind w:left="20"/>
              <w:jc w:val="both"/>
            </w:pPr>
            <w:r>
              <w:rPr>
                <w:color w:val="000000"/>
                <w:sz w:val="20"/>
              </w:rPr>
              <w:t>Гражданам, имеющим на своем иждивении лиц, у которых они находились на воспитании и содержании не менее двух лет в связи со смертью своих родителей или лишением их родительских прав, или осуждением судом к лишению свободы</w:t>
            </w:r>
          </w:p>
        </w:tc>
        <w:tc>
          <w:tcPr>
            <w:tcW w:w="1230" w:type="dxa"/>
            <w:vMerge/>
            <w:tcBorders>
              <w:top w:val="nil"/>
              <w:left w:val="single" w:sz="5" w:space="0" w:color="CFCFCF"/>
              <w:bottom w:val="single" w:sz="5" w:space="0" w:color="CFCFCF"/>
              <w:right w:val="single" w:sz="5" w:space="0" w:color="CFCFCF"/>
            </w:tcBorders>
          </w:tcPr>
          <w:p w14:paraId="17D5CC0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FFD624" w14:textId="77777777" w:rsidR="00CD7126" w:rsidRDefault="00CD7126"/>
        </w:tc>
      </w:tr>
      <w:tr w:rsidR="00CD7126" w14:paraId="1FC5D4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C5602" w14:textId="77777777" w:rsidR="00CD7126" w:rsidRDefault="00000000">
            <w:pPr>
              <w:spacing w:after="20"/>
              <w:ind w:left="20"/>
              <w:jc w:val="both"/>
            </w:pPr>
            <w:r>
              <w:rPr>
                <w:color w:val="000000"/>
                <w:sz w:val="20"/>
              </w:rPr>
              <w:t>99.</w:t>
            </w:r>
          </w:p>
        </w:tc>
        <w:tc>
          <w:tcPr>
            <w:tcW w:w="1230" w:type="dxa"/>
            <w:vMerge/>
            <w:tcBorders>
              <w:top w:val="nil"/>
              <w:left w:val="single" w:sz="5" w:space="0" w:color="CFCFCF"/>
              <w:bottom w:val="single" w:sz="5" w:space="0" w:color="CFCFCF"/>
              <w:right w:val="single" w:sz="5" w:space="0" w:color="CFCFCF"/>
            </w:tcBorders>
          </w:tcPr>
          <w:p w14:paraId="0F5C5AE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518110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233D3" w14:textId="77777777" w:rsidR="00CD7126" w:rsidRDefault="00000000">
            <w:pPr>
              <w:spacing w:after="20"/>
              <w:ind w:left="20"/>
              <w:jc w:val="both"/>
            </w:pPr>
            <w:r>
              <w:rPr>
                <w:color w:val="000000"/>
                <w:sz w:val="20"/>
              </w:rPr>
              <w:t>Гражданам, состоящим в браке и имеющие одного и более детей</w:t>
            </w:r>
          </w:p>
        </w:tc>
        <w:tc>
          <w:tcPr>
            <w:tcW w:w="1230" w:type="dxa"/>
            <w:vMerge/>
            <w:tcBorders>
              <w:top w:val="nil"/>
              <w:left w:val="single" w:sz="5" w:space="0" w:color="CFCFCF"/>
              <w:bottom w:val="single" w:sz="5" w:space="0" w:color="CFCFCF"/>
              <w:right w:val="single" w:sz="5" w:space="0" w:color="CFCFCF"/>
            </w:tcBorders>
          </w:tcPr>
          <w:p w14:paraId="579B104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2CC3979" w14:textId="77777777" w:rsidR="00CD7126" w:rsidRDefault="00CD7126"/>
        </w:tc>
      </w:tr>
      <w:tr w:rsidR="00CD7126" w14:paraId="7ED18FD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ED68F" w14:textId="77777777" w:rsidR="00CD7126" w:rsidRDefault="00000000">
            <w:pPr>
              <w:spacing w:after="20"/>
              <w:ind w:left="20"/>
              <w:jc w:val="both"/>
            </w:pPr>
            <w:r>
              <w:rPr>
                <w:color w:val="000000"/>
                <w:sz w:val="20"/>
              </w:rPr>
              <w:t>100.</w:t>
            </w:r>
          </w:p>
        </w:tc>
        <w:tc>
          <w:tcPr>
            <w:tcW w:w="1230" w:type="dxa"/>
            <w:vMerge/>
            <w:tcBorders>
              <w:top w:val="nil"/>
              <w:left w:val="single" w:sz="5" w:space="0" w:color="CFCFCF"/>
              <w:bottom w:val="single" w:sz="5" w:space="0" w:color="CFCFCF"/>
              <w:right w:val="single" w:sz="5" w:space="0" w:color="CFCFCF"/>
            </w:tcBorders>
          </w:tcPr>
          <w:p w14:paraId="4E29E9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DFF99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6CE5B" w14:textId="77777777" w:rsidR="00CD7126" w:rsidRDefault="00000000">
            <w:pPr>
              <w:spacing w:after="20"/>
              <w:ind w:left="20"/>
              <w:jc w:val="both"/>
            </w:pPr>
            <w:r>
              <w:rPr>
                <w:color w:val="000000"/>
                <w:sz w:val="20"/>
              </w:rPr>
              <w:t>Гражданам, получающим образование, на период обучения</w:t>
            </w:r>
          </w:p>
        </w:tc>
        <w:tc>
          <w:tcPr>
            <w:tcW w:w="1230" w:type="dxa"/>
            <w:vMerge/>
            <w:tcBorders>
              <w:top w:val="nil"/>
              <w:left w:val="single" w:sz="5" w:space="0" w:color="CFCFCF"/>
              <w:bottom w:val="single" w:sz="5" w:space="0" w:color="CFCFCF"/>
              <w:right w:val="single" w:sz="5" w:space="0" w:color="CFCFCF"/>
            </w:tcBorders>
          </w:tcPr>
          <w:p w14:paraId="7FD72AE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951848" w14:textId="77777777" w:rsidR="00CD7126" w:rsidRDefault="00CD7126"/>
        </w:tc>
      </w:tr>
      <w:tr w:rsidR="00CD7126" w14:paraId="4B2146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83DE4" w14:textId="77777777" w:rsidR="00CD7126" w:rsidRDefault="00000000">
            <w:pPr>
              <w:spacing w:after="20"/>
              <w:ind w:left="20"/>
              <w:jc w:val="both"/>
            </w:pPr>
            <w:r>
              <w:rPr>
                <w:color w:val="000000"/>
                <w:sz w:val="20"/>
              </w:rPr>
              <w:t>101.</w:t>
            </w:r>
          </w:p>
        </w:tc>
        <w:tc>
          <w:tcPr>
            <w:tcW w:w="1230" w:type="dxa"/>
            <w:vMerge/>
            <w:tcBorders>
              <w:top w:val="nil"/>
              <w:left w:val="single" w:sz="5" w:space="0" w:color="CFCFCF"/>
              <w:bottom w:val="single" w:sz="5" w:space="0" w:color="CFCFCF"/>
              <w:right w:val="single" w:sz="5" w:space="0" w:color="CFCFCF"/>
            </w:tcBorders>
          </w:tcPr>
          <w:p w14:paraId="2DBB276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E255A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CE852" w14:textId="77777777" w:rsidR="00CD7126" w:rsidRDefault="00000000">
            <w:pPr>
              <w:spacing w:after="20"/>
              <w:ind w:left="20"/>
              <w:jc w:val="both"/>
            </w:pPr>
            <w:r>
              <w:rPr>
                <w:color w:val="000000"/>
                <w:sz w:val="20"/>
              </w:rPr>
              <w:t>Гражданам, по состоянию здоровья</w:t>
            </w:r>
          </w:p>
        </w:tc>
        <w:tc>
          <w:tcPr>
            <w:tcW w:w="1230" w:type="dxa"/>
            <w:vMerge/>
            <w:tcBorders>
              <w:top w:val="nil"/>
              <w:left w:val="single" w:sz="5" w:space="0" w:color="CFCFCF"/>
              <w:bottom w:val="single" w:sz="5" w:space="0" w:color="CFCFCF"/>
              <w:right w:val="single" w:sz="5" w:space="0" w:color="CFCFCF"/>
            </w:tcBorders>
          </w:tcPr>
          <w:p w14:paraId="096966F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A0992E" w14:textId="77777777" w:rsidR="00CD7126" w:rsidRDefault="00CD7126"/>
        </w:tc>
      </w:tr>
      <w:tr w:rsidR="00CD7126" w14:paraId="4F355E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9B12C" w14:textId="77777777" w:rsidR="00CD7126" w:rsidRDefault="00000000">
            <w:pPr>
              <w:spacing w:after="20"/>
              <w:ind w:left="20"/>
              <w:jc w:val="both"/>
            </w:pPr>
            <w:r>
              <w:rPr>
                <w:color w:val="000000"/>
                <w:sz w:val="20"/>
              </w:rPr>
              <w:t>102.</w:t>
            </w:r>
          </w:p>
        </w:tc>
        <w:tc>
          <w:tcPr>
            <w:tcW w:w="1230" w:type="dxa"/>
            <w:vMerge/>
            <w:tcBorders>
              <w:top w:val="nil"/>
              <w:left w:val="single" w:sz="5" w:space="0" w:color="CFCFCF"/>
              <w:bottom w:val="single" w:sz="5" w:space="0" w:color="CFCFCF"/>
              <w:right w:val="single" w:sz="5" w:space="0" w:color="CFCFCF"/>
            </w:tcBorders>
          </w:tcPr>
          <w:p w14:paraId="7B5ECB4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EA8A0D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FD165" w14:textId="77777777" w:rsidR="00CD7126" w:rsidRDefault="00000000">
            <w:pPr>
              <w:spacing w:after="20"/>
              <w:ind w:left="20"/>
              <w:jc w:val="both"/>
            </w:pPr>
            <w:r>
              <w:rPr>
                <w:color w:val="000000"/>
                <w:sz w:val="20"/>
              </w:rPr>
              <w:t>Педагогам, осуществляющим профессиональную деятельность в дошкольных организациях образования, организациях среднего (начального, основного среднего, общего среднего), технического и профессионального, послесреднего образования, специализированных, специальных организациях образования, организациях образования для детей-сирот и детей, оставшихся без попечения родителей, организациях дополнительного образования для детей, а также в методических кабинетах</w:t>
            </w:r>
          </w:p>
        </w:tc>
        <w:tc>
          <w:tcPr>
            <w:tcW w:w="1230" w:type="dxa"/>
            <w:vMerge/>
            <w:tcBorders>
              <w:top w:val="nil"/>
              <w:left w:val="single" w:sz="5" w:space="0" w:color="CFCFCF"/>
              <w:bottom w:val="single" w:sz="5" w:space="0" w:color="CFCFCF"/>
              <w:right w:val="single" w:sz="5" w:space="0" w:color="CFCFCF"/>
            </w:tcBorders>
          </w:tcPr>
          <w:p w14:paraId="1380CF7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FA38515" w14:textId="77777777" w:rsidR="00CD7126" w:rsidRDefault="00CD7126"/>
        </w:tc>
      </w:tr>
      <w:tr w:rsidR="00CD7126" w14:paraId="650D90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F04B1" w14:textId="77777777" w:rsidR="00CD7126" w:rsidRDefault="00000000">
            <w:pPr>
              <w:spacing w:after="20"/>
              <w:ind w:left="20"/>
              <w:jc w:val="both"/>
            </w:pPr>
            <w:r>
              <w:rPr>
                <w:color w:val="000000"/>
                <w:sz w:val="20"/>
              </w:rPr>
              <w:t>103.</w:t>
            </w:r>
          </w:p>
        </w:tc>
        <w:tc>
          <w:tcPr>
            <w:tcW w:w="1230" w:type="dxa"/>
            <w:vMerge/>
            <w:tcBorders>
              <w:top w:val="nil"/>
              <w:left w:val="single" w:sz="5" w:space="0" w:color="CFCFCF"/>
              <w:bottom w:val="single" w:sz="5" w:space="0" w:color="CFCFCF"/>
              <w:right w:val="single" w:sz="5" w:space="0" w:color="CFCFCF"/>
            </w:tcBorders>
          </w:tcPr>
          <w:p w14:paraId="1CE3EA5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A1147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9B20C7" w14:textId="77777777" w:rsidR="00CD7126" w:rsidRDefault="00000000">
            <w:pPr>
              <w:spacing w:after="20"/>
              <w:ind w:left="20"/>
              <w:jc w:val="both"/>
            </w:pPr>
            <w:r>
              <w:rPr>
                <w:color w:val="000000"/>
                <w:sz w:val="20"/>
              </w:rPr>
              <w:t>Врачам, имеющим соответствующее образование, постоянно работающим по специальности в сельской местности</w:t>
            </w:r>
          </w:p>
        </w:tc>
        <w:tc>
          <w:tcPr>
            <w:tcW w:w="1230" w:type="dxa"/>
            <w:vMerge/>
            <w:tcBorders>
              <w:top w:val="nil"/>
              <w:left w:val="single" w:sz="5" w:space="0" w:color="CFCFCF"/>
              <w:bottom w:val="single" w:sz="5" w:space="0" w:color="CFCFCF"/>
              <w:right w:val="single" w:sz="5" w:space="0" w:color="CFCFCF"/>
            </w:tcBorders>
          </w:tcPr>
          <w:p w14:paraId="3E453C6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12AE130" w14:textId="77777777" w:rsidR="00CD7126" w:rsidRDefault="00CD7126"/>
        </w:tc>
      </w:tr>
      <w:tr w:rsidR="00CD7126" w14:paraId="06EEF2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E7DAF" w14:textId="77777777" w:rsidR="00CD7126" w:rsidRDefault="00000000">
            <w:pPr>
              <w:spacing w:after="20"/>
              <w:ind w:left="20"/>
              <w:jc w:val="both"/>
            </w:pPr>
            <w:r>
              <w:rPr>
                <w:color w:val="000000"/>
                <w:sz w:val="20"/>
              </w:rPr>
              <w:t>104.</w:t>
            </w:r>
          </w:p>
        </w:tc>
        <w:tc>
          <w:tcPr>
            <w:tcW w:w="1230" w:type="dxa"/>
            <w:vMerge/>
            <w:tcBorders>
              <w:top w:val="nil"/>
              <w:left w:val="single" w:sz="5" w:space="0" w:color="CFCFCF"/>
              <w:bottom w:val="single" w:sz="5" w:space="0" w:color="CFCFCF"/>
              <w:right w:val="single" w:sz="5" w:space="0" w:color="CFCFCF"/>
            </w:tcBorders>
          </w:tcPr>
          <w:p w14:paraId="2DD8846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65D525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CC067" w14:textId="77777777" w:rsidR="00CD7126" w:rsidRDefault="00000000">
            <w:pPr>
              <w:spacing w:after="20"/>
              <w:ind w:left="20"/>
              <w:jc w:val="both"/>
            </w:pPr>
            <w:r>
              <w:rPr>
                <w:color w:val="000000"/>
                <w:sz w:val="20"/>
              </w:rPr>
              <w:t>Депутатам Парламента Республики Казахстан или местных представительных органов</w:t>
            </w:r>
          </w:p>
        </w:tc>
        <w:tc>
          <w:tcPr>
            <w:tcW w:w="1230" w:type="dxa"/>
            <w:vMerge/>
            <w:tcBorders>
              <w:top w:val="nil"/>
              <w:left w:val="single" w:sz="5" w:space="0" w:color="CFCFCF"/>
              <w:bottom w:val="single" w:sz="5" w:space="0" w:color="CFCFCF"/>
              <w:right w:val="single" w:sz="5" w:space="0" w:color="CFCFCF"/>
            </w:tcBorders>
          </w:tcPr>
          <w:p w14:paraId="40DDFF5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F9A8BB9" w14:textId="77777777" w:rsidR="00CD7126" w:rsidRDefault="00CD7126"/>
        </w:tc>
      </w:tr>
      <w:tr w:rsidR="00CD7126" w14:paraId="42A13B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B9F20" w14:textId="77777777" w:rsidR="00CD7126" w:rsidRDefault="00000000">
            <w:pPr>
              <w:spacing w:after="20"/>
              <w:ind w:left="20"/>
              <w:jc w:val="both"/>
            </w:pPr>
            <w:r>
              <w:rPr>
                <w:color w:val="000000"/>
                <w:sz w:val="20"/>
              </w:rPr>
              <w:t>105.</w:t>
            </w:r>
          </w:p>
        </w:tc>
        <w:tc>
          <w:tcPr>
            <w:tcW w:w="1230" w:type="dxa"/>
            <w:vMerge/>
            <w:tcBorders>
              <w:top w:val="nil"/>
              <w:left w:val="single" w:sz="5" w:space="0" w:color="CFCFCF"/>
              <w:bottom w:val="single" w:sz="5" w:space="0" w:color="CFCFCF"/>
              <w:right w:val="single" w:sz="5" w:space="0" w:color="CFCFCF"/>
            </w:tcBorders>
          </w:tcPr>
          <w:p w14:paraId="79A45ED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D87F7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9E7B73" w14:textId="77777777" w:rsidR="00CD7126" w:rsidRDefault="00000000">
            <w:pPr>
              <w:spacing w:after="20"/>
              <w:ind w:left="20"/>
              <w:jc w:val="both"/>
            </w:pPr>
            <w:r>
              <w:rPr>
                <w:color w:val="000000"/>
                <w:sz w:val="20"/>
              </w:rPr>
              <w:t>Лицам, в отношении которых ведется дознание, предварительное следствие или уголовные дела рассматриваются судами</w:t>
            </w:r>
          </w:p>
        </w:tc>
        <w:tc>
          <w:tcPr>
            <w:tcW w:w="1230" w:type="dxa"/>
            <w:vMerge/>
            <w:tcBorders>
              <w:top w:val="nil"/>
              <w:left w:val="single" w:sz="5" w:space="0" w:color="CFCFCF"/>
              <w:bottom w:val="single" w:sz="5" w:space="0" w:color="CFCFCF"/>
              <w:right w:val="single" w:sz="5" w:space="0" w:color="CFCFCF"/>
            </w:tcBorders>
          </w:tcPr>
          <w:p w14:paraId="2FF2E3B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4169D67" w14:textId="77777777" w:rsidR="00CD7126" w:rsidRDefault="00CD7126"/>
        </w:tc>
      </w:tr>
      <w:tr w:rsidR="00CD7126" w14:paraId="75009F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686D6" w14:textId="77777777" w:rsidR="00CD7126" w:rsidRDefault="00000000">
            <w:pPr>
              <w:spacing w:after="20"/>
              <w:ind w:left="20"/>
              <w:jc w:val="both"/>
            </w:pPr>
            <w:r>
              <w:rPr>
                <w:color w:val="000000"/>
                <w:sz w:val="20"/>
              </w:rPr>
              <w:t>106.</w:t>
            </w:r>
          </w:p>
        </w:tc>
        <w:tc>
          <w:tcPr>
            <w:tcW w:w="1230" w:type="dxa"/>
            <w:vMerge/>
            <w:tcBorders>
              <w:top w:val="nil"/>
              <w:left w:val="single" w:sz="5" w:space="0" w:color="CFCFCF"/>
              <w:bottom w:val="single" w:sz="5" w:space="0" w:color="CFCFCF"/>
              <w:right w:val="single" w:sz="5" w:space="0" w:color="CFCFCF"/>
            </w:tcBorders>
          </w:tcPr>
          <w:p w14:paraId="641F87D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8AA797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21BC7" w14:textId="77777777" w:rsidR="00CD7126" w:rsidRDefault="00000000">
            <w:pPr>
              <w:spacing w:after="20"/>
              <w:ind w:left="20"/>
              <w:jc w:val="both"/>
            </w:pPr>
            <w:r>
              <w:rPr>
                <w:color w:val="000000"/>
                <w:sz w:val="20"/>
              </w:rPr>
              <w:t>Членам летных экипажей гражданских воздушных судов, инженерам, механикам и техникам гражданской авиации, имеющим соответствующее образование</w:t>
            </w:r>
          </w:p>
        </w:tc>
        <w:tc>
          <w:tcPr>
            <w:tcW w:w="1230" w:type="dxa"/>
            <w:vMerge/>
            <w:tcBorders>
              <w:top w:val="nil"/>
              <w:left w:val="single" w:sz="5" w:space="0" w:color="CFCFCF"/>
              <w:bottom w:val="single" w:sz="5" w:space="0" w:color="CFCFCF"/>
              <w:right w:val="single" w:sz="5" w:space="0" w:color="CFCFCF"/>
            </w:tcBorders>
          </w:tcPr>
          <w:p w14:paraId="7EF0637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72441E3" w14:textId="77777777" w:rsidR="00CD7126" w:rsidRDefault="00CD7126"/>
        </w:tc>
      </w:tr>
      <w:tr w:rsidR="00CD7126" w14:paraId="7A7E9E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AF2EF" w14:textId="77777777" w:rsidR="00CD7126" w:rsidRDefault="00000000">
            <w:pPr>
              <w:spacing w:after="20"/>
              <w:ind w:left="20"/>
              <w:jc w:val="both"/>
            </w:pPr>
            <w:r>
              <w:rPr>
                <w:color w:val="000000"/>
                <w:sz w:val="20"/>
              </w:rPr>
              <w:t>107.</w:t>
            </w:r>
          </w:p>
        </w:tc>
        <w:tc>
          <w:tcPr>
            <w:tcW w:w="1230" w:type="dxa"/>
            <w:vMerge/>
            <w:tcBorders>
              <w:top w:val="nil"/>
              <w:left w:val="single" w:sz="5" w:space="0" w:color="CFCFCF"/>
              <w:bottom w:val="single" w:sz="5" w:space="0" w:color="CFCFCF"/>
              <w:right w:val="single" w:sz="5" w:space="0" w:color="CFCFCF"/>
            </w:tcBorders>
          </w:tcPr>
          <w:p w14:paraId="57767EC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7EAB53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60048" w14:textId="77777777" w:rsidR="00CD7126" w:rsidRDefault="00000000">
            <w:pPr>
              <w:spacing w:after="20"/>
              <w:ind w:left="20"/>
              <w:jc w:val="both"/>
            </w:pPr>
            <w:r>
              <w:rPr>
                <w:color w:val="000000"/>
                <w:sz w:val="20"/>
              </w:rPr>
              <w:t>Членам экипажей судов, имеющим соответствующее образование</w:t>
            </w:r>
          </w:p>
        </w:tc>
        <w:tc>
          <w:tcPr>
            <w:tcW w:w="1230" w:type="dxa"/>
            <w:vMerge/>
            <w:tcBorders>
              <w:top w:val="nil"/>
              <w:left w:val="single" w:sz="5" w:space="0" w:color="CFCFCF"/>
              <w:bottom w:val="single" w:sz="5" w:space="0" w:color="CFCFCF"/>
              <w:right w:val="single" w:sz="5" w:space="0" w:color="CFCFCF"/>
            </w:tcBorders>
          </w:tcPr>
          <w:p w14:paraId="6CB577C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8C14B9E" w14:textId="77777777" w:rsidR="00CD7126" w:rsidRDefault="00CD7126"/>
        </w:tc>
      </w:tr>
      <w:tr w:rsidR="00CD7126" w14:paraId="297B21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A281D" w14:textId="77777777" w:rsidR="00CD7126" w:rsidRDefault="00000000">
            <w:pPr>
              <w:spacing w:after="20"/>
              <w:ind w:left="20"/>
              <w:jc w:val="both"/>
            </w:pPr>
            <w:r>
              <w:rPr>
                <w:color w:val="000000"/>
                <w:sz w:val="20"/>
              </w:rPr>
              <w:t>108.</w:t>
            </w:r>
          </w:p>
        </w:tc>
        <w:tc>
          <w:tcPr>
            <w:tcW w:w="1230" w:type="dxa"/>
            <w:vMerge/>
            <w:tcBorders>
              <w:top w:val="nil"/>
              <w:left w:val="single" w:sz="5" w:space="0" w:color="CFCFCF"/>
              <w:bottom w:val="single" w:sz="5" w:space="0" w:color="CFCFCF"/>
              <w:right w:val="single" w:sz="5" w:space="0" w:color="CFCFCF"/>
            </w:tcBorders>
          </w:tcPr>
          <w:p w14:paraId="4301D5A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6E177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75273" w14:textId="77777777" w:rsidR="00CD7126" w:rsidRDefault="00000000">
            <w:pPr>
              <w:spacing w:after="20"/>
              <w:ind w:left="20"/>
              <w:jc w:val="both"/>
            </w:pPr>
            <w:r>
              <w:rPr>
                <w:color w:val="000000"/>
                <w:sz w:val="20"/>
              </w:rPr>
              <w:t>Лицам, проходящим первоначальную профессиональную подготовку в организациях образования правоохранительных органов</w:t>
            </w:r>
          </w:p>
        </w:tc>
        <w:tc>
          <w:tcPr>
            <w:tcW w:w="1230" w:type="dxa"/>
            <w:vMerge/>
            <w:tcBorders>
              <w:top w:val="nil"/>
              <w:left w:val="single" w:sz="5" w:space="0" w:color="CFCFCF"/>
              <w:bottom w:val="single" w:sz="5" w:space="0" w:color="CFCFCF"/>
              <w:right w:val="single" w:sz="5" w:space="0" w:color="CFCFCF"/>
            </w:tcBorders>
          </w:tcPr>
          <w:p w14:paraId="4C72E94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F6C5162" w14:textId="77777777" w:rsidR="00CD7126" w:rsidRDefault="00CD7126"/>
        </w:tc>
      </w:tr>
      <w:tr w:rsidR="00CD7126" w14:paraId="28FF61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D73FD" w14:textId="77777777" w:rsidR="00CD7126" w:rsidRDefault="00000000">
            <w:pPr>
              <w:spacing w:after="20"/>
              <w:ind w:left="20"/>
              <w:jc w:val="both"/>
            </w:pPr>
            <w:r>
              <w:rPr>
                <w:color w:val="000000"/>
                <w:sz w:val="20"/>
              </w:rPr>
              <w:t>109.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7B709" w14:textId="77777777" w:rsidR="00CD7126" w:rsidRDefault="00000000">
            <w:pPr>
              <w:spacing w:after="20"/>
              <w:ind w:left="20"/>
              <w:jc w:val="both"/>
            </w:pPr>
            <w:r>
              <w:rPr>
                <w:color w:val="000000"/>
                <w:sz w:val="20"/>
              </w:rPr>
              <w:t>00201015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58D23" w14:textId="77777777" w:rsidR="00CD7126" w:rsidRDefault="00000000">
            <w:pPr>
              <w:spacing w:after="20"/>
              <w:ind w:left="20"/>
              <w:jc w:val="both"/>
            </w:pPr>
            <w:r>
              <w:rPr>
                <w:color w:val="000000"/>
                <w:sz w:val="20"/>
              </w:rPr>
              <w:t>Освобождение граждан от призыва на воинскую службу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472C0" w14:textId="77777777" w:rsidR="00CD7126" w:rsidRDefault="00000000">
            <w:pPr>
              <w:spacing w:after="20"/>
              <w:ind w:left="20"/>
              <w:jc w:val="both"/>
            </w:pPr>
            <w:r>
              <w:rPr>
                <w:color w:val="000000"/>
                <w:sz w:val="20"/>
              </w:rPr>
              <w:t>Признанные негодными к воинской службе по состоянию здоровья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2ED1D" w14:textId="77777777" w:rsidR="00CD7126" w:rsidRDefault="00000000">
            <w:pPr>
              <w:spacing w:after="20"/>
              <w:ind w:left="20"/>
              <w:jc w:val="both"/>
            </w:pPr>
            <w:r>
              <w:rPr>
                <w:color w:val="000000"/>
                <w:sz w:val="20"/>
              </w:rPr>
              <w:t>МО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F68AC"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отсрочки от призыва" и Правил оказания государственной услуги "Освобождение граждан от призыва на воинскую службу" приказ Министра обороны Республики Казахстан № 605 от 5 ноября 2020 года. Зарегистрирован в Реестре государственной регистрации нормативных правовых актов № 21613.</w:t>
            </w:r>
          </w:p>
        </w:tc>
      </w:tr>
      <w:tr w:rsidR="00CD7126" w14:paraId="56B480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E163D" w14:textId="77777777" w:rsidR="00CD7126" w:rsidRDefault="00000000">
            <w:pPr>
              <w:spacing w:after="20"/>
              <w:ind w:left="20"/>
              <w:jc w:val="both"/>
            </w:pPr>
            <w:r>
              <w:rPr>
                <w:color w:val="000000"/>
                <w:sz w:val="20"/>
              </w:rPr>
              <w:t>110.</w:t>
            </w:r>
          </w:p>
        </w:tc>
        <w:tc>
          <w:tcPr>
            <w:tcW w:w="1230" w:type="dxa"/>
            <w:vMerge/>
            <w:tcBorders>
              <w:top w:val="nil"/>
              <w:left w:val="single" w:sz="5" w:space="0" w:color="CFCFCF"/>
              <w:bottom w:val="single" w:sz="5" w:space="0" w:color="CFCFCF"/>
              <w:right w:val="single" w:sz="5" w:space="0" w:color="CFCFCF"/>
            </w:tcBorders>
          </w:tcPr>
          <w:p w14:paraId="30E8078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07609C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11C09" w14:textId="77777777" w:rsidR="00CD7126" w:rsidRDefault="00000000">
            <w:pPr>
              <w:spacing w:after="20"/>
              <w:ind w:left="20"/>
              <w:jc w:val="both"/>
            </w:pPr>
            <w:r>
              <w:rPr>
                <w:color w:val="000000"/>
                <w:sz w:val="20"/>
              </w:rPr>
              <w:t>Не призванные на законных основаниях на срочную воинскую службу, по достижении двадцати семи лет</w:t>
            </w:r>
          </w:p>
        </w:tc>
        <w:tc>
          <w:tcPr>
            <w:tcW w:w="1230" w:type="dxa"/>
            <w:vMerge/>
            <w:tcBorders>
              <w:top w:val="nil"/>
              <w:left w:val="single" w:sz="5" w:space="0" w:color="CFCFCF"/>
              <w:bottom w:val="single" w:sz="5" w:space="0" w:color="CFCFCF"/>
              <w:right w:val="single" w:sz="5" w:space="0" w:color="CFCFCF"/>
            </w:tcBorders>
          </w:tcPr>
          <w:p w14:paraId="377D66D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0DE9985" w14:textId="77777777" w:rsidR="00CD7126" w:rsidRDefault="00CD7126"/>
        </w:tc>
      </w:tr>
      <w:tr w:rsidR="00CD7126" w14:paraId="23545E1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63C08" w14:textId="77777777" w:rsidR="00CD7126" w:rsidRDefault="00000000">
            <w:pPr>
              <w:spacing w:after="20"/>
              <w:ind w:left="20"/>
              <w:jc w:val="both"/>
            </w:pPr>
            <w:r>
              <w:rPr>
                <w:color w:val="000000"/>
                <w:sz w:val="20"/>
              </w:rPr>
              <w:t>111.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9DF91" w14:textId="77777777" w:rsidR="00CD7126" w:rsidRDefault="00CD7126">
            <w:pPr>
              <w:spacing w:after="20"/>
              <w:ind w:left="20"/>
              <w:jc w:val="both"/>
            </w:pPr>
          </w:p>
          <w:p w14:paraId="30727D4B"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333D61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131C8" w14:textId="77777777" w:rsidR="00CD7126" w:rsidRDefault="00000000">
            <w:pPr>
              <w:spacing w:after="20"/>
              <w:ind w:left="20"/>
              <w:jc w:val="both"/>
            </w:pPr>
            <w:r>
              <w:rPr>
                <w:color w:val="000000"/>
                <w:sz w:val="20"/>
              </w:rPr>
              <w:t>Граждане у которых один из родственников (отец, мать, брат или сестра) погиб, умер или стал лицом с инвалидностью первой или второй группы при исполнении служебных обязанностей в период прохождения воинской службы</w:t>
            </w:r>
          </w:p>
        </w:tc>
        <w:tc>
          <w:tcPr>
            <w:tcW w:w="1230" w:type="dxa"/>
            <w:vMerge/>
            <w:tcBorders>
              <w:top w:val="nil"/>
              <w:left w:val="single" w:sz="5" w:space="0" w:color="CFCFCF"/>
              <w:bottom w:val="single" w:sz="5" w:space="0" w:color="CFCFCF"/>
              <w:right w:val="single" w:sz="5" w:space="0" w:color="CFCFCF"/>
            </w:tcBorders>
          </w:tcPr>
          <w:p w14:paraId="5E3FAA35"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1AA51" w14:textId="77777777" w:rsidR="00CD7126" w:rsidRDefault="00CD7126">
            <w:pPr>
              <w:spacing w:after="20"/>
              <w:ind w:left="20"/>
              <w:jc w:val="both"/>
            </w:pPr>
          </w:p>
          <w:p w14:paraId="629FB0F4" w14:textId="77777777" w:rsidR="00CD7126" w:rsidRDefault="00CD7126">
            <w:pPr>
              <w:spacing w:after="20"/>
              <w:ind w:left="20"/>
              <w:jc w:val="both"/>
            </w:pPr>
          </w:p>
        </w:tc>
      </w:tr>
      <w:tr w:rsidR="00CD7126" w14:paraId="2341E4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9EC25" w14:textId="77777777" w:rsidR="00CD7126" w:rsidRDefault="00000000">
            <w:pPr>
              <w:spacing w:after="20"/>
              <w:ind w:left="20"/>
              <w:jc w:val="both"/>
            </w:pPr>
            <w:r>
              <w:rPr>
                <w:color w:val="000000"/>
                <w:sz w:val="20"/>
              </w:rPr>
              <w:t>112.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54133" w14:textId="77777777" w:rsidR="00CD7126" w:rsidRDefault="00CD7126">
            <w:pPr>
              <w:spacing w:after="20"/>
              <w:ind w:left="20"/>
              <w:jc w:val="both"/>
            </w:pPr>
          </w:p>
          <w:p w14:paraId="633321CF"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3BA4EBC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5E226" w14:textId="77777777" w:rsidR="00CD7126" w:rsidRDefault="00000000">
            <w:pPr>
              <w:spacing w:after="20"/>
              <w:ind w:left="20"/>
              <w:jc w:val="both"/>
            </w:pPr>
            <w:r>
              <w:rPr>
                <w:color w:val="000000"/>
                <w:sz w:val="20"/>
              </w:rPr>
              <w:t>Прошедшие воинскую (альтернативную) службу в другом государстве</w:t>
            </w:r>
          </w:p>
        </w:tc>
        <w:tc>
          <w:tcPr>
            <w:tcW w:w="1230" w:type="dxa"/>
            <w:vMerge/>
            <w:tcBorders>
              <w:top w:val="nil"/>
              <w:left w:val="single" w:sz="5" w:space="0" w:color="CFCFCF"/>
              <w:bottom w:val="single" w:sz="5" w:space="0" w:color="CFCFCF"/>
              <w:right w:val="single" w:sz="5" w:space="0" w:color="CFCFCF"/>
            </w:tcBorders>
          </w:tcPr>
          <w:p w14:paraId="33F18FC4"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52260" w14:textId="77777777" w:rsidR="00CD7126" w:rsidRDefault="00CD7126">
            <w:pPr>
              <w:spacing w:after="20"/>
              <w:ind w:left="20"/>
              <w:jc w:val="both"/>
            </w:pPr>
          </w:p>
          <w:p w14:paraId="0CA4A45B" w14:textId="77777777" w:rsidR="00CD7126" w:rsidRDefault="00CD7126">
            <w:pPr>
              <w:spacing w:after="20"/>
              <w:ind w:left="20"/>
              <w:jc w:val="both"/>
            </w:pPr>
          </w:p>
        </w:tc>
      </w:tr>
      <w:tr w:rsidR="00CD7126" w14:paraId="735E18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C45A9" w14:textId="77777777" w:rsidR="00CD7126" w:rsidRDefault="00000000">
            <w:pPr>
              <w:spacing w:after="20"/>
              <w:ind w:left="20"/>
              <w:jc w:val="both"/>
            </w:pPr>
            <w:r>
              <w:rPr>
                <w:color w:val="000000"/>
                <w:sz w:val="20"/>
              </w:rPr>
              <w:t>113.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92A14" w14:textId="77777777" w:rsidR="00CD7126" w:rsidRDefault="00CD7126">
            <w:pPr>
              <w:spacing w:after="20"/>
              <w:ind w:left="20"/>
              <w:jc w:val="both"/>
            </w:pPr>
          </w:p>
          <w:p w14:paraId="3C101842"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507F716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E0C3A" w14:textId="77777777" w:rsidR="00CD7126" w:rsidRDefault="00000000">
            <w:pPr>
              <w:spacing w:after="20"/>
              <w:ind w:left="20"/>
              <w:jc w:val="both"/>
            </w:pPr>
            <w:r>
              <w:rPr>
                <w:color w:val="000000"/>
                <w:sz w:val="20"/>
              </w:rPr>
              <w:t xml:space="preserve">  Проходившие службу в специальных государственных органах Республики Казахстан, за исключением случаев, предусмотренных пунктом 9 статьи 51 Закона Республики Казахстан "О специальных государственных органах Республики Казахстан"</w:t>
            </w:r>
          </w:p>
        </w:tc>
        <w:tc>
          <w:tcPr>
            <w:tcW w:w="1230" w:type="dxa"/>
            <w:vMerge/>
            <w:tcBorders>
              <w:top w:val="nil"/>
              <w:left w:val="single" w:sz="5" w:space="0" w:color="CFCFCF"/>
              <w:bottom w:val="single" w:sz="5" w:space="0" w:color="CFCFCF"/>
              <w:right w:val="single" w:sz="5" w:space="0" w:color="CFCFCF"/>
            </w:tcBorders>
          </w:tcPr>
          <w:p w14:paraId="3597F36C"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254B9" w14:textId="77777777" w:rsidR="00CD7126" w:rsidRDefault="00CD7126">
            <w:pPr>
              <w:spacing w:after="20"/>
              <w:ind w:left="20"/>
              <w:jc w:val="both"/>
            </w:pPr>
          </w:p>
          <w:p w14:paraId="5458F28E" w14:textId="77777777" w:rsidR="00CD7126" w:rsidRDefault="00CD7126">
            <w:pPr>
              <w:spacing w:after="20"/>
              <w:ind w:left="20"/>
              <w:jc w:val="both"/>
            </w:pPr>
          </w:p>
        </w:tc>
      </w:tr>
      <w:tr w:rsidR="00CD7126" w14:paraId="47B6CAA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C108A" w14:textId="77777777" w:rsidR="00CD7126" w:rsidRDefault="00000000">
            <w:pPr>
              <w:spacing w:after="20"/>
              <w:ind w:left="20"/>
              <w:jc w:val="both"/>
            </w:pPr>
            <w:r>
              <w:rPr>
                <w:color w:val="000000"/>
                <w:sz w:val="20"/>
              </w:rPr>
              <w:t>114.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37C3C" w14:textId="77777777" w:rsidR="00CD7126" w:rsidRDefault="00CD7126">
            <w:pPr>
              <w:spacing w:after="20"/>
              <w:ind w:left="20"/>
              <w:jc w:val="both"/>
            </w:pPr>
          </w:p>
          <w:p w14:paraId="40E1FE9C"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38F1875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1877F" w14:textId="77777777" w:rsidR="00CD7126" w:rsidRDefault="00000000">
            <w:pPr>
              <w:spacing w:after="20"/>
              <w:ind w:left="20"/>
              <w:jc w:val="both"/>
            </w:pPr>
            <w:r>
              <w:rPr>
                <w:color w:val="000000"/>
                <w:sz w:val="20"/>
              </w:rPr>
              <w:t>Имеющие ученую степень</w:t>
            </w:r>
          </w:p>
        </w:tc>
        <w:tc>
          <w:tcPr>
            <w:tcW w:w="1230" w:type="dxa"/>
            <w:vMerge/>
            <w:tcBorders>
              <w:top w:val="nil"/>
              <w:left w:val="single" w:sz="5" w:space="0" w:color="CFCFCF"/>
              <w:bottom w:val="single" w:sz="5" w:space="0" w:color="CFCFCF"/>
              <w:right w:val="single" w:sz="5" w:space="0" w:color="CFCFCF"/>
            </w:tcBorders>
          </w:tcPr>
          <w:p w14:paraId="7B17CEC7"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4989C" w14:textId="77777777" w:rsidR="00CD7126" w:rsidRDefault="00CD7126">
            <w:pPr>
              <w:spacing w:after="20"/>
              <w:ind w:left="20"/>
              <w:jc w:val="both"/>
            </w:pPr>
          </w:p>
          <w:p w14:paraId="3D3F7D4D" w14:textId="77777777" w:rsidR="00CD7126" w:rsidRDefault="00CD7126">
            <w:pPr>
              <w:spacing w:after="20"/>
              <w:ind w:left="20"/>
              <w:jc w:val="both"/>
            </w:pPr>
          </w:p>
        </w:tc>
      </w:tr>
      <w:tr w:rsidR="00CD7126" w14:paraId="34048F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8BCFC" w14:textId="77777777" w:rsidR="00CD7126" w:rsidRDefault="00000000">
            <w:pPr>
              <w:spacing w:after="20"/>
              <w:ind w:left="20"/>
              <w:jc w:val="both"/>
            </w:pPr>
            <w:r>
              <w:rPr>
                <w:color w:val="000000"/>
                <w:sz w:val="20"/>
              </w:rPr>
              <w:t>115.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6ED5B" w14:textId="77777777" w:rsidR="00CD7126" w:rsidRDefault="00CD7126">
            <w:pPr>
              <w:spacing w:after="20"/>
              <w:ind w:left="20"/>
              <w:jc w:val="both"/>
            </w:pPr>
          </w:p>
          <w:p w14:paraId="3C8CA5C8"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7AC0CEE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D9D26" w14:textId="77777777" w:rsidR="00CD7126" w:rsidRDefault="00000000">
            <w:pPr>
              <w:spacing w:after="20"/>
              <w:ind w:left="20"/>
              <w:jc w:val="both"/>
            </w:pPr>
            <w:r>
              <w:rPr>
                <w:color w:val="000000"/>
                <w:sz w:val="20"/>
              </w:rPr>
              <w:t>Священнослужители зарегистрированных религиозных объединений</w:t>
            </w:r>
          </w:p>
        </w:tc>
        <w:tc>
          <w:tcPr>
            <w:tcW w:w="1230" w:type="dxa"/>
            <w:vMerge/>
            <w:tcBorders>
              <w:top w:val="nil"/>
              <w:left w:val="single" w:sz="5" w:space="0" w:color="CFCFCF"/>
              <w:bottom w:val="single" w:sz="5" w:space="0" w:color="CFCFCF"/>
              <w:right w:val="single" w:sz="5" w:space="0" w:color="CFCFCF"/>
            </w:tcBorders>
          </w:tcPr>
          <w:p w14:paraId="5812AE1E"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EA3A4" w14:textId="77777777" w:rsidR="00CD7126" w:rsidRDefault="00CD7126">
            <w:pPr>
              <w:spacing w:after="20"/>
              <w:ind w:left="20"/>
              <w:jc w:val="both"/>
            </w:pPr>
          </w:p>
          <w:p w14:paraId="49C8B640" w14:textId="77777777" w:rsidR="00CD7126" w:rsidRDefault="00CD7126">
            <w:pPr>
              <w:spacing w:after="20"/>
              <w:ind w:left="20"/>
              <w:jc w:val="both"/>
            </w:pPr>
          </w:p>
        </w:tc>
      </w:tr>
      <w:tr w:rsidR="00CD7126" w14:paraId="20AF99F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C15DD" w14:textId="77777777" w:rsidR="00CD7126" w:rsidRDefault="00000000">
            <w:pPr>
              <w:spacing w:after="20"/>
              <w:ind w:left="20"/>
              <w:jc w:val="both"/>
            </w:pPr>
            <w:r>
              <w:rPr>
                <w:color w:val="000000"/>
                <w:sz w:val="20"/>
              </w:rPr>
              <w:t>00202. Пребывание за рубежом</w:t>
            </w:r>
          </w:p>
        </w:tc>
      </w:tr>
      <w:tr w:rsidR="00CD7126" w14:paraId="0C3BEDC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1D0E1" w14:textId="77777777" w:rsidR="00CD7126" w:rsidRDefault="00000000">
            <w:pPr>
              <w:spacing w:after="20"/>
              <w:ind w:left="20"/>
              <w:jc w:val="both"/>
            </w:pPr>
            <w:r>
              <w:rPr>
                <w:color w:val="000000"/>
                <w:sz w:val="20"/>
              </w:rPr>
              <w:t>116.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6F3CC" w14:textId="77777777" w:rsidR="00CD7126" w:rsidRDefault="00000000">
            <w:pPr>
              <w:spacing w:after="20"/>
              <w:ind w:left="20"/>
              <w:jc w:val="both"/>
            </w:pPr>
            <w:r>
              <w:rPr>
                <w:color w:val="000000"/>
                <w:sz w:val="20"/>
              </w:rPr>
              <w:t>00202006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3AB76" w14:textId="77777777" w:rsidR="00CD7126" w:rsidRDefault="00000000">
            <w:pPr>
              <w:spacing w:after="20"/>
              <w:ind w:left="20"/>
              <w:jc w:val="both"/>
            </w:pPr>
            <w:r>
              <w:rPr>
                <w:color w:val="000000"/>
                <w:sz w:val="20"/>
              </w:rPr>
              <w:t>Государственная регистрация смерти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572E1" w14:textId="77777777" w:rsidR="00CD7126" w:rsidRDefault="00CD7126">
            <w:pPr>
              <w:spacing w:after="20"/>
              <w:ind w:left="20"/>
              <w:jc w:val="both"/>
            </w:pPr>
          </w:p>
          <w:p w14:paraId="6485179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75512"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7837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Министра иностранных дел Республики Казахстан от 12 июня 2020 года № 11-1-4/192. Зарегистрирован в Реестре государственной регистрации нормативных правовых актов № 20857</w:t>
            </w:r>
          </w:p>
        </w:tc>
      </w:tr>
      <w:tr w:rsidR="00CD7126" w14:paraId="713A38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D10C7" w14:textId="77777777" w:rsidR="00CD7126" w:rsidRDefault="00000000">
            <w:pPr>
              <w:spacing w:after="20"/>
              <w:ind w:left="20"/>
              <w:jc w:val="both"/>
            </w:pPr>
            <w:r>
              <w:rPr>
                <w:color w:val="000000"/>
                <w:sz w:val="20"/>
              </w:rPr>
              <w:t>116-1.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9924F" w14:textId="77777777" w:rsidR="00CD7126" w:rsidRDefault="00000000">
            <w:pPr>
              <w:spacing w:after="20"/>
              <w:ind w:left="20"/>
              <w:jc w:val="both"/>
            </w:pPr>
            <w:r>
              <w:rPr>
                <w:color w:val="000000"/>
                <w:sz w:val="20"/>
              </w:rPr>
              <w:t>00202006-1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ECFD1" w14:textId="77777777" w:rsidR="00CD7126" w:rsidRDefault="00000000">
            <w:pPr>
              <w:spacing w:after="20"/>
              <w:ind w:left="20"/>
              <w:jc w:val="both"/>
            </w:pPr>
            <w:r>
              <w:rPr>
                <w:color w:val="000000"/>
                <w:sz w:val="20"/>
              </w:rPr>
              <w:t>Прием и направление документов граждан Республики Казахстан, выехавших за пределы Республики Казахстан по временным делам и изъявивших желание остаться там на постоянное место жительство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76D13" w14:textId="77777777" w:rsidR="00CD7126" w:rsidRDefault="00CD7126">
            <w:pPr>
              <w:spacing w:after="20"/>
              <w:ind w:left="20"/>
              <w:jc w:val="both"/>
            </w:pPr>
          </w:p>
          <w:p w14:paraId="46305E2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9A9E2"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70C28" w14:textId="77777777" w:rsidR="00CD7126" w:rsidRDefault="00000000">
            <w:pPr>
              <w:spacing w:after="20"/>
              <w:ind w:left="20"/>
              <w:jc w:val="both"/>
            </w:pPr>
            <w:r>
              <w:rPr>
                <w:color w:val="000000"/>
                <w:sz w:val="20"/>
              </w:rPr>
              <w:t xml:space="preserve"> "Об утверждении Правил приема и направления документов граждан Республики Казахстан, выехавших за пределы Республики Казахстан по временным делам и изъявивших желание остаться там на постоянное место жительства" приказ Министра иностранных дел Республики Казахстан от 4 января 2018 года № 11-1-4/1. Зарегистрирован в Реестре государственной регистрации нормативных правовых актов № 16354.</w:t>
            </w:r>
          </w:p>
        </w:tc>
      </w:tr>
      <w:tr w:rsidR="00CD7126" w14:paraId="4B73640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A8B96" w14:textId="77777777" w:rsidR="00CD7126" w:rsidRDefault="00000000">
            <w:pPr>
              <w:spacing w:after="20"/>
              <w:ind w:left="20"/>
              <w:jc w:val="both"/>
            </w:pPr>
            <w:r>
              <w:rPr>
                <w:color w:val="000000"/>
                <w:sz w:val="20"/>
              </w:rPr>
              <w:t>116-2.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9E6F7" w14:textId="77777777" w:rsidR="00CD7126" w:rsidRDefault="00000000">
            <w:pPr>
              <w:spacing w:after="20"/>
              <w:ind w:left="20"/>
              <w:jc w:val="both"/>
            </w:pPr>
            <w:r>
              <w:rPr>
                <w:color w:val="000000"/>
                <w:sz w:val="20"/>
              </w:rPr>
              <w:t>00202006-2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E53AB" w14:textId="77777777" w:rsidR="00CD7126" w:rsidRDefault="00000000">
            <w:pPr>
              <w:spacing w:after="20"/>
              <w:ind w:left="20"/>
              <w:jc w:val="both"/>
            </w:pPr>
            <w:r>
              <w:rPr>
                <w:color w:val="000000"/>
                <w:sz w:val="20"/>
              </w:rPr>
              <w:t>Государственная регистрация рождения ребенка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C9AF7" w14:textId="77777777" w:rsidR="00CD7126" w:rsidRDefault="00CD7126">
            <w:pPr>
              <w:spacing w:after="20"/>
              <w:ind w:left="20"/>
              <w:jc w:val="both"/>
            </w:pPr>
          </w:p>
          <w:p w14:paraId="15F1D96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D74C4"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5802F"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приказ Министра иностранных дел Республики Казахстан от 12 июня 2020 года № 11-1-4/192. Зарегистрирован в Реестре государственной регистрации нормативных правовых актов № 20857.</w:t>
            </w:r>
          </w:p>
        </w:tc>
      </w:tr>
      <w:tr w:rsidR="00CD7126" w14:paraId="090E36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0B83C" w14:textId="77777777" w:rsidR="00CD7126" w:rsidRDefault="00000000">
            <w:pPr>
              <w:spacing w:after="20"/>
              <w:ind w:left="20"/>
              <w:jc w:val="both"/>
            </w:pPr>
            <w:r>
              <w:rPr>
                <w:color w:val="000000"/>
                <w:sz w:val="20"/>
              </w:rPr>
              <w:t>116-3.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893E9" w14:textId="77777777" w:rsidR="00CD7126" w:rsidRDefault="00000000">
            <w:pPr>
              <w:spacing w:after="20"/>
              <w:ind w:left="20"/>
              <w:jc w:val="both"/>
            </w:pPr>
            <w:r>
              <w:rPr>
                <w:color w:val="000000"/>
                <w:sz w:val="20"/>
              </w:rPr>
              <w:t>00202006-3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8F41BC" w14:textId="77777777" w:rsidR="00CD7126" w:rsidRDefault="00000000">
            <w:pPr>
              <w:spacing w:after="20"/>
              <w:ind w:left="20"/>
              <w:jc w:val="both"/>
            </w:pPr>
            <w:r>
              <w:rPr>
                <w:color w:val="000000"/>
                <w:sz w:val="20"/>
              </w:rPr>
              <w:t>Государственная регистрация заключения брака (супружества)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9BF4F" w14:textId="77777777" w:rsidR="00CD7126" w:rsidRDefault="00CD7126">
            <w:pPr>
              <w:spacing w:after="20"/>
              <w:ind w:left="20"/>
              <w:jc w:val="both"/>
            </w:pPr>
          </w:p>
          <w:p w14:paraId="118D16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1E11D"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5F96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приказ Министра иностранных дел Республики Казахстан от 12 июня 2020 года № 11-1-4/192. Зарегистрирован в Реестре государственной регистрации нормативных правовых актов № 20857.</w:t>
            </w:r>
          </w:p>
        </w:tc>
      </w:tr>
      <w:tr w:rsidR="00CD7126" w14:paraId="11AF9F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5AC8C" w14:textId="77777777" w:rsidR="00CD7126" w:rsidRDefault="00000000">
            <w:pPr>
              <w:spacing w:after="20"/>
              <w:ind w:left="20"/>
              <w:jc w:val="both"/>
            </w:pPr>
            <w:r>
              <w:rPr>
                <w:color w:val="000000"/>
                <w:sz w:val="20"/>
              </w:rPr>
              <w:t>116-4.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92D68" w14:textId="77777777" w:rsidR="00CD7126" w:rsidRDefault="00000000">
            <w:pPr>
              <w:spacing w:after="20"/>
              <w:ind w:left="20"/>
              <w:jc w:val="both"/>
            </w:pPr>
            <w:r>
              <w:rPr>
                <w:color w:val="000000"/>
                <w:sz w:val="20"/>
              </w:rPr>
              <w:t>00202006-4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4FD19D" w14:textId="77777777" w:rsidR="00CD7126" w:rsidRDefault="00000000">
            <w:pPr>
              <w:spacing w:after="20"/>
              <w:ind w:left="20"/>
              <w:jc w:val="both"/>
            </w:pPr>
            <w:r>
              <w:rPr>
                <w:color w:val="000000"/>
                <w:sz w:val="20"/>
              </w:rPr>
              <w:t>Государственная регистрация расторжения брака (супружества)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94961" w14:textId="77777777" w:rsidR="00CD7126" w:rsidRDefault="00CD7126">
            <w:pPr>
              <w:spacing w:after="20"/>
              <w:ind w:left="20"/>
              <w:jc w:val="both"/>
            </w:pPr>
          </w:p>
          <w:p w14:paraId="01F0E3C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04050"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FF4D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приказ Министра иностранных дел Республики Казахстан от 12 июня 2020 года № 11-1-4/192. Зарегистрирован в Реестре государственной регистрации нормативных правовых актов № 20857</w:t>
            </w:r>
          </w:p>
        </w:tc>
      </w:tr>
      <w:tr w:rsidR="00CD7126" w14:paraId="35FB05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4574B" w14:textId="77777777" w:rsidR="00CD7126" w:rsidRDefault="00000000">
            <w:pPr>
              <w:spacing w:after="20"/>
              <w:ind w:left="20"/>
              <w:jc w:val="both"/>
            </w:pPr>
            <w:r>
              <w:rPr>
                <w:color w:val="000000"/>
                <w:sz w:val="20"/>
              </w:rPr>
              <w:t>117.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5964A" w14:textId="77777777" w:rsidR="00CD7126" w:rsidRDefault="00000000">
            <w:pPr>
              <w:spacing w:after="20"/>
              <w:ind w:left="20"/>
              <w:jc w:val="both"/>
            </w:pPr>
            <w:r>
              <w:rPr>
                <w:color w:val="000000"/>
                <w:sz w:val="20"/>
              </w:rPr>
              <w:t>00202006-5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357A5" w14:textId="77777777" w:rsidR="00CD7126" w:rsidRDefault="00000000">
            <w:pPr>
              <w:spacing w:after="20"/>
              <w:ind w:left="20"/>
              <w:jc w:val="both"/>
            </w:pPr>
            <w:r>
              <w:rPr>
                <w:color w:val="000000"/>
                <w:sz w:val="20"/>
              </w:rPr>
              <w:t>Выдача повторных свидетельств и справок о регистрации актов гражданского состояния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628B6" w14:textId="77777777" w:rsidR="00CD7126" w:rsidRDefault="00000000">
            <w:pPr>
              <w:spacing w:after="20"/>
              <w:ind w:left="20"/>
              <w:jc w:val="both"/>
            </w:pPr>
            <w:r>
              <w:rPr>
                <w:color w:val="000000"/>
                <w:sz w:val="20"/>
              </w:rPr>
              <w:t>Выдача повторного свидетельства о рождении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4AACD" w14:textId="77777777" w:rsidR="00CD7126" w:rsidRDefault="00000000">
            <w:pPr>
              <w:spacing w:after="20"/>
              <w:ind w:left="20"/>
              <w:jc w:val="both"/>
            </w:pPr>
            <w:r>
              <w:rPr>
                <w:color w:val="000000"/>
                <w:sz w:val="20"/>
              </w:rPr>
              <w:t>МИД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96EC3"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актов гражданского состояния за рубежом" приказ Министра иностранных дел Республики Казахстан от 12 июня 2020 года № 11-1-4/192. Зарегистрирован в Реестре государственной регистрации нормативных правовых актов № 20857.</w:t>
            </w:r>
          </w:p>
        </w:tc>
      </w:tr>
      <w:tr w:rsidR="00CD7126" w14:paraId="67E600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ED316" w14:textId="77777777" w:rsidR="00CD7126" w:rsidRDefault="00000000">
            <w:pPr>
              <w:spacing w:after="20"/>
              <w:ind w:left="20"/>
              <w:jc w:val="both"/>
            </w:pPr>
            <w:r>
              <w:rPr>
                <w:color w:val="000000"/>
                <w:sz w:val="20"/>
              </w:rPr>
              <w:t>118.</w:t>
            </w:r>
          </w:p>
        </w:tc>
        <w:tc>
          <w:tcPr>
            <w:tcW w:w="1230" w:type="dxa"/>
            <w:vMerge/>
            <w:tcBorders>
              <w:top w:val="nil"/>
              <w:left w:val="single" w:sz="5" w:space="0" w:color="CFCFCF"/>
              <w:bottom w:val="single" w:sz="5" w:space="0" w:color="CFCFCF"/>
              <w:right w:val="single" w:sz="5" w:space="0" w:color="CFCFCF"/>
            </w:tcBorders>
          </w:tcPr>
          <w:p w14:paraId="3FF4F8B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F74D5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EE4EA" w14:textId="77777777" w:rsidR="00CD7126" w:rsidRDefault="00000000">
            <w:pPr>
              <w:spacing w:after="20"/>
              <w:ind w:left="20"/>
              <w:jc w:val="both"/>
            </w:pPr>
            <w:r>
              <w:rPr>
                <w:color w:val="000000"/>
                <w:sz w:val="20"/>
              </w:rPr>
              <w:t>Выдача повторного свидетельства о заключении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0A479"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02328A08" w14:textId="77777777" w:rsidR="00CD7126" w:rsidRDefault="00CD7126"/>
        </w:tc>
      </w:tr>
      <w:tr w:rsidR="00CD7126" w14:paraId="3A5670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73677" w14:textId="77777777" w:rsidR="00CD7126" w:rsidRDefault="00000000">
            <w:pPr>
              <w:spacing w:after="20"/>
              <w:ind w:left="20"/>
              <w:jc w:val="both"/>
            </w:pPr>
            <w:r>
              <w:rPr>
                <w:color w:val="000000"/>
                <w:sz w:val="20"/>
              </w:rPr>
              <w:t>119.</w:t>
            </w:r>
          </w:p>
        </w:tc>
        <w:tc>
          <w:tcPr>
            <w:tcW w:w="1230" w:type="dxa"/>
            <w:vMerge/>
            <w:tcBorders>
              <w:top w:val="nil"/>
              <w:left w:val="single" w:sz="5" w:space="0" w:color="CFCFCF"/>
              <w:bottom w:val="single" w:sz="5" w:space="0" w:color="CFCFCF"/>
              <w:right w:val="single" w:sz="5" w:space="0" w:color="CFCFCF"/>
            </w:tcBorders>
          </w:tcPr>
          <w:p w14:paraId="78B161F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08794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18152" w14:textId="77777777" w:rsidR="00CD7126" w:rsidRDefault="00000000">
            <w:pPr>
              <w:spacing w:after="20"/>
              <w:ind w:left="20"/>
              <w:jc w:val="both"/>
            </w:pPr>
            <w:r>
              <w:rPr>
                <w:color w:val="000000"/>
                <w:sz w:val="20"/>
              </w:rPr>
              <w:t>Выдача повторного свидетельства о расторжении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AE92E"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08803AA5" w14:textId="77777777" w:rsidR="00CD7126" w:rsidRDefault="00CD7126"/>
        </w:tc>
      </w:tr>
      <w:tr w:rsidR="00CD7126" w14:paraId="56F78AB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6F748" w14:textId="77777777" w:rsidR="00CD7126" w:rsidRDefault="00000000">
            <w:pPr>
              <w:spacing w:after="20"/>
              <w:ind w:left="20"/>
              <w:jc w:val="both"/>
            </w:pPr>
            <w:r>
              <w:rPr>
                <w:color w:val="000000"/>
                <w:sz w:val="20"/>
              </w:rPr>
              <w:t>120.</w:t>
            </w:r>
          </w:p>
        </w:tc>
        <w:tc>
          <w:tcPr>
            <w:tcW w:w="1230" w:type="dxa"/>
            <w:vMerge/>
            <w:tcBorders>
              <w:top w:val="nil"/>
              <w:left w:val="single" w:sz="5" w:space="0" w:color="CFCFCF"/>
              <w:bottom w:val="single" w:sz="5" w:space="0" w:color="CFCFCF"/>
              <w:right w:val="single" w:sz="5" w:space="0" w:color="CFCFCF"/>
            </w:tcBorders>
          </w:tcPr>
          <w:p w14:paraId="6EE946A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47F85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EF7B4" w14:textId="77777777" w:rsidR="00CD7126" w:rsidRDefault="00000000">
            <w:pPr>
              <w:spacing w:after="20"/>
              <w:ind w:left="20"/>
              <w:jc w:val="both"/>
            </w:pPr>
            <w:r>
              <w:rPr>
                <w:color w:val="000000"/>
                <w:sz w:val="20"/>
              </w:rPr>
              <w:t>Выдача повторного свидетельства о смерти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15C8D"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5D8874D9" w14:textId="77777777" w:rsidR="00CD7126" w:rsidRDefault="00CD7126"/>
        </w:tc>
      </w:tr>
      <w:tr w:rsidR="00CD7126" w14:paraId="1F1E404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06451" w14:textId="77777777" w:rsidR="00CD7126" w:rsidRDefault="00000000">
            <w:pPr>
              <w:spacing w:after="20"/>
              <w:ind w:left="20"/>
              <w:jc w:val="both"/>
            </w:pPr>
            <w:r>
              <w:rPr>
                <w:color w:val="000000"/>
                <w:sz w:val="20"/>
              </w:rPr>
              <w:t>121.</w:t>
            </w:r>
          </w:p>
        </w:tc>
        <w:tc>
          <w:tcPr>
            <w:tcW w:w="1230" w:type="dxa"/>
            <w:vMerge/>
            <w:tcBorders>
              <w:top w:val="nil"/>
              <w:left w:val="single" w:sz="5" w:space="0" w:color="CFCFCF"/>
              <w:bottom w:val="single" w:sz="5" w:space="0" w:color="CFCFCF"/>
              <w:right w:val="single" w:sz="5" w:space="0" w:color="CFCFCF"/>
            </w:tcBorders>
          </w:tcPr>
          <w:p w14:paraId="4B65643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C2AEA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3359A" w14:textId="77777777" w:rsidR="00CD7126" w:rsidRDefault="00000000">
            <w:pPr>
              <w:spacing w:after="20"/>
              <w:ind w:left="20"/>
              <w:jc w:val="both"/>
            </w:pPr>
            <w:r>
              <w:rPr>
                <w:color w:val="000000"/>
                <w:sz w:val="20"/>
              </w:rPr>
              <w:t>Выдача справки о рождении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C353A"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2932DB92" w14:textId="77777777" w:rsidR="00CD7126" w:rsidRDefault="00CD7126"/>
        </w:tc>
      </w:tr>
      <w:tr w:rsidR="00CD7126" w14:paraId="7053322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51EF6" w14:textId="77777777" w:rsidR="00CD7126" w:rsidRDefault="00000000">
            <w:pPr>
              <w:spacing w:after="20"/>
              <w:ind w:left="20"/>
              <w:jc w:val="both"/>
            </w:pPr>
            <w:r>
              <w:rPr>
                <w:color w:val="000000"/>
                <w:sz w:val="20"/>
              </w:rPr>
              <w:t>122.</w:t>
            </w:r>
          </w:p>
        </w:tc>
        <w:tc>
          <w:tcPr>
            <w:tcW w:w="1230" w:type="dxa"/>
            <w:vMerge/>
            <w:tcBorders>
              <w:top w:val="nil"/>
              <w:left w:val="single" w:sz="5" w:space="0" w:color="CFCFCF"/>
              <w:bottom w:val="single" w:sz="5" w:space="0" w:color="CFCFCF"/>
              <w:right w:val="single" w:sz="5" w:space="0" w:color="CFCFCF"/>
            </w:tcBorders>
          </w:tcPr>
          <w:p w14:paraId="01D1B98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5C75B0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C7729" w14:textId="77777777" w:rsidR="00CD7126" w:rsidRDefault="00000000">
            <w:pPr>
              <w:spacing w:after="20"/>
              <w:ind w:left="20"/>
              <w:jc w:val="both"/>
            </w:pPr>
            <w:r>
              <w:rPr>
                <w:color w:val="000000"/>
                <w:sz w:val="20"/>
              </w:rPr>
              <w:t>Выдача справки о расторжении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4394A"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78C673BE" w14:textId="77777777" w:rsidR="00CD7126" w:rsidRDefault="00CD7126"/>
        </w:tc>
      </w:tr>
      <w:tr w:rsidR="00CD7126" w14:paraId="4C8E5D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75B21" w14:textId="77777777" w:rsidR="00CD7126" w:rsidRDefault="00000000">
            <w:pPr>
              <w:spacing w:after="20"/>
              <w:ind w:left="20"/>
              <w:jc w:val="both"/>
            </w:pPr>
            <w:r>
              <w:rPr>
                <w:color w:val="000000"/>
                <w:sz w:val="20"/>
              </w:rPr>
              <w:t>123.</w:t>
            </w:r>
          </w:p>
        </w:tc>
        <w:tc>
          <w:tcPr>
            <w:tcW w:w="1230" w:type="dxa"/>
            <w:vMerge/>
            <w:tcBorders>
              <w:top w:val="nil"/>
              <w:left w:val="single" w:sz="5" w:space="0" w:color="CFCFCF"/>
              <w:bottom w:val="single" w:sz="5" w:space="0" w:color="CFCFCF"/>
              <w:right w:val="single" w:sz="5" w:space="0" w:color="CFCFCF"/>
            </w:tcBorders>
          </w:tcPr>
          <w:p w14:paraId="0F2FE8E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07306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7A4C5" w14:textId="77777777" w:rsidR="00CD7126" w:rsidRDefault="00000000">
            <w:pPr>
              <w:spacing w:after="20"/>
              <w:ind w:left="20"/>
              <w:jc w:val="both"/>
            </w:pPr>
            <w:r>
              <w:rPr>
                <w:color w:val="000000"/>
                <w:sz w:val="20"/>
              </w:rPr>
              <w:t>Выдача справки о заключении брака (супружества)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907DC"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4A0F6B26" w14:textId="77777777" w:rsidR="00CD7126" w:rsidRDefault="00CD7126"/>
        </w:tc>
      </w:tr>
      <w:tr w:rsidR="00CD7126" w14:paraId="76FCD0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ACC3FD" w14:textId="77777777" w:rsidR="00CD7126" w:rsidRDefault="00000000">
            <w:pPr>
              <w:spacing w:after="20"/>
              <w:ind w:left="20"/>
              <w:jc w:val="both"/>
            </w:pPr>
            <w:r>
              <w:rPr>
                <w:color w:val="000000"/>
                <w:sz w:val="20"/>
              </w:rPr>
              <w:t>124.</w:t>
            </w:r>
          </w:p>
        </w:tc>
        <w:tc>
          <w:tcPr>
            <w:tcW w:w="1230" w:type="dxa"/>
            <w:vMerge/>
            <w:tcBorders>
              <w:top w:val="nil"/>
              <w:left w:val="single" w:sz="5" w:space="0" w:color="CFCFCF"/>
              <w:bottom w:val="single" w:sz="5" w:space="0" w:color="CFCFCF"/>
              <w:right w:val="single" w:sz="5" w:space="0" w:color="CFCFCF"/>
            </w:tcBorders>
          </w:tcPr>
          <w:p w14:paraId="5AE78A5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B305B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03792" w14:textId="77777777" w:rsidR="00CD7126" w:rsidRDefault="00000000">
            <w:pPr>
              <w:spacing w:after="20"/>
              <w:ind w:left="20"/>
              <w:jc w:val="both"/>
            </w:pPr>
            <w:r>
              <w:rPr>
                <w:color w:val="000000"/>
                <w:sz w:val="20"/>
              </w:rPr>
              <w:t>Выдача справки о брачной правоспособности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0A518"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131A6762" w14:textId="77777777" w:rsidR="00CD7126" w:rsidRDefault="00CD7126"/>
        </w:tc>
      </w:tr>
      <w:tr w:rsidR="00CD7126" w14:paraId="7DDCD10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56393" w14:textId="77777777" w:rsidR="00CD7126" w:rsidRDefault="00000000">
            <w:pPr>
              <w:spacing w:after="20"/>
              <w:ind w:left="20"/>
              <w:jc w:val="both"/>
            </w:pPr>
            <w:r>
              <w:rPr>
                <w:color w:val="000000"/>
                <w:sz w:val="20"/>
              </w:rPr>
              <w:t>125.</w:t>
            </w:r>
          </w:p>
        </w:tc>
        <w:tc>
          <w:tcPr>
            <w:tcW w:w="1230" w:type="dxa"/>
            <w:vMerge/>
            <w:tcBorders>
              <w:top w:val="nil"/>
              <w:left w:val="single" w:sz="5" w:space="0" w:color="CFCFCF"/>
              <w:bottom w:val="single" w:sz="5" w:space="0" w:color="CFCFCF"/>
              <w:right w:val="single" w:sz="5" w:space="0" w:color="CFCFCF"/>
            </w:tcBorders>
          </w:tcPr>
          <w:p w14:paraId="3E89DFB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59074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8789E" w14:textId="77777777" w:rsidR="00CD7126" w:rsidRDefault="00000000">
            <w:pPr>
              <w:spacing w:after="20"/>
              <w:ind w:left="20"/>
              <w:jc w:val="both"/>
            </w:pPr>
            <w:r>
              <w:rPr>
                <w:color w:val="000000"/>
                <w:sz w:val="20"/>
              </w:rPr>
              <w:t>Выдача справки о смерти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83917" w14:textId="77777777" w:rsidR="00CD7126" w:rsidRDefault="00000000">
            <w:pPr>
              <w:spacing w:after="20"/>
              <w:ind w:left="20"/>
              <w:jc w:val="both"/>
            </w:pPr>
            <w:r>
              <w:rPr>
                <w:color w:val="000000"/>
                <w:sz w:val="20"/>
              </w:rPr>
              <w:t>МИД</w:t>
            </w:r>
          </w:p>
        </w:tc>
        <w:tc>
          <w:tcPr>
            <w:tcW w:w="2460" w:type="dxa"/>
            <w:gridSpan w:val="2"/>
            <w:vMerge/>
            <w:tcBorders>
              <w:top w:val="nil"/>
              <w:left w:val="single" w:sz="5" w:space="0" w:color="CFCFCF"/>
              <w:bottom w:val="single" w:sz="5" w:space="0" w:color="CFCFCF"/>
              <w:right w:val="single" w:sz="5" w:space="0" w:color="CFCFCF"/>
            </w:tcBorders>
          </w:tcPr>
          <w:p w14:paraId="3272EC37" w14:textId="77777777" w:rsidR="00CD7126" w:rsidRDefault="00CD7126"/>
        </w:tc>
      </w:tr>
      <w:tr w:rsidR="00CD7126" w14:paraId="704EB5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4C95C0" w14:textId="77777777" w:rsidR="00CD7126" w:rsidRDefault="00000000">
            <w:pPr>
              <w:spacing w:after="20"/>
              <w:ind w:left="20"/>
              <w:jc w:val="both"/>
            </w:pPr>
            <w:r>
              <w:rPr>
                <w:color w:val="000000"/>
                <w:sz w:val="20"/>
              </w:rPr>
              <w:t>126.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998E0" w14:textId="77777777" w:rsidR="00CD7126" w:rsidRDefault="00000000">
            <w:pPr>
              <w:spacing w:after="20"/>
              <w:ind w:left="20"/>
              <w:jc w:val="both"/>
            </w:pPr>
            <w:r>
              <w:rPr>
                <w:color w:val="000000"/>
                <w:sz w:val="20"/>
              </w:rPr>
              <w:t>00202007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AB712" w14:textId="77777777" w:rsidR="00CD7126" w:rsidRDefault="00000000">
            <w:pPr>
              <w:spacing w:after="20"/>
              <w:ind w:left="20"/>
              <w:jc w:val="both"/>
            </w:pPr>
            <w:r>
              <w:rPr>
                <w:color w:val="000000"/>
                <w:sz w:val="20"/>
              </w:rPr>
              <w:t>Постановка на учет граждан Республики Казахстан, постоянно и временно проживающих за пределами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E0461" w14:textId="77777777" w:rsidR="00CD7126" w:rsidRDefault="00CD7126">
            <w:pPr>
              <w:spacing w:after="20"/>
              <w:ind w:left="20"/>
              <w:jc w:val="both"/>
            </w:pPr>
          </w:p>
          <w:p w14:paraId="659AEB1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96969"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DA062" w14:textId="77777777" w:rsidR="00CD7126" w:rsidRDefault="00000000">
            <w:pPr>
              <w:spacing w:after="20"/>
              <w:ind w:left="20"/>
              <w:jc w:val="both"/>
            </w:pPr>
            <w:r>
              <w:rPr>
                <w:color w:val="000000"/>
                <w:sz w:val="20"/>
              </w:rPr>
              <w:t xml:space="preserve"> "Об утверждении Правил учета граждан Республики Казахстан, постоянно и временно проживающих за пределами Республики Казахстан" приказ исполняющего обязанности Министра иностранных дел Республики Казахстан от 14 июня 2016 года № 11-1-2/263. Зарегистрирован в Реестре государственной регистрации нормативных правовых актов № 14093.</w:t>
            </w:r>
          </w:p>
        </w:tc>
      </w:tr>
      <w:tr w:rsidR="00CD7126" w14:paraId="5D40D47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7A88E" w14:textId="77777777" w:rsidR="00CD7126" w:rsidRDefault="00000000">
            <w:pPr>
              <w:spacing w:after="20"/>
              <w:ind w:left="20"/>
              <w:jc w:val="both"/>
            </w:pPr>
            <w:r>
              <w:rPr>
                <w:color w:val="000000"/>
                <w:sz w:val="20"/>
              </w:rPr>
              <w:t>127.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A02E9" w14:textId="77777777" w:rsidR="00CD7126" w:rsidRDefault="00000000">
            <w:pPr>
              <w:spacing w:after="20"/>
              <w:ind w:left="20"/>
              <w:jc w:val="both"/>
            </w:pPr>
            <w:r>
              <w:rPr>
                <w:color w:val="000000"/>
                <w:sz w:val="20"/>
              </w:rPr>
              <w:t>00202008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E8EBF" w14:textId="77777777" w:rsidR="00CD7126" w:rsidRDefault="00000000">
            <w:pPr>
              <w:spacing w:after="20"/>
              <w:ind w:left="20"/>
              <w:jc w:val="both"/>
            </w:pPr>
            <w:r>
              <w:rPr>
                <w:color w:val="000000"/>
                <w:sz w:val="20"/>
              </w:rPr>
              <w:t>Снятие с учета граждан Республики Казахстан, постоянно и временно проживающих за пределами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6F0A7" w14:textId="77777777" w:rsidR="00CD7126" w:rsidRDefault="00CD7126">
            <w:pPr>
              <w:spacing w:after="20"/>
              <w:ind w:left="20"/>
              <w:jc w:val="both"/>
            </w:pPr>
          </w:p>
          <w:p w14:paraId="0AEB2A8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A9005"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40501" w14:textId="77777777" w:rsidR="00CD7126" w:rsidRDefault="00000000">
            <w:pPr>
              <w:spacing w:after="20"/>
              <w:ind w:left="20"/>
              <w:jc w:val="both"/>
            </w:pPr>
            <w:r>
              <w:rPr>
                <w:color w:val="000000"/>
                <w:sz w:val="20"/>
              </w:rPr>
              <w:t xml:space="preserve">  "Об утверждении Правил учета граждан Республики Казахстан, постоянно и временно проживающих за пределами Республики Казахстан" приказ исполняющего обязанности Министра иностранных дел Республики Казахстан от 14 июня 2016 года № 11-1-2/263. Зарегистрирован в Реестре государственной регистрации нормативных правовых актов № 14093.</w:t>
            </w:r>
          </w:p>
        </w:tc>
      </w:tr>
      <w:tr w:rsidR="00CD7126" w14:paraId="7B5DB53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503E0" w14:textId="77777777" w:rsidR="00CD7126" w:rsidRDefault="00000000">
            <w:pPr>
              <w:spacing w:after="20"/>
              <w:ind w:left="20"/>
              <w:jc w:val="both"/>
            </w:pPr>
            <w:r>
              <w:rPr>
                <w:color w:val="000000"/>
                <w:sz w:val="20"/>
              </w:rPr>
              <w:t>128.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265E3" w14:textId="77777777" w:rsidR="00CD7126" w:rsidRDefault="00000000">
            <w:pPr>
              <w:spacing w:after="20"/>
              <w:ind w:left="20"/>
              <w:jc w:val="both"/>
            </w:pPr>
            <w:r>
              <w:rPr>
                <w:color w:val="000000"/>
                <w:sz w:val="20"/>
              </w:rPr>
              <w:t>00202009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BBA8A" w14:textId="77777777" w:rsidR="00CD7126" w:rsidRDefault="00000000">
            <w:pPr>
              <w:spacing w:after="20"/>
              <w:ind w:left="20"/>
              <w:jc w:val="both"/>
            </w:pPr>
            <w:r>
              <w:rPr>
                <w:color w:val="000000"/>
                <w:sz w:val="20"/>
              </w:rPr>
              <w:t>Постановка на учет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00A64" w14:textId="77777777" w:rsidR="00CD7126" w:rsidRDefault="00CD7126">
            <w:pPr>
              <w:spacing w:after="20"/>
              <w:ind w:left="20"/>
              <w:jc w:val="both"/>
            </w:pPr>
          </w:p>
          <w:p w14:paraId="22EB52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6BD1F"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21B49" w14:textId="77777777" w:rsidR="00CD7126" w:rsidRDefault="00000000">
            <w:pPr>
              <w:spacing w:after="20"/>
              <w:ind w:left="20"/>
              <w:jc w:val="both"/>
            </w:pPr>
            <w:r>
              <w:rPr>
                <w:color w:val="000000"/>
                <w:sz w:val="20"/>
              </w:rPr>
              <w:t xml:space="preserve"> "Об утверждении Правил учета лиц, являющихся гражданами Республики Казахстан, постоянно проживающих за пределами Республики Казахстан, иностранцев, желающих усыновить детей-сирот, детей, оставшихся без попечения родителей, являющихся гражданами Республики Казахстан" приказ исполняющего обязанности Министра иностранных дел Республики Казахстан от 14 июня 2016 года № 11-1-2/262. Зарегистрирован в Реестре государственной регистрации нормативных правовых актов № 13958.</w:t>
            </w:r>
          </w:p>
        </w:tc>
      </w:tr>
      <w:tr w:rsidR="00CD7126" w14:paraId="475951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E7FFC" w14:textId="77777777" w:rsidR="00CD7126" w:rsidRDefault="00000000">
            <w:pPr>
              <w:spacing w:after="20"/>
              <w:ind w:left="20"/>
              <w:jc w:val="both"/>
            </w:pPr>
            <w:r>
              <w:rPr>
                <w:color w:val="000000"/>
                <w:sz w:val="20"/>
              </w:rPr>
              <w:t>128-1.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0C196" w14:textId="77777777" w:rsidR="00CD7126" w:rsidRDefault="00000000">
            <w:pPr>
              <w:spacing w:after="20"/>
              <w:ind w:left="20"/>
              <w:jc w:val="both"/>
            </w:pPr>
            <w:r>
              <w:rPr>
                <w:color w:val="000000"/>
                <w:sz w:val="20"/>
              </w:rPr>
              <w:t>00202009-1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F6591" w14:textId="77777777" w:rsidR="00CD7126" w:rsidRDefault="00000000">
            <w:pPr>
              <w:spacing w:after="20"/>
              <w:ind w:left="20"/>
              <w:jc w:val="both"/>
            </w:pPr>
            <w:r>
              <w:rPr>
                <w:color w:val="000000"/>
                <w:sz w:val="20"/>
              </w:rPr>
              <w:t>Авансирование расходов на повышение компетенции работников за рубежом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384FDA" w14:textId="77777777" w:rsidR="00CD7126" w:rsidRDefault="00CD7126">
            <w:pPr>
              <w:spacing w:after="20"/>
              <w:ind w:left="20"/>
              <w:jc w:val="both"/>
            </w:pPr>
          </w:p>
          <w:p w14:paraId="235C58C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6AA6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4F328" w14:textId="77777777" w:rsidR="00CD7126" w:rsidRDefault="00CD7126">
            <w:pPr>
              <w:spacing w:after="20"/>
              <w:ind w:left="20"/>
              <w:jc w:val="both"/>
            </w:pPr>
          </w:p>
          <w:p w14:paraId="4F714462" w14:textId="77777777" w:rsidR="00CD7126" w:rsidRDefault="00CD7126">
            <w:pPr>
              <w:spacing w:after="20"/>
              <w:ind w:left="20"/>
              <w:jc w:val="both"/>
            </w:pPr>
          </w:p>
        </w:tc>
      </w:tr>
      <w:tr w:rsidR="00CD7126" w14:paraId="7074D49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0A773" w14:textId="77777777" w:rsidR="00CD7126" w:rsidRDefault="00000000">
            <w:pPr>
              <w:spacing w:after="20"/>
              <w:ind w:left="20"/>
              <w:jc w:val="both"/>
            </w:pPr>
            <w:r>
              <w:rPr>
                <w:color w:val="000000"/>
                <w:sz w:val="20"/>
              </w:rPr>
              <w:t>00203. Прибытие в Республику Казахстан</w:t>
            </w:r>
          </w:p>
        </w:tc>
      </w:tr>
      <w:tr w:rsidR="00CD7126" w14:paraId="49BA19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DBC8A" w14:textId="77777777" w:rsidR="00CD7126" w:rsidRDefault="00000000">
            <w:pPr>
              <w:spacing w:after="20"/>
              <w:ind w:left="20"/>
              <w:jc w:val="both"/>
            </w:pPr>
            <w:r>
              <w:rPr>
                <w:color w:val="000000"/>
                <w:sz w:val="20"/>
              </w:rPr>
              <w:t>129.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6DFD0" w14:textId="77777777" w:rsidR="00CD7126" w:rsidRDefault="00000000">
            <w:pPr>
              <w:spacing w:after="20"/>
              <w:ind w:left="20"/>
              <w:jc w:val="both"/>
            </w:pPr>
            <w:r>
              <w:rPr>
                <w:color w:val="000000"/>
                <w:sz w:val="20"/>
              </w:rPr>
              <w:t>00203002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4F4B2"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C2B1A"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в связи с воссоединением семьи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E6780"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5786F" w14:textId="77777777" w:rsidR="00CD7126" w:rsidRDefault="00000000">
            <w:pPr>
              <w:spacing w:after="20"/>
              <w:ind w:left="20"/>
              <w:jc w:val="both"/>
            </w:pPr>
            <w:r>
              <w:rPr>
                <w:color w:val="000000"/>
                <w:sz w:val="20"/>
              </w:rPr>
              <w:t xml:space="preserve"> "Об утверждении Правил выдачи иностранцам и лицам без гражданства разрешения на временное и постоянное проживание в Республике Казахстан" приказ Министра внутренних дел Республики Казахстан от 4 декабря 2015 года № 992. Зарегистрирован в Реестре государственной регистрации нормативных правовых актов № 12880.</w:t>
            </w:r>
          </w:p>
        </w:tc>
      </w:tr>
      <w:tr w:rsidR="00CD7126" w14:paraId="72C5C0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7077C0" w14:textId="77777777" w:rsidR="00CD7126" w:rsidRDefault="00000000">
            <w:pPr>
              <w:spacing w:after="20"/>
              <w:ind w:left="20"/>
              <w:jc w:val="both"/>
            </w:pPr>
            <w:r>
              <w:rPr>
                <w:color w:val="000000"/>
                <w:sz w:val="20"/>
              </w:rPr>
              <w:t>130.</w:t>
            </w:r>
          </w:p>
        </w:tc>
        <w:tc>
          <w:tcPr>
            <w:tcW w:w="1230" w:type="dxa"/>
            <w:vMerge/>
            <w:tcBorders>
              <w:top w:val="nil"/>
              <w:left w:val="single" w:sz="5" w:space="0" w:color="CFCFCF"/>
              <w:bottom w:val="single" w:sz="5" w:space="0" w:color="CFCFCF"/>
              <w:right w:val="single" w:sz="5" w:space="0" w:color="CFCFCF"/>
            </w:tcBorders>
          </w:tcPr>
          <w:p w14:paraId="0CAEC2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58AED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76630"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для осуществления трудовой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8063F"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23F46B51" w14:textId="77777777" w:rsidR="00CD7126" w:rsidRDefault="00CD7126"/>
        </w:tc>
      </w:tr>
      <w:tr w:rsidR="00CD7126" w14:paraId="5DC219C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29E7C" w14:textId="77777777" w:rsidR="00CD7126" w:rsidRDefault="00000000">
            <w:pPr>
              <w:spacing w:after="20"/>
              <w:ind w:left="20"/>
              <w:jc w:val="both"/>
            </w:pPr>
            <w:r>
              <w:rPr>
                <w:color w:val="000000"/>
                <w:sz w:val="20"/>
              </w:rPr>
              <w:t>131.</w:t>
            </w:r>
          </w:p>
        </w:tc>
        <w:tc>
          <w:tcPr>
            <w:tcW w:w="1230" w:type="dxa"/>
            <w:vMerge/>
            <w:tcBorders>
              <w:top w:val="nil"/>
              <w:left w:val="single" w:sz="5" w:space="0" w:color="CFCFCF"/>
              <w:bottom w:val="single" w:sz="5" w:space="0" w:color="CFCFCF"/>
              <w:right w:val="single" w:sz="5" w:space="0" w:color="CFCFCF"/>
            </w:tcBorders>
          </w:tcPr>
          <w:p w14:paraId="7336D31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94CDD3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05CE1"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для получения образования в казахстанских учебных заведениях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7F6E9"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531813F2" w14:textId="77777777" w:rsidR="00CD7126" w:rsidRDefault="00CD7126"/>
        </w:tc>
      </w:tr>
      <w:tr w:rsidR="00CD7126" w14:paraId="25489E5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4ED71" w14:textId="77777777" w:rsidR="00CD7126" w:rsidRDefault="00000000">
            <w:pPr>
              <w:spacing w:after="20"/>
              <w:ind w:left="20"/>
              <w:jc w:val="both"/>
            </w:pPr>
            <w:r>
              <w:rPr>
                <w:color w:val="000000"/>
                <w:sz w:val="20"/>
              </w:rPr>
              <w:t>132.</w:t>
            </w:r>
          </w:p>
        </w:tc>
        <w:tc>
          <w:tcPr>
            <w:tcW w:w="1230" w:type="dxa"/>
            <w:vMerge/>
            <w:tcBorders>
              <w:top w:val="nil"/>
              <w:left w:val="single" w:sz="5" w:space="0" w:color="CFCFCF"/>
              <w:bottom w:val="single" w:sz="5" w:space="0" w:color="CFCFCF"/>
              <w:right w:val="single" w:sz="5" w:space="0" w:color="CFCFCF"/>
            </w:tcBorders>
          </w:tcPr>
          <w:p w14:paraId="0CF600B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85247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5FDB2"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для прохождения стационарного лечения в казахстанских медицинских учреждениях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25C2C"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5C46DAE6" w14:textId="77777777" w:rsidR="00CD7126" w:rsidRDefault="00CD7126"/>
        </w:tc>
      </w:tr>
      <w:tr w:rsidR="00CD7126" w14:paraId="3D9B23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05CCE" w14:textId="77777777" w:rsidR="00CD7126" w:rsidRDefault="00000000">
            <w:pPr>
              <w:spacing w:after="20"/>
              <w:ind w:left="20"/>
              <w:jc w:val="both"/>
            </w:pPr>
            <w:r>
              <w:rPr>
                <w:color w:val="000000"/>
                <w:sz w:val="20"/>
              </w:rPr>
              <w:t>133.</w:t>
            </w:r>
          </w:p>
        </w:tc>
        <w:tc>
          <w:tcPr>
            <w:tcW w:w="1230" w:type="dxa"/>
            <w:vMerge/>
            <w:tcBorders>
              <w:top w:val="nil"/>
              <w:left w:val="single" w:sz="5" w:space="0" w:color="CFCFCF"/>
              <w:bottom w:val="single" w:sz="5" w:space="0" w:color="CFCFCF"/>
              <w:right w:val="single" w:sz="5" w:space="0" w:color="CFCFCF"/>
            </w:tcBorders>
          </w:tcPr>
          <w:p w14:paraId="392530D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2CE7DA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6F3DE"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для осуществления миссионерской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645B8"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129D74EB" w14:textId="77777777" w:rsidR="00CD7126" w:rsidRDefault="00CD7126"/>
        </w:tc>
      </w:tr>
      <w:tr w:rsidR="00CD7126" w14:paraId="4584713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90913" w14:textId="77777777" w:rsidR="00CD7126" w:rsidRDefault="00000000">
            <w:pPr>
              <w:spacing w:after="20"/>
              <w:ind w:left="20"/>
              <w:jc w:val="both"/>
            </w:pPr>
            <w:r>
              <w:rPr>
                <w:color w:val="000000"/>
                <w:sz w:val="20"/>
              </w:rPr>
              <w:t>134.</w:t>
            </w:r>
          </w:p>
        </w:tc>
        <w:tc>
          <w:tcPr>
            <w:tcW w:w="1230" w:type="dxa"/>
            <w:vMerge/>
            <w:tcBorders>
              <w:top w:val="nil"/>
              <w:left w:val="single" w:sz="5" w:space="0" w:color="CFCFCF"/>
              <w:bottom w:val="single" w:sz="5" w:space="0" w:color="CFCFCF"/>
              <w:right w:val="single" w:sz="5" w:space="0" w:color="CFCFCF"/>
            </w:tcBorders>
          </w:tcPr>
          <w:p w14:paraId="06CDC04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E56E56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AB3FF7" w14:textId="77777777" w:rsidR="00CD7126" w:rsidRDefault="00000000">
            <w:pPr>
              <w:spacing w:after="20"/>
              <w:ind w:left="20"/>
              <w:jc w:val="both"/>
            </w:pPr>
            <w:r>
              <w:rPr>
                <w:color w:val="000000"/>
                <w:sz w:val="20"/>
              </w:rPr>
              <w:t>Выдача иностранцам и лицам без гражданства разрешения на временное проживание в Республике Казахстан для осуществления предпринимательской деятельности в соответствии с законодательством Республики Казахстан (бизнес-иммигрантам)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C1AC43"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0AFA75C3" w14:textId="77777777" w:rsidR="00CD7126" w:rsidRDefault="00CD7126"/>
        </w:tc>
      </w:tr>
      <w:tr w:rsidR="00CD7126" w14:paraId="4C3E03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80760" w14:textId="77777777" w:rsidR="00CD7126" w:rsidRDefault="00000000">
            <w:pPr>
              <w:spacing w:after="20"/>
              <w:ind w:left="20"/>
              <w:jc w:val="both"/>
            </w:pPr>
            <w:r>
              <w:rPr>
                <w:color w:val="000000"/>
                <w:sz w:val="20"/>
              </w:rPr>
              <w:t>134-1.</w:t>
            </w:r>
          </w:p>
        </w:tc>
        <w:tc>
          <w:tcPr>
            <w:tcW w:w="1230" w:type="dxa"/>
            <w:vMerge/>
            <w:tcBorders>
              <w:top w:val="nil"/>
              <w:left w:val="single" w:sz="5" w:space="0" w:color="CFCFCF"/>
              <w:bottom w:val="single" w:sz="5" w:space="0" w:color="CFCFCF"/>
              <w:right w:val="single" w:sz="5" w:space="0" w:color="CFCFCF"/>
            </w:tcBorders>
          </w:tcPr>
          <w:p w14:paraId="3A3FB0C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6DF0B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8E403" w14:textId="77777777" w:rsidR="00CD7126" w:rsidRDefault="00000000">
            <w:pPr>
              <w:spacing w:after="20"/>
              <w:ind w:left="20"/>
              <w:jc w:val="both"/>
            </w:pPr>
            <w:r>
              <w:rPr>
                <w:color w:val="000000"/>
                <w:sz w:val="20"/>
              </w:rPr>
              <w:t>Выдача разрешения на временное проживание иммигрантам, выявленных и идентифицированных в качестве жертв торговли людьми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03C22"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65DF8D56" w14:textId="77777777" w:rsidR="00CD7126" w:rsidRDefault="00CD7126"/>
        </w:tc>
      </w:tr>
      <w:tr w:rsidR="00CD7126" w14:paraId="3E2EA34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45DA3" w14:textId="77777777" w:rsidR="00CD7126" w:rsidRDefault="00000000">
            <w:pPr>
              <w:spacing w:after="20"/>
              <w:ind w:left="20"/>
              <w:jc w:val="both"/>
            </w:pPr>
            <w:r>
              <w:rPr>
                <w:color w:val="000000"/>
                <w:sz w:val="20"/>
              </w:rPr>
              <w:t>134-2.</w:t>
            </w:r>
          </w:p>
        </w:tc>
        <w:tc>
          <w:tcPr>
            <w:tcW w:w="1230" w:type="dxa"/>
            <w:vMerge/>
            <w:tcBorders>
              <w:top w:val="nil"/>
              <w:left w:val="single" w:sz="5" w:space="0" w:color="CFCFCF"/>
              <w:bottom w:val="single" w:sz="5" w:space="0" w:color="CFCFCF"/>
              <w:right w:val="single" w:sz="5" w:space="0" w:color="CFCFCF"/>
            </w:tcBorders>
          </w:tcPr>
          <w:p w14:paraId="4828F65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67FC71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6B45F" w14:textId="77777777" w:rsidR="00CD7126" w:rsidRDefault="00000000">
            <w:pPr>
              <w:spacing w:after="20"/>
              <w:ind w:left="20"/>
              <w:jc w:val="both"/>
            </w:pPr>
            <w:r>
              <w:rPr>
                <w:color w:val="000000"/>
                <w:sz w:val="20"/>
              </w:rPr>
              <w:t>Выдача разрешения на временное проживание в Республике Казахстан иммигрантам, обратившихся в органы внутренних дел за разрешением на постоянное проживание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27E9F" w14:textId="77777777" w:rsidR="00CD7126" w:rsidRDefault="00000000">
            <w:pPr>
              <w:spacing w:after="20"/>
              <w:ind w:left="20"/>
              <w:jc w:val="both"/>
            </w:pPr>
            <w:r>
              <w:rPr>
                <w:color w:val="000000"/>
                <w:sz w:val="20"/>
              </w:rPr>
              <w:t xml:space="preserve"> МВД </w:t>
            </w:r>
          </w:p>
        </w:tc>
        <w:tc>
          <w:tcPr>
            <w:tcW w:w="2460" w:type="dxa"/>
            <w:gridSpan w:val="2"/>
            <w:vMerge/>
            <w:tcBorders>
              <w:top w:val="nil"/>
              <w:left w:val="single" w:sz="5" w:space="0" w:color="CFCFCF"/>
              <w:bottom w:val="single" w:sz="5" w:space="0" w:color="CFCFCF"/>
              <w:right w:val="single" w:sz="5" w:space="0" w:color="CFCFCF"/>
            </w:tcBorders>
          </w:tcPr>
          <w:p w14:paraId="450078FF" w14:textId="77777777" w:rsidR="00CD7126" w:rsidRDefault="00CD7126"/>
        </w:tc>
      </w:tr>
      <w:tr w:rsidR="00CD7126" w14:paraId="358A907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BCAEB" w14:textId="77777777" w:rsidR="00CD7126" w:rsidRDefault="00000000">
            <w:pPr>
              <w:spacing w:after="20"/>
              <w:ind w:left="20"/>
              <w:jc w:val="both"/>
            </w:pPr>
            <w:r>
              <w:rPr>
                <w:color w:val="000000"/>
                <w:sz w:val="20"/>
              </w:rPr>
              <w:t>135.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45C34" w14:textId="77777777" w:rsidR="00CD7126" w:rsidRDefault="00000000">
            <w:pPr>
              <w:spacing w:after="20"/>
              <w:ind w:left="20"/>
              <w:jc w:val="both"/>
            </w:pPr>
            <w:r>
              <w:rPr>
                <w:color w:val="000000"/>
                <w:sz w:val="20"/>
              </w:rPr>
              <w:t>00203003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237FE" w14:textId="77777777" w:rsidR="00CD7126" w:rsidRDefault="00000000">
            <w:pPr>
              <w:spacing w:after="20"/>
              <w:ind w:left="20"/>
              <w:jc w:val="both"/>
            </w:pPr>
            <w:r>
              <w:rPr>
                <w:color w:val="000000"/>
                <w:sz w:val="20"/>
              </w:rPr>
              <w:t>Выдача разрешения иностранцам и лицам без гражданства на постоянное жительство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AE3EB" w14:textId="77777777" w:rsidR="00CD7126" w:rsidRDefault="00CD7126">
            <w:pPr>
              <w:spacing w:after="20"/>
              <w:ind w:left="20"/>
              <w:jc w:val="both"/>
            </w:pPr>
          </w:p>
          <w:p w14:paraId="2BA65D4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53B65"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459EC" w14:textId="77777777" w:rsidR="00CD7126" w:rsidRDefault="00000000">
            <w:pPr>
              <w:spacing w:after="20"/>
              <w:ind w:left="20"/>
              <w:jc w:val="both"/>
            </w:pPr>
            <w:r>
              <w:rPr>
                <w:color w:val="000000"/>
                <w:sz w:val="20"/>
              </w:rPr>
              <w:t xml:space="preserve"> "Об утверждении Правил выдачи иностранцам и лицам без гражданства разрешения на временное и постоянное проживание в Республике Казахстан" приказ Министра внутренних дел Республики Казахстан от 4 декабря 2015 года № 992. Зарегистрирован в Реестре государственной регистрации нормативных правовых актов № 12880.</w:t>
            </w:r>
          </w:p>
        </w:tc>
      </w:tr>
      <w:tr w:rsidR="00CD7126" w14:paraId="1FC2E25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D52E5A" w14:textId="77777777" w:rsidR="00CD7126" w:rsidRDefault="00000000">
            <w:pPr>
              <w:spacing w:after="20"/>
              <w:ind w:left="20"/>
              <w:jc w:val="both"/>
            </w:pPr>
            <w:r>
              <w:rPr>
                <w:color w:val="000000"/>
                <w:sz w:val="20"/>
              </w:rPr>
              <w:t>136.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FF59B" w14:textId="77777777" w:rsidR="00CD7126" w:rsidRDefault="00000000">
            <w:pPr>
              <w:spacing w:after="20"/>
              <w:ind w:left="20"/>
              <w:jc w:val="both"/>
            </w:pPr>
            <w:r>
              <w:rPr>
                <w:color w:val="000000"/>
                <w:sz w:val="20"/>
              </w:rPr>
              <w:t>00203004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E1D05" w14:textId="77777777" w:rsidR="00CD7126" w:rsidRDefault="00000000">
            <w:pPr>
              <w:spacing w:after="20"/>
              <w:ind w:left="20"/>
              <w:jc w:val="both"/>
            </w:pPr>
            <w:r>
              <w:rPr>
                <w:color w:val="000000"/>
                <w:sz w:val="20"/>
              </w:rPr>
              <w:t>Выдача удостоверений лицам без гражданства, постоянно проживающим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BF6E7" w14:textId="77777777" w:rsidR="00CD7126" w:rsidRDefault="00CD7126">
            <w:pPr>
              <w:spacing w:after="20"/>
              <w:ind w:left="20"/>
              <w:jc w:val="both"/>
            </w:pPr>
          </w:p>
          <w:p w14:paraId="418BA43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83AA2"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5E3278"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удостоверений лицам без гражданства и видов на жительство иностранцам, постоянно проживающим в Республике Казахстан" и внесении изменений в некоторые приказы Министра внутренних дел Республики Казахстан" приказ Министра внутренних дел Республики Казахстан от 30 марта 2020 года № 266. Зарегистрирован в Реестре государственной регистрации нормативных правовых актов № 20195.</w:t>
            </w:r>
          </w:p>
        </w:tc>
      </w:tr>
      <w:tr w:rsidR="00CD7126" w14:paraId="40FDC7A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2C92D" w14:textId="77777777" w:rsidR="00CD7126" w:rsidRDefault="00000000">
            <w:pPr>
              <w:spacing w:after="20"/>
              <w:ind w:left="20"/>
              <w:jc w:val="both"/>
            </w:pPr>
            <w:r>
              <w:rPr>
                <w:color w:val="000000"/>
                <w:sz w:val="20"/>
              </w:rPr>
              <w:t>137.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C9073" w14:textId="77777777" w:rsidR="00CD7126" w:rsidRDefault="00000000">
            <w:pPr>
              <w:spacing w:after="20"/>
              <w:ind w:left="20"/>
              <w:jc w:val="both"/>
            </w:pPr>
            <w:r>
              <w:rPr>
                <w:color w:val="000000"/>
                <w:sz w:val="20"/>
              </w:rPr>
              <w:t>00203004-1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E6219" w14:textId="77777777" w:rsidR="00CD7126" w:rsidRDefault="00000000">
            <w:pPr>
              <w:spacing w:after="20"/>
              <w:ind w:left="20"/>
              <w:jc w:val="both"/>
            </w:pPr>
            <w:r>
              <w:rPr>
                <w:color w:val="000000"/>
                <w:sz w:val="20"/>
              </w:rPr>
              <w:t>Выдача видов на жительство иностранцам, постоянно проживающим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61627" w14:textId="77777777" w:rsidR="00CD7126" w:rsidRDefault="00CD7126">
            <w:pPr>
              <w:spacing w:after="20"/>
              <w:ind w:left="20"/>
              <w:jc w:val="both"/>
            </w:pPr>
          </w:p>
          <w:p w14:paraId="09EC8B1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FEE28"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04C59" w14:textId="77777777" w:rsidR="00CD7126" w:rsidRDefault="00000000">
            <w:pPr>
              <w:spacing w:after="20"/>
              <w:ind w:left="20"/>
              <w:jc w:val="both"/>
            </w:pPr>
            <w:r>
              <w:rPr>
                <w:color w:val="000000"/>
                <w:sz w:val="20"/>
              </w:rPr>
              <w:t>Об утверждении Правил оказания государственной услуги "Выдача удостоверений лицам без гражданства и видов на жительство иностранцам, постоянно проживающим в Республике Казахстан" и внесении изменений в некоторые приказы Министра внутренних дел Республики Казахстан" приказ Министра внутренних дел Республики Казахстан от 30 марта 2020 года № 266. Зарегистрирован в Реестре государственной регистрации нормативных правовых актов № 20195.</w:t>
            </w:r>
          </w:p>
        </w:tc>
      </w:tr>
      <w:tr w:rsidR="00CD7126" w14:paraId="7960436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20D6A" w14:textId="77777777" w:rsidR="00CD7126" w:rsidRDefault="00000000">
            <w:pPr>
              <w:spacing w:after="20"/>
              <w:ind w:left="20"/>
              <w:jc w:val="both"/>
            </w:pPr>
            <w:r>
              <w:rPr>
                <w:color w:val="000000"/>
                <w:sz w:val="20"/>
              </w:rPr>
              <w:t>138.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985FC" w14:textId="77777777" w:rsidR="00CD7126" w:rsidRDefault="00000000">
            <w:pPr>
              <w:spacing w:after="20"/>
              <w:ind w:left="20"/>
              <w:jc w:val="both"/>
            </w:pPr>
            <w:r>
              <w:rPr>
                <w:color w:val="000000"/>
                <w:sz w:val="20"/>
              </w:rPr>
              <w:t>00203005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5CC4A" w14:textId="77777777" w:rsidR="00CD7126" w:rsidRDefault="00000000">
            <w:pPr>
              <w:spacing w:after="20"/>
              <w:ind w:left="20"/>
              <w:jc w:val="both"/>
            </w:pPr>
            <w:r>
              <w:rPr>
                <w:color w:val="000000"/>
                <w:sz w:val="20"/>
              </w:rPr>
              <w:t>Выдача, продление виз на въезд в Республику Казахстан и транзитный проезд через территорию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B387A" w14:textId="77777777" w:rsidR="00CD7126" w:rsidRDefault="00000000">
            <w:pPr>
              <w:spacing w:after="20"/>
              <w:ind w:left="20"/>
              <w:jc w:val="both"/>
            </w:pPr>
            <w:r>
              <w:rPr>
                <w:color w:val="000000"/>
                <w:sz w:val="20"/>
              </w:rPr>
              <w:t>Дипломатическая виза (А1, А2)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29B6D" w14:textId="77777777" w:rsidR="00CD7126" w:rsidRDefault="00000000">
            <w:pPr>
              <w:spacing w:after="20"/>
              <w:ind w:left="20"/>
              <w:jc w:val="both"/>
            </w:pPr>
            <w:r>
              <w:rPr>
                <w:color w:val="000000"/>
                <w:sz w:val="20"/>
              </w:rPr>
              <w:t>МИД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18F39" w14:textId="77777777" w:rsidR="00CD7126" w:rsidRDefault="00000000">
            <w:pPr>
              <w:spacing w:after="20"/>
              <w:ind w:left="20"/>
              <w:jc w:val="both"/>
            </w:pPr>
            <w:r>
              <w:rPr>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приказ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 Зарегистрирован в Реестре государственной регистрации нормативных правовых актов № 14531.</w:t>
            </w:r>
          </w:p>
        </w:tc>
      </w:tr>
      <w:tr w:rsidR="00CD7126" w14:paraId="2EB6460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62A51" w14:textId="77777777" w:rsidR="00CD7126" w:rsidRDefault="00000000">
            <w:pPr>
              <w:spacing w:after="20"/>
              <w:ind w:left="20"/>
              <w:jc w:val="both"/>
            </w:pPr>
            <w:r>
              <w:rPr>
                <w:color w:val="000000"/>
                <w:sz w:val="20"/>
              </w:rPr>
              <w:t>139.</w:t>
            </w:r>
          </w:p>
        </w:tc>
        <w:tc>
          <w:tcPr>
            <w:tcW w:w="1230" w:type="dxa"/>
            <w:vMerge/>
            <w:tcBorders>
              <w:top w:val="nil"/>
              <w:left w:val="single" w:sz="5" w:space="0" w:color="CFCFCF"/>
              <w:bottom w:val="single" w:sz="5" w:space="0" w:color="CFCFCF"/>
              <w:right w:val="single" w:sz="5" w:space="0" w:color="CFCFCF"/>
            </w:tcBorders>
          </w:tcPr>
          <w:p w14:paraId="7092614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AAEAB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C1792" w14:textId="77777777" w:rsidR="00CD7126" w:rsidRDefault="00000000">
            <w:pPr>
              <w:spacing w:after="20"/>
              <w:ind w:left="20"/>
              <w:jc w:val="both"/>
            </w:pPr>
            <w:r>
              <w:rPr>
                <w:color w:val="000000"/>
                <w:sz w:val="20"/>
              </w:rPr>
              <w:t>Служебная виза (А3, А4)</w:t>
            </w:r>
          </w:p>
        </w:tc>
        <w:tc>
          <w:tcPr>
            <w:tcW w:w="1230" w:type="dxa"/>
            <w:vMerge/>
            <w:tcBorders>
              <w:top w:val="nil"/>
              <w:left w:val="single" w:sz="5" w:space="0" w:color="CFCFCF"/>
              <w:bottom w:val="single" w:sz="5" w:space="0" w:color="CFCFCF"/>
              <w:right w:val="single" w:sz="5" w:space="0" w:color="CFCFCF"/>
            </w:tcBorders>
          </w:tcPr>
          <w:p w14:paraId="67211DB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7EFCD4" w14:textId="77777777" w:rsidR="00CD7126" w:rsidRDefault="00CD7126"/>
        </w:tc>
      </w:tr>
      <w:tr w:rsidR="00CD7126" w14:paraId="4BFEF9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A5670" w14:textId="77777777" w:rsidR="00CD7126" w:rsidRDefault="00000000">
            <w:pPr>
              <w:spacing w:after="20"/>
              <w:ind w:left="20"/>
              <w:jc w:val="both"/>
            </w:pPr>
            <w:r>
              <w:rPr>
                <w:color w:val="000000"/>
                <w:sz w:val="20"/>
              </w:rPr>
              <w:t>140.</w:t>
            </w:r>
          </w:p>
        </w:tc>
        <w:tc>
          <w:tcPr>
            <w:tcW w:w="1230" w:type="dxa"/>
            <w:vMerge/>
            <w:tcBorders>
              <w:top w:val="nil"/>
              <w:left w:val="single" w:sz="5" w:space="0" w:color="CFCFCF"/>
              <w:bottom w:val="single" w:sz="5" w:space="0" w:color="CFCFCF"/>
              <w:right w:val="single" w:sz="5" w:space="0" w:color="CFCFCF"/>
            </w:tcBorders>
          </w:tcPr>
          <w:p w14:paraId="1EC2C7E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7AB74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D56BD7" w14:textId="77777777" w:rsidR="00CD7126" w:rsidRDefault="00000000">
            <w:pPr>
              <w:spacing w:after="20"/>
              <w:ind w:left="20"/>
              <w:jc w:val="both"/>
            </w:pPr>
            <w:r>
              <w:rPr>
                <w:color w:val="000000"/>
                <w:sz w:val="20"/>
              </w:rPr>
              <w:t>Инвесторская виза (А5)</w:t>
            </w:r>
          </w:p>
        </w:tc>
        <w:tc>
          <w:tcPr>
            <w:tcW w:w="1230" w:type="dxa"/>
            <w:vMerge/>
            <w:tcBorders>
              <w:top w:val="nil"/>
              <w:left w:val="single" w:sz="5" w:space="0" w:color="CFCFCF"/>
              <w:bottom w:val="single" w:sz="5" w:space="0" w:color="CFCFCF"/>
              <w:right w:val="single" w:sz="5" w:space="0" w:color="CFCFCF"/>
            </w:tcBorders>
          </w:tcPr>
          <w:p w14:paraId="5597038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D6F2584" w14:textId="77777777" w:rsidR="00CD7126" w:rsidRDefault="00CD7126"/>
        </w:tc>
      </w:tr>
      <w:tr w:rsidR="00CD7126" w14:paraId="4D5420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0B29E" w14:textId="77777777" w:rsidR="00CD7126" w:rsidRDefault="00000000">
            <w:pPr>
              <w:spacing w:after="20"/>
              <w:ind w:left="20"/>
              <w:jc w:val="both"/>
            </w:pPr>
            <w:r>
              <w:rPr>
                <w:color w:val="000000"/>
                <w:sz w:val="20"/>
              </w:rPr>
              <w:t>141.</w:t>
            </w:r>
          </w:p>
        </w:tc>
        <w:tc>
          <w:tcPr>
            <w:tcW w:w="1230" w:type="dxa"/>
            <w:vMerge/>
            <w:tcBorders>
              <w:top w:val="nil"/>
              <w:left w:val="single" w:sz="5" w:space="0" w:color="CFCFCF"/>
              <w:bottom w:val="single" w:sz="5" w:space="0" w:color="CFCFCF"/>
              <w:right w:val="single" w:sz="5" w:space="0" w:color="CFCFCF"/>
            </w:tcBorders>
          </w:tcPr>
          <w:p w14:paraId="6E9105C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978DD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95655" w14:textId="77777777" w:rsidR="00CD7126" w:rsidRDefault="00000000">
            <w:pPr>
              <w:spacing w:after="20"/>
              <w:ind w:left="20"/>
              <w:jc w:val="both"/>
            </w:pPr>
            <w:r>
              <w:rPr>
                <w:color w:val="000000"/>
                <w:sz w:val="20"/>
              </w:rPr>
              <w:t>Виза для деловой поездки (В1, В2, В3)</w:t>
            </w:r>
          </w:p>
        </w:tc>
        <w:tc>
          <w:tcPr>
            <w:tcW w:w="1230" w:type="dxa"/>
            <w:vMerge/>
            <w:tcBorders>
              <w:top w:val="nil"/>
              <w:left w:val="single" w:sz="5" w:space="0" w:color="CFCFCF"/>
              <w:bottom w:val="single" w:sz="5" w:space="0" w:color="CFCFCF"/>
              <w:right w:val="single" w:sz="5" w:space="0" w:color="CFCFCF"/>
            </w:tcBorders>
          </w:tcPr>
          <w:p w14:paraId="65E1E3E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F1EE6A" w14:textId="77777777" w:rsidR="00CD7126" w:rsidRDefault="00CD7126"/>
        </w:tc>
      </w:tr>
      <w:tr w:rsidR="00CD7126" w14:paraId="499D62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E9023" w14:textId="77777777" w:rsidR="00CD7126" w:rsidRDefault="00000000">
            <w:pPr>
              <w:spacing w:after="20"/>
              <w:ind w:left="20"/>
              <w:jc w:val="both"/>
            </w:pPr>
            <w:r>
              <w:rPr>
                <w:color w:val="000000"/>
                <w:sz w:val="20"/>
              </w:rPr>
              <w:t>142.</w:t>
            </w:r>
          </w:p>
        </w:tc>
        <w:tc>
          <w:tcPr>
            <w:tcW w:w="1230" w:type="dxa"/>
            <w:vMerge/>
            <w:tcBorders>
              <w:top w:val="nil"/>
              <w:left w:val="single" w:sz="5" w:space="0" w:color="CFCFCF"/>
              <w:bottom w:val="single" w:sz="5" w:space="0" w:color="CFCFCF"/>
              <w:right w:val="single" w:sz="5" w:space="0" w:color="CFCFCF"/>
            </w:tcBorders>
          </w:tcPr>
          <w:p w14:paraId="256C693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0DC01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F3361" w14:textId="77777777" w:rsidR="00CD7126" w:rsidRDefault="00000000">
            <w:pPr>
              <w:spacing w:after="20"/>
              <w:ind w:left="20"/>
              <w:jc w:val="both"/>
            </w:pPr>
            <w:r>
              <w:rPr>
                <w:color w:val="000000"/>
                <w:sz w:val="20"/>
              </w:rPr>
              <w:t>Виза для осуществления международных автомобильных перевозок (В4)</w:t>
            </w:r>
          </w:p>
        </w:tc>
        <w:tc>
          <w:tcPr>
            <w:tcW w:w="1230" w:type="dxa"/>
            <w:vMerge/>
            <w:tcBorders>
              <w:top w:val="nil"/>
              <w:left w:val="single" w:sz="5" w:space="0" w:color="CFCFCF"/>
              <w:bottom w:val="single" w:sz="5" w:space="0" w:color="CFCFCF"/>
              <w:right w:val="single" w:sz="5" w:space="0" w:color="CFCFCF"/>
            </w:tcBorders>
          </w:tcPr>
          <w:p w14:paraId="35B308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04E5EF3" w14:textId="77777777" w:rsidR="00CD7126" w:rsidRDefault="00CD7126"/>
        </w:tc>
      </w:tr>
      <w:tr w:rsidR="00CD7126" w14:paraId="027997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D5F81" w14:textId="77777777" w:rsidR="00CD7126" w:rsidRDefault="00000000">
            <w:pPr>
              <w:spacing w:after="20"/>
              <w:ind w:left="20"/>
              <w:jc w:val="both"/>
            </w:pPr>
            <w:r>
              <w:rPr>
                <w:color w:val="000000"/>
                <w:sz w:val="20"/>
              </w:rPr>
              <w:t>143.</w:t>
            </w:r>
          </w:p>
        </w:tc>
        <w:tc>
          <w:tcPr>
            <w:tcW w:w="1230" w:type="dxa"/>
            <w:vMerge/>
            <w:tcBorders>
              <w:top w:val="nil"/>
              <w:left w:val="single" w:sz="5" w:space="0" w:color="CFCFCF"/>
              <w:bottom w:val="single" w:sz="5" w:space="0" w:color="CFCFCF"/>
              <w:right w:val="single" w:sz="5" w:space="0" w:color="CFCFCF"/>
            </w:tcBorders>
          </w:tcPr>
          <w:p w14:paraId="08A5A75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1269E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5E24B" w14:textId="77777777" w:rsidR="00CD7126" w:rsidRDefault="00000000">
            <w:pPr>
              <w:spacing w:after="20"/>
              <w:ind w:left="20"/>
              <w:jc w:val="both"/>
            </w:pPr>
            <w:r>
              <w:rPr>
                <w:color w:val="000000"/>
                <w:sz w:val="20"/>
              </w:rPr>
              <w:t>Виза для членов экипажей авиа, морских, речных судов и поездных бригад (В5)</w:t>
            </w:r>
          </w:p>
        </w:tc>
        <w:tc>
          <w:tcPr>
            <w:tcW w:w="1230" w:type="dxa"/>
            <w:vMerge/>
            <w:tcBorders>
              <w:top w:val="nil"/>
              <w:left w:val="single" w:sz="5" w:space="0" w:color="CFCFCF"/>
              <w:bottom w:val="single" w:sz="5" w:space="0" w:color="CFCFCF"/>
              <w:right w:val="single" w:sz="5" w:space="0" w:color="CFCFCF"/>
            </w:tcBorders>
          </w:tcPr>
          <w:p w14:paraId="1477182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7E5B5BB" w14:textId="77777777" w:rsidR="00CD7126" w:rsidRDefault="00CD7126"/>
        </w:tc>
      </w:tr>
      <w:tr w:rsidR="00CD7126" w14:paraId="11E768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80D83" w14:textId="77777777" w:rsidR="00CD7126" w:rsidRDefault="00000000">
            <w:pPr>
              <w:spacing w:after="20"/>
              <w:ind w:left="20"/>
              <w:jc w:val="both"/>
            </w:pPr>
            <w:r>
              <w:rPr>
                <w:color w:val="000000"/>
                <w:sz w:val="20"/>
              </w:rPr>
              <w:t>144.</w:t>
            </w:r>
          </w:p>
        </w:tc>
        <w:tc>
          <w:tcPr>
            <w:tcW w:w="1230" w:type="dxa"/>
            <w:vMerge/>
            <w:tcBorders>
              <w:top w:val="nil"/>
              <w:left w:val="single" w:sz="5" w:space="0" w:color="CFCFCF"/>
              <w:bottom w:val="single" w:sz="5" w:space="0" w:color="CFCFCF"/>
              <w:right w:val="single" w:sz="5" w:space="0" w:color="CFCFCF"/>
            </w:tcBorders>
          </w:tcPr>
          <w:p w14:paraId="68EB15C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DAF9D8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B3841" w14:textId="77777777" w:rsidR="00CD7126" w:rsidRDefault="00000000">
            <w:pPr>
              <w:spacing w:after="20"/>
              <w:ind w:left="20"/>
              <w:jc w:val="both"/>
            </w:pPr>
            <w:r>
              <w:rPr>
                <w:color w:val="000000"/>
                <w:sz w:val="20"/>
              </w:rPr>
              <w:t>Виза для участия в религиозных мероприятиях (В6)</w:t>
            </w:r>
          </w:p>
        </w:tc>
        <w:tc>
          <w:tcPr>
            <w:tcW w:w="1230" w:type="dxa"/>
            <w:vMerge/>
            <w:tcBorders>
              <w:top w:val="nil"/>
              <w:left w:val="single" w:sz="5" w:space="0" w:color="CFCFCF"/>
              <w:bottom w:val="single" w:sz="5" w:space="0" w:color="CFCFCF"/>
              <w:right w:val="single" w:sz="5" w:space="0" w:color="CFCFCF"/>
            </w:tcBorders>
          </w:tcPr>
          <w:p w14:paraId="7BEA0B3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CBE76FB" w14:textId="77777777" w:rsidR="00CD7126" w:rsidRDefault="00CD7126"/>
        </w:tc>
      </w:tr>
      <w:tr w:rsidR="00CD7126" w14:paraId="02E5C11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577BE" w14:textId="77777777" w:rsidR="00CD7126" w:rsidRDefault="00000000">
            <w:pPr>
              <w:spacing w:after="20"/>
              <w:ind w:left="20"/>
              <w:jc w:val="both"/>
            </w:pPr>
            <w:r>
              <w:rPr>
                <w:color w:val="000000"/>
                <w:sz w:val="20"/>
              </w:rPr>
              <w:t>145.</w:t>
            </w:r>
          </w:p>
        </w:tc>
        <w:tc>
          <w:tcPr>
            <w:tcW w:w="1230" w:type="dxa"/>
            <w:vMerge/>
            <w:tcBorders>
              <w:top w:val="nil"/>
              <w:left w:val="single" w:sz="5" w:space="0" w:color="CFCFCF"/>
              <w:bottom w:val="single" w:sz="5" w:space="0" w:color="CFCFCF"/>
              <w:right w:val="single" w:sz="5" w:space="0" w:color="CFCFCF"/>
            </w:tcBorders>
          </w:tcPr>
          <w:p w14:paraId="021FA09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60C8B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060EF" w14:textId="77777777" w:rsidR="00CD7126" w:rsidRDefault="00000000">
            <w:pPr>
              <w:spacing w:after="20"/>
              <w:ind w:left="20"/>
              <w:jc w:val="both"/>
            </w:pPr>
            <w:r>
              <w:rPr>
                <w:color w:val="000000"/>
                <w:sz w:val="20"/>
              </w:rPr>
              <w:t>Виза для прохождения учебной практики или стажировки (В7)</w:t>
            </w:r>
          </w:p>
        </w:tc>
        <w:tc>
          <w:tcPr>
            <w:tcW w:w="1230" w:type="dxa"/>
            <w:vMerge/>
            <w:tcBorders>
              <w:top w:val="nil"/>
              <w:left w:val="single" w:sz="5" w:space="0" w:color="CFCFCF"/>
              <w:bottom w:val="single" w:sz="5" w:space="0" w:color="CFCFCF"/>
              <w:right w:val="single" w:sz="5" w:space="0" w:color="CFCFCF"/>
            </w:tcBorders>
          </w:tcPr>
          <w:p w14:paraId="77937C8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1C25DF" w14:textId="77777777" w:rsidR="00CD7126" w:rsidRDefault="00CD7126"/>
        </w:tc>
      </w:tr>
      <w:tr w:rsidR="00CD7126" w14:paraId="3A0CB73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D6A8B" w14:textId="77777777" w:rsidR="00CD7126" w:rsidRDefault="00000000">
            <w:pPr>
              <w:spacing w:after="20"/>
              <w:ind w:left="20"/>
              <w:jc w:val="both"/>
            </w:pPr>
            <w:r>
              <w:rPr>
                <w:color w:val="000000"/>
                <w:sz w:val="20"/>
              </w:rPr>
              <w:t>146.</w:t>
            </w:r>
          </w:p>
        </w:tc>
        <w:tc>
          <w:tcPr>
            <w:tcW w:w="1230" w:type="dxa"/>
            <w:vMerge/>
            <w:tcBorders>
              <w:top w:val="nil"/>
              <w:left w:val="single" w:sz="5" w:space="0" w:color="CFCFCF"/>
              <w:bottom w:val="single" w:sz="5" w:space="0" w:color="CFCFCF"/>
              <w:right w:val="single" w:sz="5" w:space="0" w:color="CFCFCF"/>
            </w:tcBorders>
          </w:tcPr>
          <w:p w14:paraId="405D328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267982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57585" w14:textId="77777777" w:rsidR="00CD7126" w:rsidRDefault="00000000">
            <w:pPr>
              <w:spacing w:after="20"/>
              <w:ind w:left="20"/>
              <w:jc w:val="both"/>
            </w:pPr>
            <w:r>
              <w:rPr>
                <w:color w:val="000000"/>
                <w:sz w:val="20"/>
              </w:rPr>
              <w:t>Виза для постоянного проживания в Республике Казахстан (В8, С1)</w:t>
            </w:r>
          </w:p>
        </w:tc>
        <w:tc>
          <w:tcPr>
            <w:tcW w:w="1230" w:type="dxa"/>
            <w:vMerge/>
            <w:tcBorders>
              <w:top w:val="nil"/>
              <w:left w:val="single" w:sz="5" w:space="0" w:color="CFCFCF"/>
              <w:bottom w:val="single" w:sz="5" w:space="0" w:color="CFCFCF"/>
              <w:right w:val="single" w:sz="5" w:space="0" w:color="CFCFCF"/>
            </w:tcBorders>
          </w:tcPr>
          <w:p w14:paraId="62BA6F9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57F2DC" w14:textId="77777777" w:rsidR="00CD7126" w:rsidRDefault="00CD7126"/>
        </w:tc>
      </w:tr>
      <w:tr w:rsidR="00CD7126" w14:paraId="47FCDD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CA167" w14:textId="77777777" w:rsidR="00CD7126" w:rsidRDefault="00000000">
            <w:pPr>
              <w:spacing w:after="20"/>
              <w:ind w:left="20"/>
              <w:jc w:val="both"/>
            </w:pPr>
            <w:r>
              <w:rPr>
                <w:color w:val="000000"/>
                <w:sz w:val="20"/>
              </w:rPr>
              <w:t>147.</w:t>
            </w:r>
          </w:p>
        </w:tc>
        <w:tc>
          <w:tcPr>
            <w:tcW w:w="1230" w:type="dxa"/>
            <w:vMerge/>
            <w:tcBorders>
              <w:top w:val="nil"/>
              <w:left w:val="single" w:sz="5" w:space="0" w:color="CFCFCF"/>
              <w:bottom w:val="single" w:sz="5" w:space="0" w:color="CFCFCF"/>
              <w:right w:val="single" w:sz="5" w:space="0" w:color="CFCFCF"/>
            </w:tcBorders>
          </w:tcPr>
          <w:p w14:paraId="6F28B4A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7A7220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1BC77" w14:textId="77777777" w:rsidR="00CD7126" w:rsidRDefault="00000000">
            <w:pPr>
              <w:spacing w:after="20"/>
              <w:ind w:left="20"/>
              <w:jc w:val="both"/>
            </w:pPr>
            <w:r>
              <w:rPr>
                <w:color w:val="000000"/>
                <w:sz w:val="20"/>
              </w:rPr>
              <w:t>Виза для частной поездки (В10, С10)</w:t>
            </w:r>
          </w:p>
        </w:tc>
        <w:tc>
          <w:tcPr>
            <w:tcW w:w="1230" w:type="dxa"/>
            <w:vMerge/>
            <w:tcBorders>
              <w:top w:val="nil"/>
              <w:left w:val="single" w:sz="5" w:space="0" w:color="CFCFCF"/>
              <w:bottom w:val="single" w:sz="5" w:space="0" w:color="CFCFCF"/>
              <w:right w:val="single" w:sz="5" w:space="0" w:color="CFCFCF"/>
            </w:tcBorders>
          </w:tcPr>
          <w:p w14:paraId="5637EB1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436EC2" w14:textId="77777777" w:rsidR="00CD7126" w:rsidRDefault="00CD7126"/>
        </w:tc>
      </w:tr>
      <w:tr w:rsidR="00CD7126" w14:paraId="47EE5B1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277C3" w14:textId="77777777" w:rsidR="00CD7126" w:rsidRDefault="00000000">
            <w:pPr>
              <w:spacing w:after="20"/>
              <w:ind w:left="20"/>
              <w:jc w:val="both"/>
            </w:pPr>
            <w:r>
              <w:rPr>
                <w:color w:val="000000"/>
                <w:sz w:val="20"/>
              </w:rPr>
              <w:t>148.</w:t>
            </w:r>
          </w:p>
        </w:tc>
        <w:tc>
          <w:tcPr>
            <w:tcW w:w="1230" w:type="dxa"/>
            <w:vMerge/>
            <w:tcBorders>
              <w:top w:val="nil"/>
              <w:left w:val="single" w:sz="5" w:space="0" w:color="CFCFCF"/>
              <w:bottom w:val="single" w:sz="5" w:space="0" w:color="CFCFCF"/>
              <w:right w:val="single" w:sz="5" w:space="0" w:color="CFCFCF"/>
            </w:tcBorders>
          </w:tcPr>
          <w:p w14:paraId="217954C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6B6F19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F4C1A" w14:textId="77777777" w:rsidR="00CD7126" w:rsidRDefault="00000000">
            <w:pPr>
              <w:spacing w:after="20"/>
              <w:ind w:left="20"/>
              <w:jc w:val="both"/>
            </w:pPr>
            <w:r>
              <w:rPr>
                <w:color w:val="000000"/>
                <w:sz w:val="20"/>
              </w:rPr>
              <w:t>Виза для усыновления (удочерения) граждан Республики Казахстан (В11)</w:t>
            </w:r>
          </w:p>
        </w:tc>
        <w:tc>
          <w:tcPr>
            <w:tcW w:w="1230" w:type="dxa"/>
            <w:vMerge/>
            <w:tcBorders>
              <w:top w:val="nil"/>
              <w:left w:val="single" w:sz="5" w:space="0" w:color="CFCFCF"/>
              <w:bottom w:val="single" w:sz="5" w:space="0" w:color="CFCFCF"/>
              <w:right w:val="single" w:sz="5" w:space="0" w:color="CFCFCF"/>
            </w:tcBorders>
          </w:tcPr>
          <w:p w14:paraId="29F7734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50DA7E3" w14:textId="77777777" w:rsidR="00CD7126" w:rsidRDefault="00CD7126"/>
        </w:tc>
      </w:tr>
      <w:tr w:rsidR="00CD7126" w14:paraId="75A870E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8B6CE" w14:textId="77777777" w:rsidR="00CD7126" w:rsidRDefault="00000000">
            <w:pPr>
              <w:spacing w:after="20"/>
              <w:ind w:left="20"/>
              <w:jc w:val="both"/>
            </w:pPr>
            <w:r>
              <w:rPr>
                <w:color w:val="000000"/>
                <w:sz w:val="20"/>
              </w:rPr>
              <w:t>149.</w:t>
            </w:r>
          </w:p>
        </w:tc>
        <w:tc>
          <w:tcPr>
            <w:tcW w:w="1230" w:type="dxa"/>
            <w:vMerge/>
            <w:tcBorders>
              <w:top w:val="nil"/>
              <w:left w:val="single" w:sz="5" w:space="0" w:color="CFCFCF"/>
              <w:bottom w:val="single" w:sz="5" w:space="0" w:color="CFCFCF"/>
              <w:right w:val="single" w:sz="5" w:space="0" w:color="CFCFCF"/>
            </w:tcBorders>
          </w:tcPr>
          <w:p w14:paraId="1AF9BA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778D0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9B6B4" w14:textId="77777777" w:rsidR="00CD7126" w:rsidRDefault="00000000">
            <w:pPr>
              <w:spacing w:after="20"/>
              <w:ind w:left="20"/>
              <w:jc w:val="both"/>
            </w:pPr>
            <w:r>
              <w:rPr>
                <w:color w:val="000000"/>
                <w:sz w:val="20"/>
              </w:rPr>
              <w:t>Виза с целью туризма (В12)</w:t>
            </w:r>
          </w:p>
        </w:tc>
        <w:tc>
          <w:tcPr>
            <w:tcW w:w="1230" w:type="dxa"/>
            <w:vMerge/>
            <w:tcBorders>
              <w:top w:val="nil"/>
              <w:left w:val="single" w:sz="5" w:space="0" w:color="CFCFCF"/>
              <w:bottom w:val="single" w:sz="5" w:space="0" w:color="CFCFCF"/>
              <w:right w:val="single" w:sz="5" w:space="0" w:color="CFCFCF"/>
            </w:tcBorders>
          </w:tcPr>
          <w:p w14:paraId="4493191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A367161" w14:textId="77777777" w:rsidR="00CD7126" w:rsidRDefault="00CD7126"/>
        </w:tc>
      </w:tr>
      <w:tr w:rsidR="00CD7126" w14:paraId="3B6A3C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01F83" w14:textId="77777777" w:rsidR="00CD7126" w:rsidRDefault="00000000">
            <w:pPr>
              <w:spacing w:after="20"/>
              <w:ind w:left="20"/>
              <w:jc w:val="both"/>
            </w:pPr>
            <w:r>
              <w:rPr>
                <w:color w:val="000000"/>
                <w:sz w:val="20"/>
              </w:rPr>
              <w:t>150.</w:t>
            </w:r>
          </w:p>
        </w:tc>
        <w:tc>
          <w:tcPr>
            <w:tcW w:w="1230" w:type="dxa"/>
            <w:vMerge/>
            <w:tcBorders>
              <w:top w:val="nil"/>
              <w:left w:val="single" w:sz="5" w:space="0" w:color="CFCFCF"/>
              <w:bottom w:val="single" w:sz="5" w:space="0" w:color="CFCFCF"/>
              <w:right w:val="single" w:sz="5" w:space="0" w:color="CFCFCF"/>
            </w:tcBorders>
          </w:tcPr>
          <w:p w14:paraId="51C5DD7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CD5E1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F85FA" w14:textId="77777777" w:rsidR="00CD7126" w:rsidRDefault="00000000">
            <w:pPr>
              <w:spacing w:after="20"/>
              <w:ind w:left="20"/>
              <w:jc w:val="both"/>
            </w:pPr>
            <w:r>
              <w:rPr>
                <w:color w:val="000000"/>
                <w:sz w:val="20"/>
              </w:rPr>
              <w:t>Виза для транзитного проезда (В13)</w:t>
            </w:r>
          </w:p>
        </w:tc>
        <w:tc>
          <w:tcPr>
            <w:tcW w:w="1230" w:type="dxa"/>
            <w:vMerge/>
            <w:tcBorders>
              <w:top w:val="nil"/>
              <w:left w:val="single" w:sz="5" w:space="0" w:color="CFCFCF"/>
              <w:bottom w:val="single" w:sz="5" w:space="0" w:color="CFCFCF"/>
              <w:right w:val="single" w:sz="5" w:space="0" w:color="CFCFCF"/>
            </w:tcBorders>
          </w:tcPr>
          <w:p w14:paraId="5DE397B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3F5343" w14:textId="77777777" w:rsidR="00CD7126" w:rsidRDefault="00CD7126"/>
        </w:tc>
      </w:tr>
      <w:tr w:rsidR="00CD7126" w14:paraId="6C541B3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0C0EE" w14:textId="77777777" w:rsidR="00CD7126" w:rsidRDefault="00000000">
            <w:pPr>
              <w:spacing w:after="20"/>
              <w:ind w:left="20"/>
              <w:jc w:val="both"/>
            </w:pPr>
            <w:r>
              <w:rPr>
                <w:color w:val="000000"/>
                <w:sz w:val="20"/>
              </w:rPr>
              <w:t>151.</w:t>
            </w:r>
          </w:p>
        </w:tc>
        <w:tc>
          <w:tcPr>
            <w:tcW w:w="1230" w:type="dxa"/>
            <w:vMerge/>
            <w:tcBorders>
              <w:top w:val="nil"/>
              <w:left w:val="single" w:sz="5" w:space="0" w:color="CFCFCF"/>
              <w:bottom w:val="single" w:sz="5" w:space="0" w:color="CFCFCF"/>
              <w:right w:val="single" w:sz="5" w:space="0" w:color="CFCFCF"/>
            </w:tcBorders>
          </w:tcPr>
          <w:p w14:paraId="4D4664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08DF80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20CF4" w14:textId="77777777" w:rsidR="00CD7126" w:rsidRDefault="00000000">
            <w:pPr>
              <w:spacing w:after="20"/>
              <w:ind w:left="20"/>
              <w:jc w:val="both"/>
            </w:pPr>
            <w:r>
              <w:rPr>
                <w:color w:val="000000"/>
                <w:sz w:val="20"/>
              </w:rPr>
              <w:t>Виза для воссоединения семьи (С2)</w:t>
            </w:r>
          </w:p>
        </w:tc>
        <w:tc>
          <w:tcPr>
            <w:tcW w:w="1230" w:type="dxa"/>
            <w:vMerge/>
            <w:tcBorders>
              <w:top w:val="nil"/>
              <w:left w:val="single" w:sz="5" w:space="0" w:color="CFCFCF"/>
              <w:bottom w:val="single" w:sz="5" w:space="0" w:color="CFCFCF"/>
              <w:right w:val="single" w:sz="5" w:space="0" w:color="CFCFCF"/>
            </w:tcBorders>
          </w:tcPr>
          <w:p w14:paraId="0F67944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B04502" w14:textId="77777777" w:rsidR="00CD7126" w:rsidRDefault="00CD7126"/>
        </w:tc>
      </w:tr>
      <w:tr w:rsidR="00CD7126" w14:paraId="2BA548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4884B" w14:textId="77777777" w:rsidR="00CD7126" w:rsidRDefault="00000000">
            <w:pPr>
              <w:spacing w:after="20"/>
              <w:ind w:left="20"/>
              <w:jc w:val="both"/>
            </w:pPr>
            <w:r>
              <w:rPr>
                <w:color w:val="000000"/>
                <w:sz w:val="20"/>
              </w:rPr>
              <w:t>152.</w:t>
            </w:r>
          </w:p>
        </w:tc>
        <w:tc>
          <w:tcPr>
            <w:tcW w:w="1230" w:type="dxa"/>
            <w:vMerge/>
            <w:tcBorders>
              <w:top w:val="nil"/>
              <w:left w:val="single" w:sz="5" w:space="0" w:color="CFCFCF"/>
              <w:bottom w:val="single" w:sz="5" w:space="0" w:color="CFCFCF"/>
              <w:right w:val="single" w:sz="5" w:space="0" w:color="CFCFCF"/>
            </w:tcBorders>
          </w:tcPr>
          <w:p w14:paraId="500DAB2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6B74B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8AABB" w14:textId="77777777" w:rsidR="00CD7126" w:rsidRDefault="00000000">
            <w:pPr>
              <w:spacing w:after="20"/>
              <w:ind w:left="20"/>
              <w:jc w:val="both"/>
            </w:pPr>
            <w:r>
              <w:rPr>
                <w:color w:val="000000"/>
                <w:sz w:val="20"/>
              </w:rPr>
              <w:t>Виза для осуществления трудовой деятельности (С3, С4, С5, С6)</w:t>
            </w:r>
          </w:p>
        </w:tc>
        <w:tc>
          <w:tcPr>
            <w:tcW w:w="1230" w:type="dxa"/>
            <w:vMerge/>
            <w:tcBorders>
              <w:top w:val="nil"/>
              <w:left w:val="single" w:sz="5" w:space="0" w:color="CFCFCF"/>
              <w:bottom w:val="single" w:sz="5" w:space="0" w:color="CFCFCF"/>
              <w:right w:val="single" w:sz="5" w:space="0" w:color="CFCFCF"/>
            </w:tcBorders>
          </w:tcPr>
          <w:p w14:paraId="3A6A882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3F5E6D5" w14:textId="77777777" w:rsidR="00CD7126" w:rsidRDefault="00CD7126"/>
        </w:tc>
      </w:tr>
      <w:tr w:rsidR="00CD7126" w14:paraId="013C8F2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3EF1E" w14:textId="77777777" w:rsidR="00CD7126" w:rsidRDefault="00000000">
            <w:pPr>
              <w:spacing w:after="20"/>
              <w:ind w:left="20"/>
              <w:jc w:val="both"/>
            </w:pPr>
            <w:r>
              <w:rPr>
                <w:color w:val="000000"/>
                <w:sz w:val="20"/>
              </w:rPr>
              <w:t>153.</w:t>
            </w:r>
          </w:p>
        </w:tc>
        <w:tc>
          <w:tcPr>
            <w:tcW w:w="1230" w:type="dxa"/>
            <w:vMerge/>
            <w:tcBorders>
              <w:top w:val="nil"/>
              <w:left w:val="single" w:sz="5" w:space="0" w:color="CFCFCF"/>
              <w:bottom w:val="single" w:sz="5" w:space="0" w:color="CFCFCF"/>
              <w:right w:val="single" w:sz="5" w:space="0" w:color="CFCFCF"/>
            </w:tcBorders>
          </w:tcPr>
          <w:p w14:paraId="0959532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2D7BF6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D5DFA0" w14:textId="77777777" w:rsidR="00CD7126" w:rsidRDefault="00000000">
            <w:pPr>
              <w:spacing w:after="20"/>
              <w:ind w:left="20"/>
              <w:jc w:val="both"/>
            </w:pPr>
            <w:r>
              <w:rPr>
                <w:color w:val="000000"/>
                <w:sz w:val="20"/>
              </w:rPr>
              <w:t>Виза для осуществления миссионерской деятельности (С7)</w:t>
            </w:r>
          </w:p>
        </w:tc>
        <w:tc>
          <w:tcPr>
            <w:tcW w:w="1230" w:type="dxa"/>
            <w:vMerge/>
            <w:tcBorders>
              <w:top w:val="nil"/>
              <w:left w:val="single" w:sz="5" w:space="0" w:color="CFCFCF"/>
              <w:bottom w:val="single" w:sz="5" w:space="0" w:color="CFCFCF"/>
              <w:right w:val="single" w:sz="5" w:space="0" w:color="CFCFCF"/>
            </w:tcBorders>
          </w:tcPr>
          <w:p w14:paraId="4CF0F2D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2A0E34B" w14:textId="77777777" w:rsidR="00CD7126" w:rsidRDefault="00CD7126"/>
        </w:tc>
      </w:tr>
      <w:tr w:rsidR="00CD7126" w14:paraId="78F9C9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BF1DB" w14:textId="77777777" w:rsidR="00CD7126" w:rsidRDefault="00000000">
            <w:pPr>
              <w:spacing w:after="20"/>
              <w:ind w:left="20"/>
              <w:jc w:val="both"/>
            </w:pPr>
            <w:r>
              <w:rPr>
                <w:color w:val="000000"/>
                <w:sz w:val="20"/>
              </w:rPr>
              <w:t>154.</w:t>
            </w:r>
          </w:p>
        </w:tc>
        <w:tc>
          <w:tcPr>
            <w:tcW w:w="1230" w:type="dxa"/>
            <w:vMerge/>
            <w:tcBorders>
              <w:top w:val="nil"/>
              <w:left w:val="single" w:sz="5" w:space="0" w:color="CFCFCF"/>
              <w:bottom w:val="single" w:sz="5" w:space="0" w:color="CFCFCF"/>
              <w:right w:val="single" w:sz="5" w:space="0" w:color="CFCFCF"/>
            </w:tcBorders>
          </w:tcPr>
          <w:p w14:paraId="7B8A249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DABA0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42C03" w14:textId="77777777" w:rsidR="00CD7126" w:rsidRDefault="00000000">
            <w:pPr>
              <w:spacing w:after="20"/>
              <w:ind w:left="20"/>
              <w:jc w:val="both"/>
            </w:pPr>
            <w:r>
              <w:rPr>
                <w:color w:val="000000"/>
                <w:sz w:val="20"/>
              </w:rPr>
              <w:t>Виза по гуманитарным мотивам (С8)</w:t>
            </w:r>
          </w:p>
        </w:tc>
        <w:tc>
          <w:tcPr>
            <w:tcW w:w="1230" w:type="dxa"/>
            <w:vMerge/>
            <w:tcBorders>
              <w:top w:val="nil"/>
              <w:left w:val="single" w:sz="5" w:space="0" w:color="CFCFCF"/>
              <w:bottom w:val="single" w:sz="5" w:space="0" w:color="CFCFCF"/>
              <w:right w:val="single" w:sz="5" w:space="0" w:color="CFCFCF"/>
            </w:tcBorders>
          </w:tcPr>
          <w:p w14:paraId="38893E4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4277680" w14:textId="77777777" w:rsidR="00CD7126" w:rsidRDefault="00CD7126"/>
        </w:tc>
      </w:tr>
      <w:tr w:rsidR="00CD7126" w14:paraId="4C0F5B3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B1B75" w14:textId="77777777" w:rsidR="00CD7126" w:rsidRDefault="00000000">
            <w:pPr>
              <w:spacing w:after="20"/>
              <w:ind w:left="20"/>
              <w:jc w:val="both"/>
            </w:pPr>
            <w:r>
              <w:rPr>
                <w:color w:val="000000"/>
                <w:sz w:val="20"/>
              </w:rPr>
              <w:t>155.</w:t>
            </w:r>
          </w:p>
        </w:tc>
        <w:tc>
          <w:tcPr>
            <w:tcW w:w="1230" w:type="dxa"/>
            <w:vMerge/>
            <w:tcBorders>
              <w:top w:val="nil"/>
              <w:left w:val="single" w:sz="5" w:space="0" w:color="CFCFCF"/>
              <w:bottom w:val="single" w:sz="5" w:space="0" w:color="CFCFCF"/>
              <w:right w:val="single" w:sz="5" w:space="0" w:color="CFCFCF"/>
            </w:tcBorders>
          </w:tcPr>
          <w:p w14:paraId="3C4924C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D13E4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CC556" w14:textId="77777777" w:rsidR="00CD7126" w:rsidRDefault="00000000">
            <w:pPr>
              <w:spacing w:after="20"/>
              <w:ind w:left="20"/>
              <w:jc w:val="both"/>
            </w:pPr>
            <w:r>
              <w:rPr>
                <w:color w:val="000000"/>
                <w:sz w:val="20"/>
              </w:rPr>
              <w:t>Виза для получения образования (С9)</w:t>
            </w:r>
          </w:p>
        </w:tc>
        <w:tc>
          <w:tcPr>
            <w:tcW w:w="1230" w:type="dxa"/>
            <w:vMerge/>
            <w:tcBorders>
              <w:top w:val="nil"/>
              <w:left w:val="single" w:sz="5" w:space="0" w:color="CFCFCF"/>
              <w:bottom w:val="single" w:sz="5" w:space="0" w:color="CFCFCF"/>
              <w:right w:val="single" w:sz="5" w:space="0" w:color="CFCFCF"/>
            </w:tcBorders>
          </w:tcPr>
          <w:p w14:paraId="539B504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862A98E" w14:textId="77777777" w:rsidR="00CD7126" w:rsidRDefault="00CD7126"/>
        </w:tc>
      </w:tr>
      <w:tr w:rsidR="00CD7126" w14:paraId="3B69EA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A3FE5" w14:textId="77777777" w:rsidR="00CD7126" w:rsidRDefault="00000000">
            <w:pPr>
              <w:spacing w:after="20"/>
              <w:ind w:left="20"/>
              <w:jc w:val="both"/>
            </w:pPr>
            <w:r>
              <w:rPr>
                <w:color w:val="000000"/>
                <w:sz w:val="20"/>
              </w:rPr>
              <w:t>156.</w:t>
            </w:r>
          </w:p>
        </w:tc>
        <w:tc>
          <w:tcPr>
            <w:tcW w:w="1230" w:type="dxa"/>
            <w:vMerge/>
            <w:tcBorders>
              <w:top w:val="nil"/>
              <w:left w:val="single" w:sz="5" w:space="0" w:color="CFCFCF"/>
              <w:bottom w:val="single" w:sz="5" w:space="0" w:color="CFCFCF"/>
              <w:right w:val="single" w:sz="5" w:space="0" w:color="CFCFCF"/>
            </w:tcBorders>
          </w:tcPr>
          <w:p w14:paraId="63E1E68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C563EB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17CC7" w14:textId="77777777" w:rsidR="00CD7126" w:rsidRDefault="00000000">
            <w:pPr>
              <w:spacing w:after="20"/>
              <w:ind w:left="20"/>
              <w:jc w:val="both"/>
            </w:pPr>
            <w:r>
              <w:rPr>
                <w:color w:val="000000"/>
                <w:sz w:val="20"/>
              </w:rPr>
              <w:t>Виза для лечения (С12)</w:t>
            </w:r>
          </w:p>
        </w:tc>
        <w:tc>
          <w:tcPr>
            <w:tcW w:w="1230" w:type="dxa"/>
            <w:vMerge/>
            <w:tcBorders>
              <w:top w:val="nil"/>
              <w:left w:val="single" w:sz="5" w:space="0" w:color="CFCFCF"/>
              <w:bottom w:val="single" w:sz="5" w:space="0" w:color="CFCFCF"/>
              <w:right w:val="single" w:sz="5" w:space="0" w:color="CFCFCF"/>
            </w:tcBorders>
          </w:tcPr>
          <w:p w14:paraId="0B0CA70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715F82" w14:textId="77777777" w:rsidR="00CD7126" w:rsidRDefault="00CD7126"/>
        </w:tc>
      </w:tr>
      <w:tr w:rsidR="00CD7126" w14:paraId="40F111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5F61B" w14:textId="77777777" w:rsidR="00CD7126" w:rsidRDefault="00000000">
            <w:pPr>
              <w:spacing w:after="20"/>
              <w:ind w:left="20"/>
              <w:jc w:val="both"/>
            </w:pPr>
            <w:r>
              <w:rPr>
                <w:color w:val="000000"/>
                <w:sz w:val="20"/>
              </w:rPr>
              <w:t>157.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CF6033" w14:textId="77777777" w:rsidR="00CD7126" w:rsidRDefault="00000000">
            <w:pPr>
              <w:spacing w:after="20"/>
              <w:ind w:left="20"/>
              <w:jc w:val="both"/>
            </w:pPr>
            <w:r>
              <w:rPr>
                <w:color w:val="000000"/>
                <w:sz w:val="20"/>
              </w:rPr>
              <w:t>0203006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AA37B4" w14:textId="77777777" w:rsidR="00CD7126" w:rsidRDefault="00000000">
            <w:pPr>
              <w:spacing w:after="20"/>
              <w:ind w:left="20"/>
              <w:jc w:val="both"/>
            </w:pPr>
            <w:r>
              <w:rPr>
                <w:color w:val="000000"/>
                <w:sz w:val="20"/>
              </w:rPr>
              <w:t>Выдача и продление разрешений трудовым иммигрантам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7D08E" w14:textId="77777777" w:rsidR="00CD7126" w:rsidRDefault="00000000">
            <w:pPr>
              <w:spacing w:after="20"/>
              <w:ind w:left="20"/>
              <w:jc w:val="both"/>
            </w:pPr>
            <w:r>
              <w:rPr>
                <w:color w:val="000000"/>
                <w:sz w:val="20"/>
              </w:rPr>
              <w:t>Выдача разрешений трудовым иммигрантам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89B18"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2DACF" w14:textId="77777777" w:rsidR="00CD7126" w:rsidRDefault="00000000">
            <w:pPr>
              <w:spacing w:after="20"/>
              <w:ind w:left="20"/>
              <w:jc w:val="both"/>
            </w:pPr>
            <w:r>
              <w:rPr>
                <w:color w:val="000000"/>
                <w:sz w:val="20"/>
              </w:rPr>
              <w:t xml:space="preserve"> "Об утверждении Правил выдачи, продления и отзыва разрешения трудовому иммигранту" приказ Министра труда и социальной защиты населения Республики Казахстан от 15 апреля 2022 года № 123. Зарегистрирован в Реестре государственной регистрации нормативных правовых актов № 27595.</w:t>
            </w:r>
          </w:p>
        </w:tc>
      </w:tr>
      <w:tr w:rsidR="00CD7126" w14:paraId="379980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77E4D" w14:textId="77777777" w:rsidR="00CD7126" w:rsidRDefault="00000000">
            <w:pPr>
              <w:spacing w:after="20"/>
              <w:ind w:left="20"/>
              <w:jc w:val="both"/>
            </w:pPr>
            <w:r>
              <w:rPr>
                <w:color w:val="000000"/>
                <w:sz w:val="20"/>
              </w:rPr>
              <w:t>158.</w:t>
            </w:r>
          </w:p>
        </w:tc>
        <w:tc>
          <w:tcPr>
            <w:tcW w:w="1230" w:type="dxa"/>
            <w:vMerge/>
            <w:tcBorders>
              <w:top w:val="nil"/>
              <w:left w:val="single" w:sz="5" w:space="0" w:color="CFCFCF"/>
              <w:bottom w:val="single" w:sz="5" w:space="0" w:color="CFCFCF"/>
              <w:right w:val="single" w:sz="5" w:space="0" w:color="CFCFCF"/>
            </w:tcBorders>
          </w:tcPr>
          <w:p w14:paraId="35254FB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7060D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11DBC" w14:textId="77777777" w:rsidR="00CD7126" w:rsidRDefault="00000000">
            <w:pPr>
              <w:spacing w:after="20"/>
              <w:ind w:left="20"/>
              <w:jc w:val="both"/>
            </w:pPr>
            <w:r>
              <w:rPr>
                <w:color w:val="000000"/>
                <w:sz w:val="20"/>
              </w:rPr>
              <w:t>Продление разрешений трудовым иммигрантам</w:t>
            </w:r>
          </w:p>
        </w:tc>
        <w:tc>
          <w:tcPr>
            <w:tcW w:w="1230" w:type="dxa"/>
            <w:vMerge/>
            <w:tcBorders>
              <w:top w:val="nil"/>
              <w:left w:val="single" w:sz="5" w:space="0" w:color="CFCFCF"/>
              <w:bottom w:val="single" w:sz="5" w:space="0" w:color="CFCFCF"/>
              <w:right w:val="single" w:sz="5" w:space="0" w:color="CFCFCF"/>
            </w:tcBorders>
          </w:tcPr>
          <w:p w14:paraId="121E7D2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B4226D" w14:textId="77777777" w:rsidR="00CD7126" w:rsidRDefault="00CD7126"/>
        </w:tc>
      </w:tr>
      <w:tr w:rsidR="00CD7126" w14:paraId="0EAEC7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E72E9F" w14:textId="77777777" w:rsidR="00CD7126" w:rsidRDefault="00000000">
            <w:pPr>
              <w:spacing w:after="20"/>
              <w:ind w:left="20"/>
              <w:jc w:val="both"/>
            </w:pPr>
            <w:r>
              <w:rPr>
                <w:color w:val="000000"/>
                <w:sz w:val="20"/>
              </w:rPr>
              <w:t>159.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456B7" w14:textId="77777777" w:rsidR="00CD7126" w:rsidRDefault="00000000">
            <w:pPr>
              <w:spacing w:after="20"/>
              <w:ind w:left="20"/>
              <w:jc w:val="both"/>
            </w:pPr>
            <w:r>
              <w:rPr>
                <w:color w:val="000000"/>
                <w:sz w:val="20"/>
              </w:rPr>
              <w:t>00203007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F72DC" w14:textId="77777777" w:rsidR="00CD7126" w:rsidRDefault="00000000">
            <w:pPr>
              <w:spacing w:after="20"/>
              <w:ind w:left="20"/>
              <w:jc w:val="both"/>
            </w:pPr>
            <w:r>
              <w:rPr>
                <w:color w:val="000000"/>
                <w:sz w:val="20"/>
              </w:rPr>
              <w:t>Выдача ходатайства на получение инвесторской визы для лиц, являющихся нерезидентами Республики Казахстан и осуществляющих инвестиционную деятельность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64D99" w14:textId="77777777" w:rsidR="00CD7126" w:rsidRDefault="00CD7126">
            <w:pPr>
              <w:spacing w:after="20"/>
              <w:ind w:left="20"/>
              <w:jc w:val="both"/>
            </w:pPr>
          </w:p>
          <w:p w14:paraId="126B9AB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BE1F5"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84EAA" w14:textId="77777777" w:rsidR="00CD7126" w:rsidRDefault="00000000">
            <w:pPr>
              <w:spacing w:after="20"/>
              <w:ind w:left="20"/>
              <w:jc w:val="both"/>
            </w:pPr>
            <w:r>
              <w:rPr>
                <w:color w:val="000000"/>
                <w:sz w:val="20"/>
              </w:rPr>
              <w:t xml:space="preserve"> "Об утверждении Правил выдачи ходатайства на получение инвесторской визы для лиц, являющихся нерезидентами Республики Казахстан и осуществляющих инвестиционную деятельность на территории Республики Казахстан" приказ Министра по инвестициям и развитию Республики Казахстан от 29 декабря 2015 года № 1265. Зарегистрирован в Реестре государственной регистрации нормативных правовых актов № 13039</w:t>
            </w:r>
          </w:p>
        </w:tc>
      </w:tr>
      <w:tr w:rsidR="00CD7126" w14:paraId="08CD225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30B043" w14:textId="77777777" w:rsidR="00CD7126" w:rsidRDefault="00000000">
            <w:pPr>
              <w:spacing w:after="20"/>
              <w:ind w:left="20"/>
              <w:jc w:val="both"/>
            </w:pPr>
            <w:r>
              <w:rPr>
                <w:color w:val="000000"/>
                <w:sz w:val="20"/>
              </w:rPr>
              <w:t>160.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6F30E" w14:textId="77777777" w:rsidR="00CD7126" w:rsidRDefault="00000000">
            <w:pPr>
              <w:spacing w:after="20"/>
              <w:ind w:left="20"/>
              <w:jc w:val="both"/>
            </w:pPr>
            <w:r>
              <w:rPr>
                <w:color w:val="000000"/>
                <w:sz w:val="20"/>
              </w:rPr>
              <w:t>00203008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7051A" w14:textId="77777777" w:rsidR="00CD7126" w:rsidRDefault="00000000">
            <w:pPr>
              <w:spacing w:after="20"/>
              <w:ind w:left="20"/>
              <w:jc w:val="both"/>
            </w:pPr>
            <w:r>
              <w:rPr>
                <w:color w:val="000000"/>
                <w:sz w:val="20"/>
              </w:rPr>
              <w:t>Прием и согласование приглашений принимающих лиц по выдаче виз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B85F3" w14:textId="77777777" w:rsidR="00CD7126" w:rsidRDefault="00000000">
            <w:pPr>
              <w:spacing w:after="20"/>
              <w:ind w:left="20"/>
              <w:jc w:val="both"/>
            </w:pPr>
            <w:r>
              <w:rPr>
                <w:color w:val="000000"/>
                <w:sz w:val="20"/>
              </w:rPr>
              <w:t>оформление приглашения по служебным делам (А3)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2E6F82"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8727E" w14:textId="77777777" w:rsidR="00CD7126" w:rsidRDefault="00000000">
            <w:pPr>
              <w:spacing w:after="20"/>
              <w:ind w:left="20"/>
              <w:jc w:val="both"/>
            </w:pPr>
            <w:r>
              <w:rPr>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приказ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 Зарегистрирован в Реестре государственной регистрации нормативных правовых актов № 14531.</w:t>
            </w:r>
          </w:p>
        </w:tc>
      </w:tr>
      <w:tr w:rsidR="00CD7126" w14:paraId="6E33BD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A4F66" w14:textId="77777777" w:rsidR="00CD7126" w:rsidRDefault="00000000">
            <w:pPr>
              <w:spacing w:after="20"/>
              <w:ind w:left="20"/>
              <w:jc w:val="both"/>
            </w:pPr>
            <w:r>
              <w:rPr>
                <w:color w:val="000000"/>
                <w:sz w:val="20"/>
              </w:rPr>
              <w:t>161.</w:t>
            </w:r>
          </w:p>
        </w:tc>
        <w:tc>
          <w:tcPr>
            <w:tcW w:w="1230" w:type="dxa"/>
            <w:vMerge/>
            <w:tcBorders>
              <w:top w:val="nil"/>
              <w:left w:val="single" w:sz="5" w:space="0" w:color="CFCFCF"/>
              <w:bottom w:val="single" w:sz="5" w:space="0" w:color="CFCFCF"/>
              <w:right w:val="single" w:sz="5" w:space="0" w:color="CFCFCF"/>
            </w:tcBorders>
          </w:tcPr>
          <w:p w14:paraId="60B4CAF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DAD6B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D2AA3" w14:textId="77777777" w:rsidR="00CD7126" w:rsidRDefault="00000000">
            <w:pPr>
              <w:spacing w:after="20"/>
              <w:ind w:left="20"/>
              <w:jc w:val="both"/>
            </w:pPr>
            <w:r>
              <w:rPr>
                <w:color w:val="000000"/>
                <w:sz w:val="20"/>
              </w:rPr>
              <w:t>оформление приглашения для осуществления предпринимательской деятельности (А5, С5)</w:t>
            </w:r>
          </w:p>
        </w:tc>
        <w:tc>
          <w:tcPr>
            <w:tcW w:w="1230" w:type="dxa"/>
            <w:vMerge/>
            <w:tcBorders>
              <w:top w:val="nil"/>
              <w:left w:val="single" w:sz="5" w:space="0" w:color="CFCFCF"/>
              <w:bottom w:val="single" w:sz="5" w:space="0" w:color="CFCFCF"/>
              <w:right w:val="single" w:sz="5" w:space="0" w:color="CFCFCF"/>
            </w:tcBorders>
          </w:tcPr>
          <w:p w14:paraId="2709937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56B3DEF" w14:textId="77777777" w:rsidR="00CD7126" w:rsidRDefault="00CD7126"/>
        </w:tc>
      </w:tr>
      <w:tr w:rsidR="00CD7126" w14:paraId="24B8A52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638D7" w14:textId="77777777" w:rsidR="00CD7126" w:rsidRDefault="00000000">
            <w:pPr>
              <w:spacing w:after="20"/>
              <w:ind w:left="20"/>
              <w:jc w:val="both"/>
            </w:pPr>
            <w:r>
              <w:rPr>
                <w:color w:val="000000"/>
                <w:sz w:val="20"/>
              </w:rPr>
              <w:t>162.</w:t>
            </w:r>
          </w:p>
        </w:tc>
        <w:tc>
          <w:tcPr>
            <w:tcW w:w="1230" w:type="dxa"/>
            <w:vMerge/>
            <w:tcBorders>
              <w:top w:val="nil"/>
              <w:left w:val="single" w:sz="5" w:space="0" w:color="CFCFCF"/>
              <w:bottom w:val="single" w:sz="5" w:space="0" w:color="CFCFCF"/>
              <w:right w:val="single" w:sz="5" w:space="0" w:color="CFCFCF"/>
            </w:tcBorders>
          </w:tcPr>
          <w:p w14:paraId="6DEF65E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25019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A0FC9" w14:textId="77777777" w:rsidR="00CD7126" w:rsidRDefault="00000000">
            <w:pPr>
              <w:spacing w:after="20"/>
              <w:ind w:left="20"/>
              <w:jc w:val="both"/>
            </w:pPr>
            <w:r>
              <w:rPr>
                <w:color w:val="000000"/>
                <w:sz w:val="20"/>
              </w:rPr>
              <w:t>оформление приглашения для деловой поездки (В1, В2, В3)</w:t>
            </w:r>
          </w:p>
        </w:tc>
        <w:tc>
          <w:tcPr>
            <w:tcW w:w="1230" w:type="dxa"/>
            <w:vMerge/>
            <w:tcBorders>
              <w:top w:val="nil"/>
              <w:left w:val="single" w:sz="5" w:space="0" w:color="CFCFCF"/>
              <w:bottom w:val="single" w:sz="5" w:space="0" w:color="CFCFCF"/>
              <w:right w:val="single" w:sz="5" w:space="0" w:color="CFCFCF"/>
            </w:tcBorders>
          </w:tcPr>
          <w:p w14:paraId="7EFC726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5BCBD58" w14:textId="77777777" w:rsidR="00CD7126" w:rsidRDefault="00CD7126"/>
        </w:tc>
      </w:tr>
      <w:tr w:rsidR="00CD7126" w14:paraId="0D9FC96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55868" w14:textId="77777777" w:rsidR="00CD7126" w:rsidRDefault="00000000">
            <w:pPr>
              <w:spacing w:after="20"/>
              <w:ind w:left="20"/>
              <w:jc w:val="both"/>
            </w:pPr>
            <w:r>
              <w:rPr>
                <w:color w:val="000000"/>
                <w:sz w:val="20"/>
              </w:rPr>
              <w:t>163.</w:t>
            </w:r>
          </w:p>
        </w:tc>
        <w:tc>
          <w:tcPr>
            <w:tcW w:w="1230" w:type="dxa"/>
            <w:vMerge/>
            <w:tcBorders>
              <w:top w:val="nil"/>
              <w:left w:val="single" w:sz="5" w:space="0" w:color="CFCFCF"/>
              <w:bottom w:val="single" w:sz="5" w:space="0" w:color="CFCFCF"/>
              <w:right w:val="single" w:sz="5" w:space="0" w:color="CFCFCF"/>
            </w:tcBorders>
          </w:tcPr>
          <w:p w14:paraId="143D7C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5D66CB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67589" w14:textId="77777777" w:rsidR="00CD7126" w:rsidRDefault="00000000">
            <w:pPr>
              <w:spacing w:after="20"/>
              <w:ind w:left="20"/>
              <w:jc w:val="both"/>
            </w:pPr>
            <w:r>
              <w:rPr>
                <w:color w:val="000000"/>
                <w:sz w:val="20"/>
              </w:rPr>
              <w:t>оформление приглашения для участия в религиозных мероприятиях (В6, С7)</w:t>
            </w:r>
          </w:p>
        </w:tc>
        <w:tc>
          <w:tcPr>
            <w:tcW w:w="1230" w:type="dxa"/>
            <w:vMerge/>
            <w:tcBorders>
              <w:top w:val="nil"/>
              <w:left w:val="single" w:sz="5" w:space="0" w:color="CFCFCF"/>
              <w:bottom w:val="single" w:sz="5" w:space="0" w:color="CFCFCF"/>
              <w:right w:val="single" w:sz="5" w:space="0" w:color="CFCFCF"/>
            </w:tcBorders>
          </w:tcPr>
          <w:p w14:paraId="1EA7F1A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EF125A" w14:textId="77777777" w:rsidR="00CD7126" w:rsidRDefault="00CD7126"/>
        </w:tc>
      </w:tr>
      <w:tr w:rsidR="00CD7126" w14:paraId="69EC266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D8167" w14:textId="77777777" w:rsidR="00CD7126" w:rsidRDefault="00000000">
            <w:pPr>
              <w:spacing w:after="20"/>
              <w:ind w:left="20"/>
              <w:jc w:val="both"/>
            </w:pPr>
            <w:r>
              <w:rPr>
                <w:color w:val="000000"/>
                <w:sz w:val="20"/>
              </w:rPr>
              <w:t>164.</w:t>
            </w:r>
          </w:p>
        </w:tc>
        <w:tc>
          <w:tcPr>
            <w:tcW w:w="1230" w:type="dxa"/>
            <w:vMerge/>
            <w:tcBorders>
              <w:top w:val="nil"/>
              <w:left w:val="single" w:sz="5" w:space="0" w:color="CFCFCF"/>
              <w:bottom w:val="single" w:sz="5" w:space="0" w:color="CFCFCF"/>
              <w:right w:val="single" w:sz="5" w:space="0" w:color="CFCFCF"/>
            </w:tcBorders>
          </w:tcPr>
          <w:p w14:paraId="295A2D3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385D7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DC887" w14:textId="77777777" w:rsidR="00CD7126" w:rsidRDefault="00000000">
            <w:pPr>
              <w:spacing w:after="20"/>
              <w:ind w:left="20"/>
              <w:jc w:val="both"/>
            </w:pPr>
            <w:r>
              <w:rPr>
                <w:color w:val="000000"/>
                <w:sz w:val="20"/>
              </w:rPr>
              <w:t>оформление приглашения по частным делам (В10, В11, В12, С10)</w:t>
            </w:r>
          </w:p>
        </w:tc>
        <w:tc>
          <w:tcPr>
            <w:tcW w:w="1230" w:type="dxa"/>
            <w:vMerge/>
            <w:tcBorders>
              <w:top w:val="nil"/>
              <w:left w:val="single" w:sz="5" w:space="0" w:color="CFCFCF"/>
              <w:bottom w:val="single" w:sz="5" w:space="0" w:color="CFCFCF"/>
              <w:right w:val="single" w:sz="5" w:space="0" w:color="CFCFCF"/>
            </w:tcBorders>
          </w:tcPr>
          <w:p w14:paraId="65F2ADB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A0055E6" w14:textId="77777777" w:rsidR="00CD7126" w:rsidRDefault="00CD7126"/>
        </w:tc>
      </w:tr>
      <w:tr w:rsidR="00CD7126" w14:paraId="639726B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A330F" w14:textId="77777777" w:rsidR="00CD7126" w:rsidRDefault="00000000">
            <w:pPr>
              <w:spacing w:after="20"/>
              <w:ind w:left="20"/>
              <w:jc w:val="both"/>
            </w:pPr>
            <w:r>
              <w:rPr>
                <w:color w:val="000000"/>
                <w:sz w:val="20"/>
              </w:rPr>
              <w:t>165.</w:t>
            </w:r>
          </w:p>
        </w:tc>
        <w:tc>
          <w:tcPr>
            <w:tcW w:w="1230" w:type="dxa"/>
            <w:vMerge/>
            <w:tcBorders>
              <w:top w:val="nil"/>
              <w:left w:val="single" w:sz="5" w:space="0" w:color="CFCFCF"/>
              <w:bottom w:val="single" w:sz="5" w:space="0" w:color="CFCFCF"/>
              <w:right w:val="single" w:sz="5" w:space="0" w:color="CFCFCF"/>
            </w:tcBorders>
          </w:tcPr>
          <w:p w14:paraId="07D580A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B5FF2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97B1D" w14:textId="77777777" w:rsidR="00CD7126" w:rsidRDefault="00000000">
            <w:pPr>
              <w:spacing w:after="20"/>
              <w:ind w:left="20"/>
              <w:jc w:val="both"/>
            </w:pPr>
            <w:r>
              <w:rPr>
                <w:color w:val="000000"/>
                <w:sz w:val="20"/>
              </w:rPr>
              <w:t>оформление приглашения для получения образования (В7, С9)</w:t>
            </w:r>
          </w:p>
        </w:tc>
        <w:tc>
          <w:tcPr>
            <w:tcW w:w="1230" w:type="dxa"/>
            <w:vMerge/>
            <w:tcBorders>
              <w:top w:val="nil"/>
              <w:left w:val="single" w:sz="5" w:space="0" w:color="CFCFCF"/>
              <w:bottom w:val="single" w:sz="5" w:space="0" w:color="CFCFCF"/>
              <w:right w:val="single" w:sz="5" w:space="0" w:color="CFCFCF"/>
            </w:tcBorders>
          </w:tcPr>
          <w:p w14:paraId="07C4F77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A56EB8C" w14:textId="77777777" w:rsidR="00CD7126" w:rsidRDefault="00CD7126"/>
        </w:tc>
      </w:tr>
      <w:tr w:rsidR="00CD7126" w14:paraId="7933CC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5E213" w14:textId="77777777" w:rsidR="00CD7126" w:rsidRDefault="00000000">
            <w:pPr>
              <w:spacing w:after="20"/>
              <w:ind w:left="20"/>
              <w:jc w:val="both"/>
            </w:pPr>
            <w:r>
              <w:rPr>
                <w:color w:val="000000"/>
                <w:sz w:val="20"/>
              </w:rPr>
              <w:t>166.</w:t>
            </w:r>
          </w:p>
        </w:tc>
        <w:tc>
          <w:tcPr>
            <w:tcW w:w="1230" w:type="dxa"/>
            <w:vMerge/>
            <w:tcBorders>
              <w:top w:val="nil"/>
              <w:left w:val="single" w:sz="5" w:space="0" w:color="CFCFCF"/>
              <w:bottom w:val="single" w:sz="5" w:space="0" w:color="CFCFCF"/>
              <w:right w:val="single" w:sz="5" w:space="0" w:color="CFCFCF"/>
            </w:tcBorders>
          </w:tcPr>
          <w:p w14:paraId="34AEBC5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7BE30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0FDFF" w14:textId="77777777" w:rsidR="00CD7126" w:rsidRDefault="00000000">
            <w:pPr>
              <w:spacing w:after="20"/>
              <w:ind w:left="20"/>
              <w:jc w:val="both"/>
            </w:pPr>
            <w:r>
              <w:rPr>
                <w:color w:val="000000"/>
                <w:sz w:val="20"/>
              </w:rPr>
              <w:t>оформление приглашения для осуществления трудовой деятельности (С3, С4, С6)</w:t>
            </w:r>
          </w:p>
        </w:tc>
        <w:tc>
          <w:tcPr>
            <w:tcW w:w="1230" w:type="dxa"/>
            <w:vMerge/>
            <w:tcBorders>
              <w:top w:val="nil"/>
              <w:left w:val="single" w:sz="5" w:space="0" w:color="CFCFCF"/>
              <w:bottom w:val="single" w:sz="5" w:space="0" w:color="CFCFCF"/>
              <w:right w:val="single" w:sz="5" w:space="0" w:color="CFCFCF"/>
            </w:tcBorders>
          </w:tcPr>
          <w:p w14:paraId="43DD0EE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91AA02" w14:textId="77777777" w:rsidR="00CD7126" w:rsidRDefault="00CD7126"/>
        </w:tc>
      </w:tr>
      <w:tr w:rsidR="00CD7126" w14:paraId="233D8B0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504F9" w14:textId="77777777" w:rsidR="00CD7126" w:rsidRDefault="00000000">
            <w:pPr>
              <w:spacing w:after="20"/>
              <w:ind w:left="20"/>
              <w:jc w:val="both"/>
            </w:pPr>
            <w:r>
              <w:rPr>
                <w:color w:val="000000"/>
                <w:sz w:val="20"/>
              </w:rPr>
              <w:t>167.</w:t>
            </w:r>
          </w:p>
        </w:tc>
        <w:tc>
          <w:tcPr>
            <w:tcW w:w="1230" w:type="dxa"/>
            <w:vMerge/>
            <w:tcBorders>
              <w:top w:val="nil"/>
              <w:left w:val="single" w:sz="5" w:space="0" w:color="CFCFCF"/>
              <w:bottom w:val="single" w:sz="5" w:space="0" w:color="CFCFCF"/>
              <w:right w:val="single" w:sz="5" w:space="0" w:color="CFCFCF"/>
            </w:tcBorders>
          </w:tcPr>
          <w:p w14:paraId="340CACF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55501E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8051F" w14:textId="77777777" w:rsidR="00CD7126" w:rsidRDefault="00000000">
            <w:pPr>
              <w:spacing w:after="20"/>
              <w:ind w:left="20"/>
              <w:jc w:val="both"/>
            </w:pPr>
            <w:r>
              <w:rPr>
                <w:color w:val="000000"/>
                <w:sz w:val="20"/>
              </w:rPr>
              <w:t>оформление приглашения на лечение (С12)</w:t>
            </w:r>
          </w:p>
        </w:tc>
        <w:tc>
          <w:tcPr>
            <w:tcW w:w="1230" w:type="dxa"/>
            <w:vMerge/>
            <w:tcBorders>
              <w:top w:val="nil"/>
              <w:left w:val="single" w:sz="5" w:space="0" w:color="CFCFCF"/>
              <w:bottom w:val="single" w:sz="5" w:space="0" w:color="CFCFCF"/>
              <w:right w:val="single" w:sz="5" w:space="0" w:color="CFCFCF"/>
            </w:tcBorders>
          </w:tcPr>
          <w:p w14:paraId="45291AD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F70311" w14:textId="77777777" w:rsidR="00CD7126" w:rsidRDefault="00CD7126"/>
        </w:tc>
      </w:tr>
      <w:tr w:rsidR="00CD7126" w14:paraId="3205DB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B5BF2" w14:textId="77777777" w:rsidR="00CD7126" w:rsidRDefault="00000000">
            <w:pPr>
              <w:spacing w:after="20"/>
              <w:ind w:left="20"/>
              <w:jc w:val="both"/>
            </w:pPr>
            <w:r>
              <w:rPr>
                <w:color w:val="000000"/>
                <w:sz w:val="20"/>
              </w:rPr>
              <w:t>168.</w:t>
            </w:r>
          </w:p>
        </w:tc>
        <w:tc>
          <w:tcPr>
            <w:tcW w:w="1230" w:type="dxa"/>
            <w:vMerge/>
            <w:tcBorders>
              <w:top w:val="nil"/>
              <w:left w:val="single" w:sz="5" w:space="0" w:color="CFCFCF"/>
              <w:bottom w:val="single" w:sz="5" w:space="0" w:color="CFCFCF"/>
              <w:right w:val="single" w:sz="5" w:space="0" w:color="CFCFCF"/>
            </w:tcBorders>
          </w:tcPr>
          <w:p w14:paraId="4DD3029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16629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14CF6" w14:textId="77777777" w:rsidR="00CD7126" w:rsidRDefault="00000000">
            <w:pPr>
              <w:spacing w:after="20"/>
              <w:ind w:left="20"/>
              <w:jc w:val="both"/>
            </w:pPr>
            <w:r>
              <w:rPr>
                <w:color w:val="000000"/>
                <w:sz w:val="20"/>
              </w:rPr>
              <w:t>оформление приглашения по гуманитарным мотивам (С8)</w:t>
            </w:r>
          </w:p>
        </w:tc>
        <w:tc>
          <w:tcPr>
            <w:tcW w:w="1230" w:type="dxa"/>
            <w:vMerge/>
            <w:tcBorders>
              <w:top w:val="nil"/>
              <w:left w:val="single" w:sz="5" w:space="0" w:color="CFCFCF"/>
              <w:bottom w:val="single" w:sz="5" w:space="0" w:color="CFCFCF"/>
              <w:right w:val="single" w:sz="5" w:space="0" w:color="CFCFCF"/>
            </w:tcBorders>
          </w:tcPr>
          <w:p w14:paraId="0482813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DA3DA99" w14:textId="77777777" w:rsidR="00CD7126" w:rsidRDefault="00CD7126"/>
        </w:tc>
      </w:tr>
      <w:tr w:rsidR="00CD7126" w14:paraId="24BB9F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80A07" w14:textId="77777777" w:rsidR="00CD7126" w:rsidRDefault="00000000">
            <w:pPr>
              <w:spacing w:after="20"/>
              <w:ind w:left="20"/>
              <w:jc w:val="both"/>
            </w:pPr>
            <w:r>
              <w:rPr>
                <w:color w:val="000000"/>
                <w:sz w:val="20"/>
              </w:rPr>
              <w:t>169.</w:t>
            </w:r>
          </w:p>
        </w:tc>
        <w:tc>
          <w:tcPr>
            <w:tcW w:w="1230" w:type="dxa"/>
            <w:vMerge/>
            <w:tcBorders>
              <w:top w:val="nil"/>
              <w:left w:val="single" w:sz="5" w:space="0" w:color="CFCFCF"/>
              <w:bottom w:val="single" w:sz="5" w:space="0" w:color="CFCFCF"/>
              <w:right w:val="single" w:sz="5" w:space="0" w:color="CFCFCF"/>
            </w:tcBorders>
          </w:tcPr>
          <w:p w14:paraId="20656CB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0938F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C5A29" w14:textId="77777777" w:rsidR="00CD7126" w:rsidRDefault="00000000">
            <w:pPr>
              <w:spacing w:after="20"/>
              <w:ind w:left="20"/>
              <w:jc w:val="both"/>
            </w:pPr>
            <w:r>
              <w:rPr>
                <w:color w:val="000000"/>
                <w:sz w:val="20"/>
              </w:rPr>
              <w:t>оформление приглашения для постоянного проживания (В8, С1)</w:t>
            </w:r>
          </w:p>
        </w:tc>
        <w:tc>
          <w:tcPr>
            <w:tcW w:w="1230" w:type="dxa"/>
            <w:vMerge/>
            <w:tcBorders>
              <w:top w:val="nil"/>
              <w:left w:val="single" w:sz="5" w:space="0" w:color="CFCFCF"/>
              <w:bottom w:val="single" w:sz="5" w:space="0" w:color="CFCFCF"/>
              <w:right w:val="single" w:sz="5" w:space="0" w:color="CFCFCF"/>
            </w:tcBorders>
          </w:tcPr>
          <w:p w14:paraId="0A7BDAB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C81A59F" w14:textId="77777777" w:rsidR="00CD7126" w:rsidRDefault="00CD7126"/>
        </w:tc>
      </w:tr>
      <w:tr w:rsidR="00CD7126" w14:paraId="49EFBBD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46AB6" w14:textId="77777777" w:rsidR="00CD7126" w:rsidRDefault="00000000">
            <w:pPr>
              <w:spacing w:after="20"/>
              <w:ind w:left="20"/>
              <w:jc w:val="both"/>
            </w:pPr>
            <w:r>
              <w:rPr>
                <w:color w:val="000000"/>
                <w:sz w:val="20"/>
              </w:rPr>
              <w:t>170.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EAB07" w14:textId="77777777" w:rsidR="00CD7126" w:rsidRDefault="00000000">
            <w:pPr>
              <w:spacing w:after="20"/>
              <w:ind w:left="20"/>
              <w:jc w:val="both"/>
            </w:pPr>
            <w:r>
              <w:rPr>
                <w:color w:val="000000"/>
                <w:sz w:val="20"/>
              </w:rPr>
              <w:t>00203009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3D607" w14:textId="77777777" w:rsidR="00CD7126" w:rsidRDefault="00000000">
            <w:pPr>
              <w:spacing w:after="20"/>
              <w:ind w:left="20"/>
              <w:jc w:val="both"/>
            </w:pPr>
            <w:r>
              <w:rPr>
                <w:color w:val="000000"/>
                <w:sz w:val="20"/>
              </w:rPr>
              <w:t>Оформление свидетельства на возвращение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6A402" w14:textId="77777777" w:rsidR="00CD7126" w:rsidRDefault="00CD7126">
            <w:pPr>
              <w:spacing w:after="20"/>
              <w:ind w:left="20"/>
              <w:jc w:val="both"/>
            </w:pPr>
          </w:p>
          <w:p w14:paraId="08FEB5E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5E65E"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37080" w14:textId="77777777" w:rsidR="00CD7126" w:rsidRDefault="00000000">
            <w:pPr>
              <w:spacing w:after="20"/>
              <w:ind w:left="20"/>
              <w:jc w:val="both"/>
            </w:pPr>
            <w:r>
              <w:rPr>
                <w:color w:val="000000"/>
                <w:sz w:val="20"/>
              </w:rPr>
              <w:t xml:space="preserve"> "Об утверждении Правил оказания государственной услуги "Оформление свидетельства на возвращение" приказ Министра иностранных дел Республики Казахстан от 14 мая 2020 года № 11-1-4/155. Зарегистрирован в Реестре государственной регистрации нормативных правовых актов № 20642</w:t>
            </w:r>
          </w:p>
        </w:tc>
      </w:tr>
      <w:tr w:rsidR="00CD7126" w14:paraId="46DDE4E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6CD34" w14:textId="77777777" w:rsidR="00CD7126" w:rsidRDefault="00000000">
            <w:pPr>
              <w:spacing w:after="20"/>
              <w:ind w:left="20"/>
              <w:jc w:val="both"/>
            </w:pPr>
            <w:r>
              <w:rPr>
                <w:color w:val="000000"/>
                <w:sz w:val="20"/>
              </w:rPr>
              <w:t>171.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AF50B" w14:textId="77777777" w:rsidR="00CD7126" w:rsidRDefault="00000000">
            <w:pPr>
              <w:spacing w:after="20"/>
              <w:ind w:left="20"/>
              <w:jc w:val="both"/>
            </w:pPr>
            <w:r>
              <w:rPr>
                <w:color w:val="000000"/>
                <w:sz w:val="20"/>
              </w:rPr>
              <w:t>00203010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786D5" w14:textId="77777777" w:rsidR="00CD7126" w:rsidRDefault="00000000">
            <w:pPr>
              <w:spacing w:after="20"/>
              <w:ind w:left="20"/>
              <w:jc w:val="both"/>
            </w:pPr>
            <w:r>
              <w:rPr>
                <w:color w:val="000000"/>
                <w:sz w:val="20"/>
              </w:rPr>
              <w:t>Выдача проездного документа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C5912" w14:textId="77777777" w:rsidR="00CD7126" w:rsidRDefault="00000000">
            <w:pPr>
              <w:spacing w:after="20"/>
              <w:ind w:left="20"/>
              <w:jc w:val="both"/>
            </w:pPr>
            <w:r>
              <w:rPr>
                <w:color w:val="000000"/>
                <w:sz w:val="20"/>
              </w:rPr>
              <w:t>Выдача проездного документа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1CA27"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50000"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проездного документа" приказ Министра внутренних дел Республики Казахстан от 5 марта 2021 года № 134. Зарегистрирован в Министерстве юстиции Республики Казахстан 5 марта 2021 года № 22306.</w:t>
            </w:r>
          </w:p>
        </w:tc>
      </w:tr>
      <w:tr w:rsidR="00CD7126" w14:paraId="5FEC5D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44BA3" w14:textId="77777777" w:rsidR="00CD7126" w:rsidRDefault="00000000">
            <w:pPr>
              <w:spacing w:after="20"/>
              <w:ind w:left="20"/>
              <w:jc w:val="both"/>
            </w:pPr>
            <w:r>
              <w:rPr>
                <w:color w:val="000000"/>
                <w:sz w:val="20"/>
              </w:rPr>
              <w:t>172.</w:t>
            </w:r>
          </w:p>
        </w:tc>
        <w:tc>
          <w:tcPr>
            <w:tcW w:w="1230" w:type="dxa"/>
            <w:vMerge/>
            <w:tcBorders>
              <w:top w:val="nil"/>
              <w:left w:val="single" w:sz="5" w:space="0" w:color="CFCFCF"/>
              <w:bottom w:val="single" w:sz="5" w:space="0" w:color="CFCFCF"/>
              <w:right w:val="single" w:sz="5" w:space="0" w:color="CFCFCF"/>
            </w:tcBorders>
          </w:tcPr>
          <w:p w14:paraId="3EF6898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305D2D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52AD6" w14:textId="77777777" w:rsidR="00CD7126" w:rsidRDefault="00000000">
            <w:pPr>
              <w:spacing w:after="20"/>
              <w:ind w:left="20"/>
              <w:jc w:val="both"/>
            </w:pPr>
            <w:r>
              <w:rPr>
                <w:color w:val="000000"/>
                <w:sz w:val="20"/>
              </w:rPr>
              <w:t>Замена проездного документа в связи с внесением изменений</w:t>
            </w:r>
          </w:p>
        </w:tc>
        <w:tc>
          <w:tcPr>
            <w:tcW w:w="1230" w:type="dxa"/>
            <w:vMerge/>
            <w:tcBorders>
              <w:top w:val="nil"/>
              <w:left w:val="single" w:sz="5" w:space="0" w:color="CFCFCF"/>
              <w:bottom w:val="single" w:sz="5" w:space="0" w:color="CFCFCF"/>
              <w:right w:val="single" w:sz="5" w:space="0" w:color="CFCFCF"/>
            </w:tcBorders>
          </w:tcPr>
          <w:p w14:paraId="66F933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12E151B" w14:textId="77777777" w:rsidR="00CD7126" w:rsidRDefault="00CD7126"/>
        </w:tc>
      </w:tr>
      <w:tr w:rsidR="00CD7126" w14:paraId="0183F2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206B9" w14:textId="77777777" w:rsidR="00CD7126" w:rsidRDefault="00000000">
            <w:pPr>
              <w:spacing w:after="20"/>
              <w:ind w:left="20"/>
              <w:jc w:val="both"/>
            </w:pPr>
            <w:r>
              <w:rPr>
                <w:color w:val="000000"/>
                <w:sz w:val="20"/>
              </w:rPr>
              <w:t>173.</w:t>
            </w:r>
          </w:p>
        </w:tc>
        <w:tc>
          <w:tcPr>
            <w:tcW w:w="1230" w:type="dxa"/>
            <w:vMerge/>
            <w:tcBorders>
              <w:top w:val="nil"/>
              <w:left w:val="single" w:sz="5" w:space="0" w:color="CFCFCF"/>
              <w:bottom w:val="single" w:sz="5" w:space="0" w:color="CFCFCF"/>
              <w:right w:val="single" w:sz="5" w:space="0" w:color="CFCFCF"/>
            </w:tcBorders>
          </w:tcPr>
          <w:p w14:paraId="59589C7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77FA2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420A8" w14:textId="77777777" w:rsidR="00CD7126" w:rsidRDefault="00000000">
            <w:pPr>
              <w:spacing w:after="20"/>
              <w:ind w:left="20"/>
              <w:jc w:val="both"/>
            </w:pPr>
            <w:r>
              <w:rPr>
                <w:color w:val="000000"/>
                <w:sz w:val="20"/>
              </w:rPr>
              <w:t>Восстановление проездного документа при утере</w:t>
            </w:r>
          </w:p>
        </w:tc>
        <w:tc>
          <w:tcPr>
            <w:tcW w:w="1230" w:type="dxa"/>
            <w:vMerge/>
            <w:tcBorders>
              <w:top w:val="nil"/>
              <w:left w:val="single" w:sz="5" w:space="0" w:color="CFCFCF"/>
              <w:bottom w:val="single" w:sz="5" w:space="0" w:color="CFCFCF"/>
              <w:right w:val="single" w:sz="5" w:space="0" w:color="CFCFCF"/>
            </w:tcBorders>
          </w:tcPr>
          <w:p w14:paraId="4F257DE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5B316C" w14:textId="77777777" w:rsidR="00CD7126" w:rsidRDefault="00CD7126"/>
        </w:tc>
      </w:tr>
      <w:tr w:rsidR="00CD7126" w14:paraId="253CFA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55731" w14:textId="77777777" w:rsidR="00CD7126" w:rsidRDefault="00000000">
            <w:pPr>
              <w:spacing w:after="20"/>
              <w:ind w:left="20"/>
              <w:jc w:val="both"/>
            </w:pPr>
            <w:r>
              <w:rPr>
                <w:color w:val="000000"/>
                <w:sz w:val="20"/>
              </w:rPr>
              <w:t>174.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ED4A8" w14:textId="77777777" w:rsidR="00CD7126" w:rsidRDefault="00000000">
            <w:pPr>
              <w:spacing w:after="20"/>
              <w:ind w:left="20"/>
              <w:jc w:val="both"/>
            </w:pPr>
            <w:r>
              <w:rPr>
                <w:color w:val="000000"/>
                <w:sz w:val="20"/>
              </w:rPr>
              <w:t>00203011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11EDF" w14:textId="77777777" w:rsidR="00CD7126" w:rsidRDefault="00000000">
            <w:pPr>
              <w:spacing w:after="20"/>
              <w:ind w:left="20"/>
              <w:jc w:val="both"/>
            </w:pPr>
            <w:r>
              <w:rPr>
                <w:color w:val="000000"/>
                <w:sz w:val="20"/>
              </w:rPr>
              <w:t>Формирование и корректировка индивидуального идентификационного номера иностранцам и лицам без гражданства, временно пребывающим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A5C4D" w14:textId="77777777" w:rsidR="00CD7126" w:rsidRDefault="00CD7126">
            <w:pPr>
              <w:spacing w:after="20"/>
              <w:ind w:left="20"/>
              <w:jc w:val="both"/>
            </w:pPr>
          </w:p>
          <w:p w14:paraId="2FE3E99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503D2"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07171" w14:textId="77777777" w:rsidR="00CD7126" w:rsidRDefault="00000000">
            <w:pPr>
              <w:spacing w:after="20"/>
              <w:ind w:left="20"/>
              <w:jc w:val="both"/>
            </w:pPr>
            <w:r>
              <w:rPr>
                <w:color w:val="000000"/>
                <w:sz w:val="20"/>
              </w:rPr>
              <w:t xml:space="preserve"> "Об утверждении Правил оказания государственной услуги" Формирование индивидуального идентификационного номера иностранцам, временно пребывающим в Республике Казахстан" приказ Министра внутренних дел Республики Казахстан от 27 марта 2020 года № 258. Зарегистрирован в Реестре государственной регистрации нормативных правовых актов № 20201.</w:t>
            </w:r>
          </w:p>
        </w:tc>
      </w:tr>
      <w:tr w:rsidR="00CD7126" w14:paraId="5F4DB79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B5EB9" w14:textId="77777777" w:rsidR="00CD7126" w:rsidRDefault="00000000">
            <w:pPr>
              <w:spacing w:after="20"/>
              <w:ind w:left="20"/>
              <w:jc w:val="both"/>
            </w:pPr>
            <w:r>
              <w:rPr>
                <w:color w:val="000000"/>
                <w:sz w:val="20"/>
              </w:rPr>
              <w:t>003. Регистрация физических и юридических лиц</w:t>
            </w:r>
          </w:p>
        </w:tc>
      </w:tr>
      <w:tr w:rsidR="00CD7126" w14:paraId="2832D76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A357D" w14:textId="77777777" w:rsidR="00CD7126" w:rsidRDefault="00000000">
            <w:pPr>
              <w:spacing w:after="20"/>
              <w:ind w:left="20"/>
              <w:jc w:val="both"/>
            </w:pPr>
            <w:r>
              <w:rPr>
                <w:color w:val="000000"/>
                <w:sz w:val="20"/>
              </w:rPr>
              <w:t>00301. Прочие государственные услуги в сфере регистрации физических и юридических лиц</w:t>
            </w:r>
          </w:p>
        </w:tc>
      </w:tr>
      <w:tr w:rsidR="00CD7126" w14:paraId="4B1BD1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7D44FB" w14:textId="77777777" w:rsidR="00CD7126" w:rsidRDefault="00000000">
            <w:pPr>
              <w:spacing w:after="20"/>
              <w:ind w:left="20"/>
              <w:jc w:val="both"/>
            </w:pPr>
            <w:r>
              <w:rPr>
                <w:color w:val="000000"/>
                <w:sz w:val="20"/>
              </w:rPr>
              <w:t>175.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C397B" w14:textId="77777777" w:rsidR="00CD7126" w:rsidRDefault="00000000">
            <w:pPr>
              <w:spacing w:after="20"/>
              <w:ind w:left="20"/>
              <w:jc w:val="both"/>
            </w:pPr>
            <w:r>
              <w:rPr>
                <w:color w:val="000000"/>
                <w:sz w:val="20"/>
              </w:rPr>
              <w:t>00301001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61DE5" w14:textId="77777777" w:rsidR="00CD7126" w:rsidRDefault="00000000">
            <w:pPr>
              <w:spacing w:after="20"/>
              <w:ind w:left="20"/>
              <w:jc w:val="both"/>
            </w:pPr>
            <w:r>
              <w:rPr>
                <w:color w:val="000000"/>
                <w:sz w:val="20"/>
              </w:rPr>
              <w:t>Регистрация налогоплательщиков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5978F" w14:textId="77777777" w:rsidR="00CD7126" w:rsidRDefault="00CD7126">
            <w:pPr>
              <w:spacing w:after="20"/>
              <w:ind w:left="20"/>
              <w:jc w:val="both"/>
            </w:pPr>
          </w:p>
          <w:p w14:paraId="074419B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BA0B4"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0F2B5"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2076892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E2FF8" w14:textId="77777777" w:rsidR="00CD7126" w:rsidRDefault="00000000">
            <w:pPr>
              <w:spacing w:after="20"/>
              <w:ind w:left="20"/>
              <w:jc w:val="both"/>
            </w:pPr>
            <w:r>
              <w:rPr>
                <w:color w:val="000000"/>
                <w:sz w:val="20"/>
              </w:rPr>
              <w:t>176.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2E255" w14:textId="77777777" w:rsidR="00CD7126" w:rsidRDefault="00000000">
            <w:pPr>
              <w:spacing w:after="20"/>
              <w:ind w:left="20"/>
              <w:jc w:val="both"/>
            </w:pPr>
            <w:r>
              <w:rPr>
                <w:color w:val="000000"/>
                <w:sz w:val="20"/>
              </w:rPr>
              <w:t>00301002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1BB49" w14:textId="77777777" w:rsidR="00CD7126" w:rsidRDefault="00000000">
            <w:pPr>
              <w:spacing w:after="20"/>
              <w:ind w:left="20"/>
              <w:jc w:val="both"/>
            </w:pPr>
            <w:r>
              <w:rPr>
                <w:color w:val="000000"/>
                <w:sz w:val="20"/>
              </w:rPr>
              <w:t>Постановка на учет или переучет периодических печатных изданий, информационных агентств и сетевых изданий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AA248" w14:textId="77777777" w:rsidR="00CD7126" w:rsidRDefault="00CD7126">
            <w:pPr>
              <w:spacing w:after="20"/>
              <w:ind w:left="20"/>
              <w:jc w:val="both"/>
            </w:pPr>
          </w:p>
          <w:p w14:paraId="079077E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59BC9"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63BF3"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 Зарегистрирован в Реестре государственной регистрации нормативных правовых актов № 20296</w:t>
            </w:r>
          </w:p>
        </w:tc>
      </w:tr>
      <w:tr w:rsidR="00CD7126" w14:paraId="6B113CD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89FFD" w14:textId="77777777" w:rsidR="00CD7126" w:rsidRDefault="00000000">
            <w:pPr>
              <w:spacing w:after="20"/>
              <w:ind w:left="20"/>
              <w:jc w:val="both"/>
            </w:pPr>
            <w:r>
              <w:rPr>
                <w:color w:val="000000"/>
                <w:sz w:val="20"/>
              </w:rPr>
              <w:t>177.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EB2A7" w14:textId="77777777" w:rsidR="00CD7126" w:rsidRDefault="00000000">
            <w:pPr>
              <w:spacing w:after="20"/>
              <w:ind w:left="20"/>
              <w:jc w:val="both"/>
            </w:pPr>
            <w:r>
              <w:rPr>
                <w:color w:val="000000"/>
                <w:sz w:val="20"/>
              </w:rPr>
              <w:t>00301003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8B9B7" w14:textId="77777777" w:rsidR="00CD7126" w:rsidRDefault="00000000">
            <w:pPr>
              <w:spacing w:after="20"/>
              <w:ind w:left="20"/>
              <w:jc w:val="both"/>
            </w:pPr>
            <w:r>
              <w:rPr>
                <w:color w:val="000000"/>
                <w:sz w:val="20"/>
              </w:rPr>
              <w:t>Постановка на учет иностранных периодических печатных изданий, распространяемых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95D80" w14:textId="77777777" w:rsidR="00CD7126" w:rsidRDefault="00CD7126">
            <w:pPr>
              <w:spacing w:after="20"/>
              <w:ind w:left="20"/>
              <w:jc w:val="both"/>
            </w:pPr>
          </w:p>
          <w:p w14:paraId="01C4BDF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749C5"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960380" w14:textId="77777777" w:rsidR="00CD7126" w:rsidRDefault="00000000">
            <w:pPr>
              <w:spacing w:after="20"/>
              <w:ind w:left="20"/>
              <w:jc w:val="both"/>
            </w:pPr>
            <w:r>
              <w:rPr>
                <w:color w:val="000000"/>
                <w:sz w:val="20"/>
              </w:rPr>
              <w:t xml:space="preserve"> "О внесении изменений в приказ Министра информации и общественного развития Республики Казахстан от 2 апреля 2020 года № 101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4 августа 2022 года № 302. Зарегистрирован в Министерстве юстиции Республики Казахстан 6 августа 2022 года № 29036</w:t>
            </w:r>
          </w:p>
        </w:tc>
      </w:tr>
      <w:tr w:rsidR="00CD7126" w14:paraId="23798E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8AB54" w14:textId="77777777" w:rsidR="00CD7126" w:rsidRDefault="00000000">
            <w:pPr>
              <w:spacing w:after="20"/>
              <w:ind w:left="20"/>
              <w:jc w:val="both"/>
            </w:pPr>
            <w:r>
              <w:rPr>
                <w:color w:val="000000"/>
                <w:sz w:val="20"/>
              </w:rPr>
              <w:t>178.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B15C1A" w14:textId="77777777" w:rsidR="00CD7126" w:rsidRDefault="00000000">
            <w:pPr>
              <w:spacing w:after="20"/>
              <w:ind w:left="20"/>
              <w:jc w:val="both"/>
            </w:pPr>
            <w:r>
              <w:rPr>
                <w:color w:val="000000"/>
                <w:sz w:val="20"/>
              </w:rPr>
              <w:t>00301004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74030" w14:textId="77777777" w:rsidR="00CD7126" w:rsidRDefault="00000000">
            <w:pPr>
              <w:spacing w:after="20"/>
              <w:ind w:left="20"/>
              <w:jc w:val="both"/>
            </w:pPr>
            <w:r>
              <w:rPr>
                <w:color w:val="000000"/>
                <w:sz w:val="20"/>
              </w:rPr>
              <w:t>Согласование деятельности иностранных религиозных объединений на территории Республики Казахстан, назначения иностранными религиозными центрами руководителей религиозных объединений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65D1C" w14:textId="77777777" w:rsidR="00CD7126" w:rsidRDefault="00CD7126">
            <w:pPr>
              <w:spacing w:after="20"/>
              <w:ind w:left="20"/>
              <w:jc w:val="both"/>
            </w:pPr>
          </w:p>
          <w:p w14:paraId="60BED5A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8849A"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3BC4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 Зарегистрирован в Реестре государственной регистрации нормативных правовых актов № 20256.</w:t>
            </w:r>
          </w:p>
        </w:tc>
      </w:tr>
      <w:tr w:rsidR="00CD7126" w14:paraId="496EC1A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BFD79" w14:textId="77777777" w:rsidR="00CD7126" w:rsidRDefault="00000000">
            <w:pPr>
              <w:spacing w:after="20"/>
              <w:ind w:left="20"/>
              <w:jc w:val="both"/>
            </w:pPr>
            <w:r>
              <w:rPr>
                <w:color w:val="000000"/>
                <w:sz w:val="20"/>
              </w:rPr>
              <w:t>179.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7B6F1" w14:textId="77777777" w:rsidR="00CD7126" w:rsidRDefault="00000000">
            <w:pPr>
              <w:spacing w:after="20"/>
              <w:ind w:left="20"/>
              <w:jc w:val="both"/>
            </w:pPr>
            <w:r>
              <w:rPr>
                <w:color w:val="000000"/>
                <w:sz w:val="20"/>
              </w:rPr>
              <w:t>00301005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206EF" w14:textId="77777777" w:rsidR="00CD7126" w:rsidRDefault="00000000">
            <w:pPr>
              <w:spacing w:after="20"/>
              <w:ind w:left="20"/>
              <w:jc w:val="both"/>
            </w:pPr>
            <w:r>
              <w:rPr>
                <w:color w:val="000000"/>
                <w:sz w:val="20"/>
              </w:rPr>
              <w:t>Регистрационный учет плательщиков налога на добавленную стоимость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0A7F6" w14:textId="77777777" w:rsidR="00CD7126" w:rsidRDefault="00CD7126">
            <w:pPr>
              <w:spacing w:after="20"/>
              <w:ind w:left="20"/>
              <w:jc w:val="both"/>
            </w:pPr>
          </w:p>
          <w:p w14:paraId="1018577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14F6C"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0A320"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307F26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78134" w14:textId="77777777" w:rsidR="00CD7126" w:rsidRDefault="00000000">
            <w:pPr>
              <w:spacing w:after="20"/>
              <w:ind w:left="20"/>
              <w:jc w:val="both"/>
            </w:pPr>
            <w:r>
              <w:rPr>
                <w:color w:val="000000"/>
                <w:sz w:val="20"/>
              </w:rPr>
              <w:t>180.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46C73" w14:textId="77777777" w:rsidR="00CD7126" w:rsidRDefault="00000000">
            <w:pPr>
              <w:spacing w:after="20"/>
              <w:ind w:left="20"/>
              <w:jc w:val="both"/>
            </w:pPr>
            <w:r>
              <w:rPr>
                <w:color w:val="000000"/>
                <w:sz w:val="20"/>
              </w:rPr>
              <w:t>00301006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15956" w14:textId="77777777" w:rsidR="00CD7126" w:rsidRDefault="00000000">
            <w:pPr>
              <w:spacing w:after="20"/>
              <w:ind w:left="20"/>
              <w:jc w:val="both"/>
            </w:pPr>
            <w:r>
              <w:rPr>
                <w:color w:val="000000"/>
                <w:sz w:val="20"/>
              </w:rPr>
              <w:t>Присвоение персонального идентификационного номера (ПИН-код) производителям (импортер ам) отдельных видов нефтепродуктов, а также на товары производителей и импортеров некоторых видов подакцизной продукции, авиационного топлива и мазута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CFEE6" w14:textId="77777777" w:rsidR="00CD7126" w:rsidRDefault="00CD7126">
            <w:pPr>
              <w:spacing w:after="20"/>
              <w:ind w:left="20"/>
              <w:jc w:val="both"/>
            </w:pPr>
          </w:p>
          <w:p w14:paraId="13CBA26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25C5B"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DCA19" w14:textId="77777777" w:rsidR="00CD7126" w:rsidRDefault="00000000">
            <w:pPr>
              <w:spacing w:after="20"/>
              <w:ind w:left="20"/>
              <w:jc w:val="both"/>
            </w:pPr>
            <w:r>
              <w:rPr>
                <w:color w:val="000000"/>
                <w:sz w:val="20"/>
              </w:rPr>
              <w:t>Приказ Министра финансов Республики Казахстан от 27 февраля 2015 года № 137 "Об утверждении Правил присвоения персональных идентификационных номеров-кодов". Зарегистрирован в Реестре государственной регистрации нормативных правовых актов № 10584. Приказ Министра финансов Республики Казахстан от 15 февраля 2017 года № 102 "Об утверждении Правил присвоения персональных идентификационных номеров-кодов на табачные изделия". Зарегистрирован в Реестре государственной регистрации нормативных правовых актов № 14914. Приказ Министра финансов Республики Казахстан от 10 декабря 2015 года № 646 "Об утверждении Правил присвоения персональных идентификационных номеров-кодов". Зарегистрирован в Реестре государственной регистрации нормативных правовых актов № 12615.</w:t>
            </w:r>
          </w:p>
        </w:tc>
      </w:tr>
      <w:tr w:rsidR="00CD7126" w14:paraId="526694A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0367A" w14:textId="77777777" w:rsidR="00CD7126" w:rsidRDefault="00000000">
            <w:pPr>
              <w:spacing w:after="20"/>
              <w:ind w:left="20"/>
              <w:jc w:val="both"/>
            </w:pPr>
            <w:r>
              <w:rPr>
                <w:color w:val="000000"/>
                <w:sz w:val="20"/>
              </w:rPr>
              <w:t>004. Семья и дети</w:t>
            </w:r>
          </w:p>
        </w:tc>
      </w:tr>
      <w:tr w:rsidR="00CD7126" w14:paraId="4A285F9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0A1B4" w14:textId="77777777" w:rsidR="00CD7126" w:rsidRDefault="00000000">
            <w:pPr>
              <w:spacing w:after="20"/>
              <w:ind w:left="20"/>
              <w:jc w:val="both"/>
            </w:pPr>
            <w:r>
              <w:rPr>
                <w:color w:val="000000"/>
                <w:sz w:val="20"/>
              </w:rPr>
              <w:t>00401. Создание семьи</w:t>
            </w:r>
          </w:p>
        </w:tc>
      </w:tr>
      <w:tr w:rsidR="00CD7126" w14:paraId="0C0E70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7FE99" w14:textId="77777777" w:rsidR="00CD7126" w:rsidRDefault="00000000">
            <w:pPr>
              <w:spacing w:after="20"/>
              <w:ind w:left="20"/>
              <w:jc w:val="both"/>
            </w:pPr>
            <w:r>
              <w:rPr>
                <w:color w:val="000000"/>
                <w:sz w:val="20"/>
              </w:rPr>
              <w:t>181.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EE5C9" w14:textId="77777777" w:rsidR="00CD7126" w:rsidRDefault="00000000">
            <w:pPr>
              <w:spacing w:after="20"/>
              <w:ind w:left="20"/>
              <w:jc w:val="both"/>
            </w:pPr>
            <w:r>
              <w:rPr>
                <w:color w:val="000000"/>
                <w:sz w:val="20"/>
              </w:rPr>
              <w:t>00401001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621E52" w14:textId="77777777" w:rsidR="00CD7126" w:rsidRDefault="00000000">
            <w:pPr>
              <w:spacing w:after="20"/>
              <w:ind w:left="20"/>
              <w:jc w:val="both"/>
            </w:pPr>
            <w:r>
              <w:rPr>
                <w:color w:val="000000"/>
                <w:sz w:val="20"/>
              </w:rPr>
              <w:t>Регистрация заключения брака (супружества), в том числе внесение изменении, дополнений и исправлений в записи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320282" w14:textId="77777777" w:rsidR="00CD7126" w:rsidRDefault="00000000">
            <w:pPr>
              <w:spacing w:after="20"/>
              <w:ind w:left="20"/>
              <w:jc w:val="both"/>
            </w:pPr>
            <w:r>
              <w:rPr>
                <w:color w:val="000000"/>
                <w:sz w:val="20"/>
              </w:rPr>
              <w:t>Регистрация заключения брака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72373"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7ADAB"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24EBC9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E0629" w14:textId="77777777" w:rsidR="00CD7126" w:rsidRDefault="00000000">
            <w:pPr>
              <w:spacing w:after="20"/>
              <w:ind w:left="20"/>
              <w:jc w:val="both"/>
            </w:pPr>
            <w:r>
              <w:rPr>
                <w:color w:val="000000"/>
                <w:sz w:val="20"/>
              </w:rPr>
              <w:t>182.</w:t>
            </w:r>
          </w:p>
        </w:tc>
        <w:tc>
          <w:tcPr>
            <w:tcW w:w="1230" w:type="dxa"/>
            <w:vMerge/>
            <w:tcBorders>
              <w:top w:val="nil"/>
              <w:left w:val="single" w:sz="5" w:space="0" w:color="CFCFCF"/>
              <w:bottom w:val="single" w:sz="5" w:space="0" w:color="CFCFCF"/>
              <w:right w:val="single" w:sz="5" w:space="0" w:color="CFCFCF"/>
            </w:tcBorders>
          </w:tcPr>
          <w:p w14:paraId="4C3F26D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DC0E43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ECB1F" w14:textId="77777777" w:rsidR="00CD7126" w:rsidRDefault="00000000">
            <w:pPr>
              <w:spacing w:after="20"/>
              <w:ind w:left="20"/>
              <w:jc w:val="both"/>
            </w:pPr>
            <w:r>
              <w:rPr>
                <w:color w:val="000000"/>
                <w:sz w:val="20"/>
              </w:rPr>
              <w:t>Внесение изменений, дополнений и исправлений в запись акта о заключении брака</w:t>
            </w:r>
          </w:p>
        </w:tc>
        <w:tc>
          <w:tcPr>
            <w:tcW w:w="1230" w:type="dxa"/>
            <w:vMerge/>
            <w:tcBorders>
              <w:top w:val="nil"/>
              <w:left w:val="single" w:sz="5" w:space="0" w:color="CFCFCF"/>
              <w:bottom w:val="single" w:sz="5" w:space="0" w:color="CFCFCF"/>
              <w:right w:val="single" w:sz="5" w:space="0" w:color="CFCFCF"/>
            </w:tcBorders>
          </w:tcPr>
          <w:p w14:paraId="58C33B4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C50208" w14:textId="77777777" w:rsidR="00CD7126" w:rsidRDefault="00CD7126"/>
        </w:tc>
      </w:tr>
      <w:tr w:rsidR="00CD7126" w14:paraId="1697275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BDA68" w14:textId="77777777" w:rsidR="00CD7126" w:rsidRDefault="00000000">
            <w:pPr>
              <w:spacing w:after="20"/>
              <w:ind w:left="20"/>
              <w:jc w:val="both"/>
            </w:pPr>
            <w:r>
              <w:rPr>
                <w:color w:val="000000"/>
                <w:sz w:val="20"/>
              </w:rPr>
              <w:t>183.</w:t>
            </w:r>
          </w:p>
        </w:tc>
        <w:tc>
          <w:tcPr>
            <w:tcW w:w="1230" w:type="dxa"/>
            <w:vMerge/>
            <w:tcBorders>
              <w:top w:val="nil"/>
              <w:left w:val="single" w:sz="5" w:space="0" w:color="CFCFCF"/>
              <w:bottom w:val="single" w:sz="5" w:space="0" w:color="CFCFCF"/>
              <w:right w:val="single" w:sz="5" w:space="0" w:color="CFCFCF"/>
            </w:tcBorders>
          </w:tcPr>
          <w:p w14:paraId="6A167FE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359C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6B2EB" w14:textId="77777777" w:rsidR="00CD7126" w:rsidRDefault="00000000">
            <w:pPr>
              <w:spacing w:after="20"/>
              <w:ind w:left="20"/>
              <w:jc w:val="both"/>
            </w:pPr>
            <w:r>
              <w:rPr>
                <w:color w:val="000000"/>
                <w:sz w:val="20"/>
              </w:rPr>
              <w:t>Регистрация заключения брака при необходимости снижения брачного возраста</w:t>
            </w:r>
          </w:p>
        </w:tc>
        <w:tc>
          <w:tcPr>
            <w:tcW w:w="1230" w:type="dxa"/>
            <w:vMerge/>
            <w:tcBorders>
              <w:top w:val="nil"/>
              <w:left w:val="single" w:sz="5" w:space="0" w:color="CFCFCF"/>
              <w:bottom w:val="single" w:sz="5" w:space="0" w:color="CFCFCF"/>
              <w:right w:val="single" w:sz="5" w:space="0" w:color="CFCFCF"/>
            </w:tcBorders>
          </w:tcPr>
          <w:p w14:paraId="74CAA08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C7D8655" w14:textId="77777777" w:rsidR="00CD7126" w:rsidRDefault="00CD7126"/>
        </w:tc>
      </w:tr>
      <w:tr w:rsidR="00CD7126" w14:paraId="46928E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D4B36" w14:textId="77777777" w:rsidR="00CD7126" w:rsidRDefault="00000000">
            <w:pPr>
              <w:spacing w:after="20"/>
              <w:ind w:left="20"/>
              <w:jc w:val="both"/>
            </w:pPr>
            <w:r>
              <w:rPr>
                <w:color w:val="000000"/>
                <w:sz w:val="20"/>
              </w:rPr>
              <w:t>184.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CB3434" w14:textId="77777777" w:rsidR="00CD7126" w:rsidRDefault="00000000">
            <w:pPr>
              <w:spacing w:after="20"/>
              <w:ind w:left="20"/>
              <w:jc w:val="both"/>
            </w:pPr>
            <w:r>
              <w:rPr>
                <w:color w:val="000000"/>
                <w:sz w:val="20"/>
              </w:rPr>
              <w:t>00401002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9E83B6" w14:textId="77777777" w:rsidR="00CD7126" w:rsidRDefault="00000000">
            <w:pPr>
              <w:spacing w:after="20"/>
              <w:ind w:left="20"/>
              <w:jc w:val="both"/>
            </w:pPr>
            <w:r>
              <w:rPr>
                <w:color w:val="000000"/>
                <w:sz w:val="20"/>
              </w:rPr>
              <w:t>Регистрация расторжения брака (супружества), в том числе внесение изменений, дополнений и исправлений в записи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FA844" w14:textId="77777777" w:rsidR="00CD7126" w:rsidRDefault="00000000">
            <w:pPr>
              <w:spacing w:after="20"/>
              <w:ind w:left="20"/>
              <w:jc w:val="both"/>
            </w:pPr>
            <w:r>
              <w:rPr>
                <w:color w:val="000000"/>
                <w:sz w:val="20"/>
              </w:rPr>
              <w:t>Регистрация расторжения брака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74005"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001D2"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71720F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00F0B" w14:textId="77777777" w:rsidR="00CD7126" w:rsidRDefault="00000000">
            <w:pPr>
              <w:spacing w:after="20"/>
              <w:ind w:left="20"/>
              <w:jc w:val="both"/>
            </w:pPr>
            <w:r>
              <w:rPr>
                <w:color w:val="000000"/>
                <w:sz w:val="20"/>
              </w:rPr>
              <w:t>185.</w:t>
            </w:r>
          </w:p>
        </w:tc>
        <w:tc>
          <w:tcPr>
            <w:tcW w:w="1230" w:type="dxa"/>
            <w:vMerge/>
            <w:tcBorders>
              <w:top w:val="nil"/>
              <w:left w:val="single" w:sz="5" w:space="0" w:color="CFCFCF"/>
              <w:bottom w:val="single" w:sz="5" w:space="0" w:color="CFCFCF"/>
              <w:right w:val="single" w:sz="5" w:space="0" w:color="CFCFCF"/>
            </w:tcBorders>
          </w:tcPr>
          <w:p w14:paraId="08FE127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616D6E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3FA2A2" w14:textId="77777777" w:rsidR="00CD7126" w:rsidRDefault="00000000">
            <w:pPr>
              <w:spacing w:after="20"/>
              <w:ind w:left="20"/>
              <w:jc w:val="both"/>
            </w:pPr>
            <w:r>
              <w:rPr>
                <w:color w:val="000000"/>
                <w:sz w:val="20"/>
              </w:rPr>
              <w:t>Внесение изменений, дополнений и исправлений в запись акта о расторжении брака</w:t>
            </w:r>
          </w:p>
        </w:tc>
        <w:tc>
          <w:tcPr>
            <w:tcW w:w="1230" w:type="dxa"/>
            <w:vMerge/>
            <w:tcBorders>
              <w:top w:val="nil"/>
              <w:left w:val="single" w:sz="5" w:space="0" w:color="CFCFCF"/>
              <w:bottom w:val="single" w:sz="5" w:space="0" w:color="CFCFCF"/>
              <w:right w:val="single" w:sz="5" w:space="0" w:color="CFCFCF"/>
            </w:tcBorders>
          </w:tcPr>
          <w:p w14:paraId="754EC93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A8AFF53" w14:textId="77777777" w:rsidR="00CD7126" w:rsidRDefault="00CD7126"/>
        </w:tc>
      </w:tr>
      <w:tr w:rsidR="00CD7126" w14:paraId="28836F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C62F9" w14:textId="77777777" w:rsidR="00CD7126" w:rsidRDefault="00000000">
            <w:pPr>
              <w:spacing w:after="20"/>
              <w:ind w:left="20"/>
              <w:jc w:val="both"/>
            </w:pPr>
            <w:r>
              <w:rPr>
                <w:color w:val="000000"/>
                <w:sz w:val="20"/>
              </w:rPr>
              <w:t>186.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DC499" w14:textId="77777777" w:rsidR="00CD7126" w:rsidRDefault="00000000">
            <w:pPr>
              <w:spacing w:after="20"/>
              <w:ind w:left="20"/>
              <w:jc w:val="both"/>
            </w:pPr>
            <w:r>
              <w:rPr>
                <w:color w:val="000000"/>
                <w:sz w:val="20"/>
              </w:rPr>
              <w:t>00401002-1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BE8C4" w14:textId="77777777" w:rsidR="00CD7126" w:rsidRDefault="00000000">
            <w:pPr>
              <w:spacing w:after="20"/>
              <w:ind w:left="20"/>
              <w:jc w:val="both"/>
            </w:pPr>
            <w:r>
              <w:rPr>
                <w:color w:val="000000"/>
                <w:sz w:val="20"/>
              </w:rPr>
              <w:t>Актуализация (корректировка) сведений о регистрации акта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D701C" w14:textId="77777777" w:rsidR="00CD7126" w:rsidRDefault="00CD7126">
            <w:pPr>
              <w:spacing w:after="20"/>
              <w:ind w:left="20"/>
              <w:jc w:val="both"/>
            </w:pPr>
          </w:p>
          <w:p w14:paraId="1D42B1E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F8239"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38AFD" w14:textId="77777777" w:rsidR="00CD7126" w:rsidRDefault="00CD7126">
            <w:pPr>
              <w:spacing w:after="20"/>
              <w:ind w:left="20"/>
              <w:jc w:val="both"/>
            </w:pPr>
          </w:p>
          <w:p w14:paraId="6897F448" w14:textId="77777777" w:rsidR="00CD7126" w:rsidRDefault="00CD7126">
            <w:pPr>
              <w:spacing w:after="20"/>
              <w:ind w:left="20"/>
              <w:jc w:val="both"/>
            </w:pPr>
          </w:p>
        </w:tc>
      </w:tr>
      <w:tr w:rsidR="00CD7126" w14:paraId="69B77FA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2EF69" w14:textId="77777777" w:rsidR="00CD7126" w:rsidRDefault="00000000">
            <w:pPr>
              <w:spacing w:after="20"/>
              <w:ind w:left="20"/>
              <w:jc w:val="both"/>
            </w:pPr>
            <w:r>
              <w:rPr>
                <w:color w:val="000000"/>
                <w:sz w:val="20"/>
              </w:rPr>
              <w:t>00402. Рождение, опекунство и воспитание ребенка</w:t>
            </w:r>
          </w:p>
        </w:tc>
      </w:tr>
      <w:tr w:rsidR="00CD7126" w14:paraId="2D7C0DB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A5609" w14:textId="77777777" w:rsidR="00CD7126" w:rsidRDefault="00000000">
            <w:pPr>
              <w:spacing w:after="20"/>
              <w:ind w:left="20"/>
              <w:jc w:val="both"/>
            </w:pPr>
            <w:r>
              <w:rPr>
                <w:color w:val="000000"/>
                <w:sz w:val="20"/>
              </w:rPr>
              <w:t>187.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35B9C" w14:textId="77777777" w:rsidR="00CD7126" w:rsidRDefault="00000000">
            <w:pPr>
              <w:spacing w:after="20"/>
              <w:ind w:left="20"/>
              <w:jc w:val="both"/>
            </w:pPr>
            <w:r>
              <w:rPr>
                <w:color w:val="000000"/>
                <w:sz w:val="20"/>
              </w:rPr>
              <w:t>00402001275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E15F5" w14:textId="77777777" w:rsidR="00CD7126" w:rsidRDefault="00000000">
            <w:pPr>
              <w:spacing w:after="20"/>
              <w:ind w:left="20"/>
              <w:jc w:val="both"/>
            </w:pPr>
            <w:r>
              <w:rPr>
                <w:color w:val="000000"/>
                <w:sz w:val="20"/>
              </w:rPr>
              <w:t>Регистрация рождения ребенка, в том числе внесение изменений, дополнений и исправлений в записи актов гражданского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D513D" w14:textId="77777777" w:rsidR="00CD7126" w:rsidRDefault="00000000">
            <w:pPr>
              <w:spacing w:after="20"/>
              <w:ind w:left="20"/>
              <w:jc w:val="both"/>
            </w:pPr>
            <w:r>
              <w:rPr>
                <w:color w:val="000000"/>
                <w:sz w:val="20"/>
              </w:rPr>
              <w:t>Регистрация рождения ребенка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92671A"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A3766" w14:textId="77777777" w:rsidR="00CD7126" w:rsidRDefault="00000000">
            <w:pPr>
              <w:spacing w:after="20"/>
              <w:ind w:left="20"/>
              <w:jc w:val="both"/>
            </w:pPr>
            <w:r>
              <w:rPr>
                <w:color w:val="000000"/>
                <w:sz w:val="20"/>
              </w:rPr>
              <w:t xml:space="preserve">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приказ Министра юстиции Республики Казахстан от 25 февраля 2015 года № 112. Зарегистрирован в Реестре государственной регистрации нормативных правовых актов № 10764.</w:t>
            </w:r>
          </w:p>
        </w:tc>
      </w:tr>
      <w:tr w:rsidR="00CD7126" w14:paraId="2C9E64E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6C7CD" w14:textId="77777777" w:rsidR="00CD7126" w:rsidRDefault="00000000">
            <w:pPr>
              <w:spacing w:after="20"/>
              <w:ind w:left="20"/>
              <w:jc w:val="both"/>
            </w:pPr>
            <w:r>
              <w:rPr>
                <w:color w:val="000000"/>
                <w:sz w:val="20"/>
              </w:rPr>
              <w:t>188.</w:t>
            </w:r>
          </w:p>
        </w:tc>
        <w:tc>
          <w:tcPr>
            <w:tcW w:w="1230" w:type="dxa"/>
            <w:vMerge/>
            <w:tcBorders>
              <w:top w:val="nil"/>
              <w:left w:val="single" w:sz="5" w:space="0" w:color="CFCFCF"/>
              <w:bottom w:val="single" w:sz="5" w:space="0" w:color="CFCFCF"/>
              <w:right w:val="single" w:sz="5" w:space="0" w:color="CFCFCF"/>
            </w:tcBorders>
          </w:tcPr>
          <w:p w14:paraId="69CBBE4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500D4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A21F4" w14:textId="77777777" w:rsidR="00CD7126" w:rsidRDefault="00000000">
            <w:pPr>
              <w:spacing w:after="20"/>
              <w:ind w:left="20"/>
              <w:jc w:val="both"/>
            </w:pPr>
            <w:r>
              <w:rPr>
                <w:color w:val="000000"/>
                <w:sz w:val="20"/>
              </w:rPr>
              <w:t>Внесение изменений, дополнений и исправлений в запись акта о рождении</w:t>
            </w:r>
          </w:p>
        </w:tc>
        <w:tc>
          <w:tcPr>
            <w:tcW w:w="1230" w:type="dxa"/>
            <w:vMerge/>
            <w:tcBorders>
              <w:top w:val="nil"/>
              <w:left w:val="single" w:sz="5" w:space="0" w:color="CFCFCF"/>
              <w:bottom w:val="single" w:sz="5" w:space="0" w:color="CFCFCF"/>
              <w:right w:val="single" w:sz="5" w:space="0" w:color="CFCFCF"/>
            </w:tcBorders>
          </w:tcPr>
          <w:p w14:paraId="7F955A3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FB2E240" w14:textId="77777777" w:rsidR="00CD7126" w:rsidRDefault="00CD7126"/>
        </w:tc>
      </w:tr>
      <w:tr w:rsidR="00CD7126" w14:paraId="6B4A87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0C4FC" w14:textId="77777777" w:rsidR="00CD7126" w:rsidRDefault="00000000">
            <w:pPr>
              <w:spacing w:after="20"/>
              <w:ind w:left="20"/>
              <w:jc w:val="both"/>
            </w:pPr>
            <w:r>
              <w:rPr>
                <w:color w:val="000000"/>
                <w:sz w:val="20"/>
              </w:rPr>
              <w:t>189.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1C8B1" w14:textId="77777777" w:rsidR="00CD7126" w:rsidRDefault="00000000">
            <w:pPr>
              <w:spacing w:after="20"/>
              <w:ind w:left="20"/>
              <w:jc w:val="both"/>
            </w:pPr>
            <w:r>
              <w:rPr>
                <w:color w:val="000000"/>
                <w:sz w:val="20"/>
              </w:rPr>
              <w:t>00402002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D23A4" w14:textId="77777777" w:rsidR="00CD7126" w:rsidRDefault="00000000">
            <w:pPr>
              <w:spacing w:after="20"/>
              <w:ind w:left="20"/>
              <w:jc w:val="both"/>
            </w:pPr>
            <w:r>
              <w:rPr>
                <w:color w:val="000000"/>
                <w:sz w:val="20"/>
              </w:rPr>
              <w:t>Выдача справок по опеке и попечительству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D0F70" w14:textId="77777777" w:rsidR="00CD7126" w:rsidRDefault="00CD7126">
            <w:pPr>
              <w:spacing w:after="20"/>
              <w:ind w:left="20"/>
              <w:jc w:val="both"/>
            </w:pPr>
          </w:p>
          <w:p w14:paraId="3F3612C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7A5281"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BD0EB"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Министерстве юстиции Республики Казахстан 24 апреля 2020 года № 20478.</w:t>
            </w:r>
          </w:p>
        </w:tc>
      </w:tr>
      <w:tr w:rsidR="00CD7126" w14:paraId="108E04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61243" w14:textId="77777777" w:rsidR="00CD7126" w:rsidRDefault="00000000">
            <w:pPr>
              <w:spacing w:after="20"/>
              <w:ind w:left="20"/>
              <w:jc w:val="both"/>
            </w:pPr>
            <w:r>
              <w:rPr>
                <w:color w:val="000000"/>
                <w:sz w:val="20"/>
              </w:rPr>
              <w:t>190.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75B9A" w14:textId="77777777" w:rsidR="00CD7126" w:rsidRDefault="00000000">
            <w:pPr>
              <w:spacing w:after="20"/>
              <w:ind w:left="20"/>
              <w:jc w:val="both"/>
            </w:pPr>
            <w:r>
              <w:rPr>
                <w:color w:val="000000"/>
                <w:sz w:val="20"/>
              </w:rPr>
              <w:t>00402003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1CC75" w14:textId="77777777" w:rsidR="00CD7126" w:rsidRDefault="00000000">
            <w:pPr>
              <w:spacing w:after="20"/>
              <w:ind w:left="20"/>
              <w:jc w:val="both"/>
            </w:pPr>
            <w:r>
              <w:rPr>
                <w:color w:val="000000"/>
                <w:sz w:val="20"/>
              </w:rPr>
              <w:t>Установление опеки или попечительства над ребенком-сиротой (детьми-сиротами) и ребенком (детьми), оставшимся без попечения родителей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D701C" w14:textId="77777777" w:rsidR="00CD7126" w:rsidRDefault="00CD7126">
            <w:pPr>
              <w:spacing w:after="20"/>
              <w:ind w:left="20"/>
              <w:jc w:val="both"/>
            </w:pPr>
          </w:p>
          <w:p w14:paraId="2752A03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920BE"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9ECCB"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00ECC04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CE440" w14:textId="77777777" w:rsidR="00CD7126" w:rsidRDefault="00000000">
            <w:pPr>
              <w:spacing w:after="20"/>
              <w:ind w:left="20"/>
              <w:jc w:val="both"/>
            </w:pPr>
            <w:r>
              <w:rPr>
                <w:color w:val="000000"/>
                <w:sz w:val="20"/>
              </w:rPr>
              <w:t>191.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D417F" w14:textId="77777777" w:rsidR="00CD7126" w:rsidRDefault="00000000">
            <w:pPr>
              <w:spacing w:after="20"/>
              <w:ind w:left="20"/>
              <w:jc w:val="both"/>
            </w:pPr>
            <w:r>
              <w:rPr>
                <w:color w:val="000000"/>
                <w:sz w:val="20"/>
              </w:rPr>
              <w:t>00402004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65B3C" w14:textId="77777777" w:rsidR="00CD7126" w:rsidRDefault="00000000">
            <w:pPr>
              <w:spacing w:after="20"/>
              <w:ind w:left="20"/>
              <w:jc w:val="both"/>
            </w:pPr>
            <w:r>
              <w:rPr>
                <w:color w:val="000000"/>
                <w:sz w:val="20"/>
              </w:rPr>
              <w:t>Выдача справок для распоряжения имуществом несовершеннолетних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6EC2E" w14:textId="77777777" w:rsidR="00CD7126" w:rsidRDefault="00CD7126">
            <w:pPr>
              <w:spacing w:after="20"/>
              <w:ind w:left="20"/>
              <w:jc w:val="both"/>
            </w:pPr>
          </w:p>
          <w:p w14:paraId="631F836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075A2"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DADA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66630FD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95C81" w14:textId="77777777" w:rsidR="00CD7126" w:rsidRDefault="00000000">
            <w:pPr>
              <w:spacing w:after="20"/>
              <w:ind w:left="20"/>
              <w:jc w:val="both"/>
            </w:pPr>
            <w:r>
              <w:rPr>
                <w:color w:val="000000"/>
                <w:sz w:val="20"/>
              </w:rPr>
              <w:t>192.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7E8C3E" w14:textId="77777777" w:rsidR="00CD7126" w:rsidRDefault="00000000">
            <w:pPr>
              <w:spacing w:after="20"/>
              <w:ind w:left="20"/>
              <w:jc w:val="both"/>
            </w:pPr>
            <w:r>
              <w:rPr>
                <w:color w:val="000000"/>
                <w:sz w:val="20"/>
              </w:rPr>
              <w:t>00402005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70187" w14:textId="77777777" w:rsidR="00CD7126" w:rsidRDefault="00000000">
            <w:pPr>
              <w:spacing w:after="20"/>
              <w:ind w:left="20"/>
              <w:jc w:val="both"/>
            </w:pPr>
            <w:r>
              <w:rPr>
                <w:color w:val="000000"/>
                <w:sz w:val="20"/>
              </w:rPr>
              <w:t>Постановка на учет детей, являющихся гражданами Республики Казахстан, переданных на усыновление (удочерение) иностранцам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24F7E" w14:textId="77777777" w:rsidR="00CD7126" w:rsidRDefault="00CD7126">
            <w:pPr>
              <w:spacing w:after="20"/>
              <w:ind w:left="20"/>
              <w:jc w:val="both"/>
            </w:pPr>
          </w:p>
          <w:p w14:paraId="6990582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1F581"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437F2" w14:textId="77777777" w:rsidR="00CD7126" w:rsidRDefault="00000000">
            <w:pPr>
              <w:spacing w:after="20"/>
              <w:ind w:left="20"/>
              <w:jc w:val="both"/>
            </w:pPr>
            <w:r>
              <w:rPr>
                <w:color w:val="000000"/>
                <w:sz w:val="20"/>
              </w:rPr>
              <w:t xml:space="preserve"> "Об утверждении Правил постановки на учет в Министерстве иностранных дел Республики Казахстан и осуществления загранучреждениями Республики Казахстан контроля за детьми, являющимися гражданами Республики Казахстан, переданными на усыновление иностранцам" приказ исполняющего обязанности Министра иностранных дел Республики Казахстан от 3 апреля 2015 года № 11-1-2/130. Зарегистрирован в Реестре государственной регистрации нормативных правовых актов № 11240.</w:t>
            </w:r>
          </w:p>
        </w:tc>
      </w:tr>
      <w:tr w:rsidR="00CD7126" w14:paraId="0C4B135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3652E" w14:textId="77777777" w:rsidR="00CD7126" w:rsidRDefault="00000000">
            <w:pPr>
              <w:spacing w:after="20"/>
              <w:ind w:left="20"/>
              <w:jc w:val="both"/>
            </w:pPr>
            <w:r>
              <w:rPr>
                <w:color w:val="000000"/>
                <w:sz w:val="20"/>
              </w:rPr>
              <w:t>193.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D406B" w14:textId="77777777" w:rsidR="00CD7126" w:rsidRDefault="00000000">
            <w:pPr>
              <w:spacing w:after="20"/>
              <w:ind w:left="20"/>
              <w:jc w:val="both"/>
            </w:pPr>
            <w:r>
              <w:rPr>
                <w:color w:val="000000"/>
                <w:sz w:val="20"/>
              </w:rPr>
              <w:t>00402006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D373E" w14:textId="77777777" w:rsidR="00CD7126" w:rsidRDefault="00000000">
            <w:pPr>
              <w:spacing w:after="20"/>
              <w:ind w:left="20"/>
              <w:jc w:val="both"/>
            </w:pPr>
            <w:r>
              <w:rPr>
                <w:color w:val="000000"/>
                <w:sz w:val="20"/>
              </w:rPr>
              <w:t>Обследование и оказание психолого-медико-педагогической консультативной помощи детям с ограниченными возможностями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D19D2" w14:textId="77777777" w:rsidR="00CD7126" w:rsidRDefault="00CD7126">
            <w:pPr>
              <w:spacing w:after="20"/>
              <w:ind w:left="20"/>
              <w:jc w:val="both"/>
            </w:pPr>
          </w:p>
          <w:p w14:paraId="1BA44E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239FD"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7516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приказ Министра образования и науки Республики Казахстан от 27 мая 2020 года № 223. Зарегистрирован в Министерстве юстиции Республики Казахстан 28 мая 2020 года № 20744</w:t>
            </w:r>
          </w:p>
        </w:tc>
      </w:tr>
      <w:tr w:rsidR="00CD7126" w14:paraId="2A4557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0F307" w14:textId="77777777" w:rsidR="00CD7126" w:rsidRDefault="00000000">
            <w:pPr>
              <w:spacing w:after="20"/>
              <w:ind w:left="20"/>
              <w:jc w:val="both"/>
            </w:pPr>
            <w:r>
              <w:rPr>
                <w:color w:val="000000"/>
                <w:sz w:val="20"/>
              </w:rPr>
              <w:t>194.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81CE5" w14:textId="77777777" w:rsidR="00CD7126" w:rsidRDefault="00000000">
            <w:pPr>
              <w:spacing w:after="20"/>
              <w:ind w:left="20"/>
              <w:jc w:val="both"/>
            </w:pPr>
            <w:r>
              <w:rPr>
                <w:color w:val="000000"/>
                <w:sz w:val="20"/>
              </w:rPr>
              <w:t>00402007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976BA" w14:textId="77777777" w:rsidR="00CD7126" w:rsidRDefault="00000000">
            <w:pPr>
              <w:spacing w:after="20"/>
              <w:ind w:left="20"/>
              <w:jc w:val="both"/>
            </w:pPr>
            <w:r>
              <w:rPr>
                <w:color w:val="000000"/>
                <w:sz w:val="20"/>
              </w:rPr>
              <w:t>Реабилитация и социальная адаптация детей и подростков с проблемами в развитии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C8905" w14:textId="77777777" w:rsidR="00CD7126" w:rsidRDefault="00CD7126">
            <w:pPr>
              <w:spacing w:after="20"/>
              <w:ind w:left="20"/>
              <w:jc w:val="both"/>
            </w:pPr>
          </w:p>
          <w:p w14:paraId="7F6181A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78875"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AD18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приказ Министра образования и науки Республики Казахстан от 27 мая 2020 года № 223. Зарегистрирован в Реестре государственной регистрации нормативных правовых актов № 20744.</w:t>
            </w:r>
          </w:p>
        </w:tc>
      </w:tr>
      <w:tr w:rsidR="00CD7126" w14:paraId="2E8FC6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01979" w14:textId="77777777" w:rsidR="00CD7126" w:rsidRDefault="00000000">
            <w:pPr>
              <w:spacing w:after="20"/>
              <w:ind w:left="20"/>
              <w:jc w:val="both"/>
            </w:pPr>
            <w:r>
              <w:rPr>
                <w:color w:val="000000"/>
                <w:sz w:val="20"/>
              </w:rPr>
              <w:t>195.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E02C8" w14:textId="77777777" w:rsidR="00CD7126" w:rsidRDefault="00000000">
            <w:pPr>
              <w:spacing w:after="20"/>
              <w:ind w:left="20"/>
              <w:jc w:val="both"/>
            </w:pPr>
            <w:r>
              <w:rPr>
                <w:color w:val="000000"/>
                <w:sz w:val="20"/>
              </w:rPr>
              <w:t>00402008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DABF7" w14:textId="77777777" w:rsidR="00CD7126" w:rsidRDefault="00000000">
            <w:pPr>
              <w:spacing w:after="20"/>
              <w:ind w:left="20"/>
              <w:jc w:val="both"/>
            </w:pPr>
            <w:r>
              <w:rPr>
                <w:color w:val="000000"/>
                <w:sz w:val="20"/>
              </w:rPr>
              <w:t>Назначение пособий на рождение ребенка и по уходу за ребенком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AFF91" w14:textId="77777777" w:rsidR="00CD7126" w:rsidRDefault="00CD7126">
            <w:pPr>
              <w:spacing w:after="20"/>
              <w:ind w:left="20"/>
              <w:jc w:val="both"/>
            </w:pPr>
          </w:p>
          <w:p w14:paraId="753B398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B3121"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8C2A3" w14:textId="77777777" w:rsidR="00CD7126" w:rsidRDefault="00000000">
            <w:pPr>
              <w:spacing w:after="20"/>
              <w:ind w:left="20"/>
              <w:jc w:val="both"/>
            </w:pPr>
            <w:r>
              <w:rPr>
                <w:color w:val="000000"/>
                <w:sz w:val="20"/>
              </w:rPr>
              <w:t xml:space="preserve"> "Об утверждении Правил назначения и осуществления выплаты государственного пособия на рождение, пособия по уходу, пособия многодетным семьям, пособия награжденной матери" приказ Министра труда и социальной защиты населения Республики Казахстан от 24 мая 2023 года № 169. Зарегистрирован в Министерстве юстиции Республики Казахстан 25 мая 2023 года № 32571.</w:t>
            </w:r>
          </w:p>
        </w:tc>
      </w:tr>
      <w:tr w:rsidR="00CD7126" w14:paraId="5C0F6B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2BE30" w14:textId="77777777" w:rsidR="00CD7126" w:rsidRDefault="00000000">
            <w:pPr>
              <w:spacing w:after="20"/>
              <w:ind w:left="20"/>
              <w:jc w:val="both"/>
            </w:pPr>
            <w:r>
              <w:rPr>
                <w:color w:val="000000"/>
                <w:sz w:val="20"/>
              </w:rPr>
              <w:t>196.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712C7" w14:textId="77777777" w:rsidR="00CD7126" w:rsidRDefault="00000000">
            <w:pPr>
              <w:spacing w:after="20"/>
              <w:ind w:left="20"/>
              <w:jc w:val="both"/>
            </w:pPr>
            <w:r>
              <w:rPr>
                <w:color w:val="000000"/>
                <w:sz w:val="20"/>
              </w:rPr>
              <w:t>00402009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81FE1" w14:textId="77777777" w:rsidR="00CD7126" w:rsidRDefault="00000000">
            <w:pPr>
              <w:spacing w:after="20"/>
              <w:ind w:left="20"/>
              <w:jc w:val="both"/>
            </w:pPr>
            <w:r>
              <w:rPr>
                <w:color w:val="000000"/>
                <w:sz w:val="20"/>
              </w:rPr>
              <w:t>Назначение пособия матери или отцу, усыновителю (удочерителю), опекуну (попечителю), воспитывающему ребенка с инвалидностью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9BCE6F" w14:textId="77777777" w:rsidR="00CD7126" w:rsidRDefault="00CD7126">
            <w:pPr>
              <w:spacing w:after="20"/>
              <w:ind w:left="20"/>
              <w:jc w:val="both"/>
            </w:pPr>
          </w:p>
          <w:p w14:paraId="3D4B4E0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DCE0C"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651DC" w14:textId="77777777" w:rsidR="00CD7126" w:rsidRDefault="00000000">
            <w:pPr>
              <w:spacing w:after="20"/>
              <w:ind w:left="20"/>
              <w:jc w:val="both"/>
            </w:pPr>
            <w:r>
              <w:rPr>
                <w:color w:val="000000"/>
                <w:sz w:val="20"/>
              </w:rPr>
              <w:t xml:space="preserve"> "Об утверждении Правил назначения и выплаты государственного пособия, назначаемого и выплачиваемого матери или отцу, усыновителю (удочерителю), опекуну (попечителю), воспитывающим ребенка с инвалидностью (детей с инвалидностью), государственного пособия лицам, осуществляющим уход за лицом с инвалидностью первой группы" приказ Заместителя Премьер-Министра - Министра труда и социальной защиты населения Республики Казахстан от 9 июня 2023 года № 215. Зарегистрирован в Министерстве юстиции Республики Казахстан 20 июня 2023 года № 32851.</w:t>
            </w:r>
          </w:p>
        </w:tc>
      </w:tr>
      <w:tr w:rsidR="00CD7126" w14:paraId="789C06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303C4" w14:textId="77777777" w:rsidR="00CD7126" w:rsidRDefault="00000000">
            <w:pPr>
              <w:spacing w:after="20"/>
              <w:ind w:left="20"/>
              <w:jc w:val="both"/>
            </w:pPr>
            <w:r>
              <w:rPr>
                <w:color w:val="000000"/>
                <w:sz w:val="20"/>
              </w:rPr>
              <w:t>197.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45DE7" w14:textId="77777777" w:rsidR="00CD7126" w:rsidRDefault="00000000">
            <w:pPr>
              <w:spacing w:after="20"/>
              <w:ind w:left="20"/>
              <w:jc w:val="both"/>
            </w:pPr>
            <w:r>
              <w:rPr>
                <w:color w:val="000000"/>
                <w:sz w:val="20"/>
              </w:rPr>
              <w:t>00402010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34FBD" w14:textId="77777777" w:rsidR="00CD7126" w:rsidRDefault="00000000">
            <w:pPr>
              <w:spacing w:after="20"/>
              <w:ind w:left="20"/>
              <w:jc w:val="both"/>
            </w:pPr>
            <w:r>
              <w:rPr>
                <w:color w:val="000000"/>
                <w:sz w:val="20"/>
              </w:rPr>
              <w:t>Выдача разрешения на свидания с ребенком родителям, лишенным родительских прав, не оказывающие на ребенка негативного влияния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70A48" w14:textId="77777777" w:rsidR="00CD7126" w:rsidRDefault="00CD7126">
            <w:pPr>
              <w:spacing w:after="20"/>
              <w:ind w:left="20"/>
              <w:jc w:val="both"/>
            </w:pPr>
          </w:p>
          <w:p w14:paraId="7902597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F77AE"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F50D0" w14:textId="77777777" w:rsidR="00CD7126" w:rsidRDefault="00000000">
            <w:pPr>
              <w:spacing w:after="20"/>
              <w:ind w:left="20"/>
              <w:jc w:val="both"/>
            </w:pPr>
            <w:r>
              <w:rPr>
                <w:color w:val="000000"/>
                <w:sz w:val="20"/>
              </w:rPr>
              <w:t xml:space="preserve"> "Об утверждении Правил оказания государственных услуг"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600F2E1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09C9B" w14:textId="77777777" w:rsidR="00CD7126" w:rsidRDefault="00000000">
            <w:pPr>
              <w:spacing w:after="20"/>
              <w:ind w:left="20"/>
              <w:jc w:val="both"/>
            </w:pPr>
            <w:r>
              <w:rPr>
                <w:color w:val="000000"/>
                <w:sz w:val="20"/>
              </w:rPr>
              <w:t>198.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A49A3B" w14:textId="77777777" w:rsidR="00CD7126" w:rsidRDefault="00000000">
            <w:pPr>
              <w:spacing w:after="20"/>
              <w:ind w:left="20"/>
              <w:jc w:val="both"/>
            </w:pPr>
            <w:r>
              <w:rPr>
                <w:color w:val="000000"/>
                <w:sz w:val="20"/>
              </w:rPr>
              <w:t>00402011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DC4EA" w14:textId="77777777" w:rsidR="00CD7126" w:rsidRDefault="00000000">
            <w:pPr>
              <w:spacing w:after="20"/>
              <w:ind w:left="20"/>
              <w:jc w:val="both"/>
            </w:pPr>
            <w:r>
              <w:rPr>
                <w:color w:val="000000"/>
                <w:sz w:val="20"/>
              </w:rPr>
              <w:t>Назначение государственного пособия многодетным матерям, награжденным подвесками "Алтын алқа", "Күміс алқа" или получившим ранее звание "Мать-героиня", награжденным орденами "Материнская слава" I и II</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82C0A" w14:textId="77777777" w:rsidR="00CD7126" w:rsidRDefault="00CD7126">
            <w:pPr>
              <w:spacing w:after="20"/>
              <w:ind w:left="20"/>
              <w:jc w:val="both"/>
            </w:pPr>
          </w:p>
          <w:p w14:paraId="61FE25D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DA6E1"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7EB6B" w14:textId="77777777" w:rsidR="00CD7126" w:rsidRDefault="00000000">
            <w:pPr>
              <w:spacing w:after="20"/>
              <w:ind w:left="20"/>
              <w:jc w:val="both"/>
            </w:pPr>
            <w:r>
              <w:rPr>
                <w:color w:val="000000"/>
                <w:sz w:val="20"/>
              </w:rPr>
              <w:t xml:space="preserve"> "Об утверждении Правил назначения и осуществления выплаты государственного пособия на рождение, пособия по уходу, пособия многодетным семьям, пособия награжденной матери" приказ Министра труда и социальной защиты населения Республики Казахстан от 24 мая 2023 года № 169. Зарегистрирован в Министерстве юстиции Республики Казахстан 25 мая 2023 года № 32571.</w:t>
            </w:r>
          </w:p>
        </w:tc>
      </w:tr>
      <w:tr w:rsidR="00CD7126" w14:paraId="2D93C9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796AC" w14:textId="77777777" w:rsidR="00CD7126" w:rsidRDefault="00000000">
            <w:pPr>
              <w:spacing w:after="20"/>
              <w:ind w:left="20"/>
              <w:jc w:val="both"/>
            </w:pPr>
            <w:r>
              <w:rPr>
                <w:color w:val="000000"/>
                <w:sz w:val="20"/>
              </w:rPr>
              <w:t>199.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C236B" w14:textId="77777777" w:rsidR="00CD7126" w:rsidRDefault="00000000">
            <w:pPr>
              <w:spacing w:after="20"/>
              <w:ind w:left="20"/>
              <w:jc w:val="both"/>
            </w:pPr>
            <w:r>
              <w:rPr>
                <w:color w:val="000000"/>
                <w:sz w:val="20"/>
              </w:rPr>
              <w:t>00402013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79F07" w14:textId="77777777" w:rsidR="00CD7126" w:rsidRDefault="00000000">
            <w:pPr>
              <w:spacing w:after="20"/>
              <w:ind w:left="20"/>
              <w:jc w:val="both"/>
            </w:pPr>
            <w:r>
              <w:rPr>
                <w:color w:val="000000"/>
                <w:sz w:val="20"/>
              </w:rPr>
              <w:t>Выдача решения органа опеки и попечительства об учете мнения ребенка, достигшего десятилетнего возраста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CC39C" w14:textId="77777777" w:rsidR="00CD7126" w:rsidRDefault="00CD7126">
            <w:pPr>
              <w:spacing w:after="20"/>
              <w:ind w:left="20"/>
              <w:jc w:val="both"/>
            </w:pPr>
          </w:p>
          <w:p w14:paraId="46C8F91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088A6C"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32B6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32ADD6D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950D5B" w14:textId="77777777" w:rsidR="00CD7126" w:rsidRDefault="00000000">
            <w:pPr>
              <w:spacing w:after="20"/>
              <w:ind w:left="20"/>
              <w:jc w:val="both"/>
            </w:pPr>
            <w:r>
              <w:rPr>
                <w:color w:val="000000"/>
                <w:sz w:val="20"/>
              </w:rPr>
              <w:t>200.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E2BC9" w14:textId="77777777" w:rsidR="00CD7126" w:rsidRDefault="00000000">
            <w:pPr>
              <w:spacing w:after="20"/>
              <w:ind w:left="20"/>
              <w:jc w:val="both"/>
            </w:pPr>
            <w:r>
              <w:rPr>
                <w:color w:val="000000"/>
                <w:sz w:val="20"/>
              </w:rPr>
              <w:t>00402014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27BB0" w14:textId="77777777" w:rsidR="00CD7126" w:rsidRDefault="00000000">
            <w:pPr>
              <w:spacing w:after="20"/>
              <w:ind w:left="20"/>
              <w:jc w:val="both"/>
            </w:pPr>
            <w:r>
              <w:rPr>
                <w:color w:val="000000"/>
                <w:sz w:val="20"/>
              </w:rPr>
              <w:t>Назначение пособия многодетной семье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FD538" w14:textId="77777777" w:rsidR="00CD7126" w:rsidRDefault="00CD7126">
            <w:pPr>
              <w:spacing w:after="20"/>
              <w:ind w:left="20"/>
              <w:jc w:val="both"/>
            </w:pPr>
          </w:p>
          <w:p w14:paraId="0683ADB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C46A9"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F7A90" w14:textId="77777777" w:rsidR="00CD7126" w:rsidRDefault="00000000">
            <w:pPr>
              <w:spacing w:after="20"/>
              <w:ind w:left="20"/>
              <w:jc w:val="both"/>
            </w:pPr>
            <w:r>
              <w:rPr>
                <w:color w:val="000000"/>
                <w:sz w:val="20"/>
              </w:rPr>
              <w:t xml:space="preserve"> "Об утверждении Правил назначения и осуществления выплаты государственного пособия на рождение, пособия по уходу, пособия многодетным семьям, пособия награжденной матери" приказ Министра труда и социальной защиты населения Республики Казахстан от 24 мая 2023 года № 169. Зарегистрирован в Министерстве юстиции Республики Казахстан 25 мая 2023 года № 32571.</w:t>
            </w:r>
          </w:p>
        </w:tc>
      </w:tr>
      <w:tr w:rsidR="00CD7126" w14:paraId="0C8D8B5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862A7" w14:textId="77777777" w:rsidR="00CD7126" w:rsidRDefault="00000000">
            <w:pPr>
              <w:spacing w:after="20"/>
              <w:ind w:left="20"/>
              <w:jc w:val="both"/>
            </w:pPr>
            <w:r>
              <w:rPr>
                <w:color w:val="000000"/>
                <w:sz w:val="20"/>
              </w:rPr>
              <w:t>00403. Образование и досуг для ребенка</w:t>
            </w:r>
          </w:p>
        </w:tc>
      </w:tr>
      <w:tr w:rsidR="00CD7126" w14:paraId="629FC4C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861CD" w14:textId="77777777" w:rsidR="00CD7126" w:rsidRDefault="00000000">
            <w:pPr>
              <w:spacing w:after="20"/>
              <w:ind w:left="20"/>
              <w:jc w:val="both"/>
            </w:pPr>
            <w:r>
              <w:rPr>
                <w:color w:val="000000"/>
                <w:sz w:val="20"/>
              </w:rPr>
              <w:t>201.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CC859" w14:textId="77777777" w:rsidR="00CD7126" w:rsidRDefault="00000000">
            <w:pPr>
              <w:spacing w:after="20"/>
              <w:ind w:left="20"/>
              <w:jc w:val="both"/>
            </w:pPr>
            <w:r>
              <w:rPr>
                <w:color w:val="000000"/>
                <w:sz w:val="20"/>
              </w:rPr>
              <w:t>00403001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EADC4" w14:textId="77777777" w:rsidR="00CD7126" w:rsidRDefault="00000000">
            <w:pPr>
              <w:spacing w:after="20"/>
              <w:ind w:left="20"/>
              <w:jc w:val="both"/>
            </w:pPr>
            <w:r>
              <w:rPr>
                <w:color w:val="000000"/>
                <w:sz w:val="20"/>
              </w:rPr>
              <w:t>Постановка на очередь детей дошкольного возраста (до 6 лет) для направления в дошкольные организации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CEADB" w14:textId="77777777" w:rsidR="00CD7126" w:rsidRDefault="00CD7126">
            <w:pPr>
              <w:spacing w:after="20"/>
              <w:ind w:left="20"/>
              <w:jc w:val="both"/>
            </w:pPr>
          </w:p>
          <w:p w14:paraId="4A8AB0C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DBDE1"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A41E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дошкольного образования" приказ Министра образования и науки Республики Казахстан от 19 июня 2020 года № 254. Зарегистрирован в Реестре государственной регистрации нормативных правовых актов № 20883.</w:t>
            </w:r>
          </w:p>
        </w:tc>
      </w:tr>
      <w:tr w:rsidR="00CD7126" w14:paraId="2DE611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C585D" w14:textId="77777777" w:rsidR="00CD7126" w:rsidRDefault="00000000">
            <w:pPr>
              <w:spacing w:after="20"/>
              <w:ind w:left="20"/>
              <w:jc w:val="both"/>
            </w:pPr>
            <w:r>
              <w:rPr>
                <w:color w:val="000000"/>
                <w:sz w:val="20"/>
              </w:rPr>
              <w:t>202.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6B45C" w14:textId="77777777" w:rsidR="00CD7126" w:rsidRDefault="00000000">
            <w:pPr>
              <w:spacing w:after="20"/>
              <w:ind w:left="20"/>
              <w:jc w:val="both"/>
            </w:pPr>
            <w:r>
              <w:rPr>
                <w:color w:val="000000"/>
                <w:sz w:val="20"/>
              </w:rPr>
              <w:t>00403002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21FB1" w14:textId="77777777" w:rsidR="00CD7126" w:rsidRDefault="00000000">
            <w:pPr>
              <w:spacing w:after="20"/>
              <w:ind w:left="20"/>
              <w:jc w:val="both"/>
            </w:pPr>
            <w:r>
              <w:rPr>
                <w:color w:val="000000"/>
                <w:sz w:val="20"/>
              </w:rPr>
              <w:t>Прием документов и зачисление детей в дошкольные организации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67CDB" w14:textId="77777777" w:rsidR="00CD7126" w:rsidRDefault="00CD7126">
            <w:pPr>
              <w:spacing w:after="20"/>
              <w:ind w:left="20"/>
              <w:jc w:val="both"/>
            </w:pPr>
          </w:p>
          <w:p w14:paraId="2E108F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AF103"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CEBF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дошкольного образования" приказ Министра образования и науки Республики Казахстан от 19 июня 2020 года № 254. Зарегистрирован в Реестре государственной регистрации нормативных правовых актов № 20883.</w:t>
            </w:r>
          </w:p>
        </w:tc>
      </w:tr>
      <w:tr w:rsidR="00CD7126" w14:paraId="4B96A6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C0E63" w14:textId="77777777" w:rsidR="00CD7126" w:rsidRDefault="00000000">
            <w:pPr>
              <w:spacing w:after="20"/>
              <w:ind w:left="20"/>
              <w:jc w:val="both"/>
            </w:pPr>
            <w:r>
              <w:rPr>
                <w:color w:val="000000"/>
                <w:sz w:val="20"/>
              </w:rPr>
              <w:t>203.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0EE1D" w14:textId="77777777" w:rsidR="00CD7126" w:rsidRDefault="00000000">
            <w:pPr>
              <w:spacing w:after="20"/>
              <w:ind w:left="20"/>
              <w:jc w:val="both"/>
            </w:pPr>
            <w:r>
              <w:rPr>
                <w:color w:val="000000"/>
                <w:sz w:val="20"/>
              </w:rPr>
              <w:t>00403003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BBC01" w14:textId="77777777" w:rsidR="00CD7126" w:rsidRDefault="00000000">
            <w:pPr>
              <w:spacing w:after="20"/>
              <w:ind w:left="20"/>
              <w:jc w:val="both"/>
            </w:pPr>
            <w:r>
              <w:rPr>
                <w:color w:val="000000"/>
                <w:sz w:val="20"/>
              </w:rPr>
              <w:t>Прием документов и зачисление в организации образования независимо от ведомственной подчиненности для обучения по общеобразовательным программам начального, основного среднего, общего 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85ABE" w14:textId="77777777" w:rsidR="00CD7126" w:rsidRDefault="00CD7126">
            <w:pPr>
              <w:spacing w:after="20"/>
              <w:ind w:left="20"/>
              <w:jc w:val="both"/>
            </w:pPr>
          </w:p>
          <w:p w14:paraId="503DDF7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3047D"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01FF4" w14:textId="77777777" w:rsidR="00CD7126" w:rsidRDefault="00000000">
            <w:pPr>
              <w:spacing w:after="20"/>
              <w:ind w:left="20"/>
              <w:jc w:val="both"/>
            </w:pPr>
            <w:r>
              <w:rPr>
                <w:color w:val="000000"/>
                <w:sz w:val="20"/>
              </w:rPr>
              <w:t xml:space="preserve">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приказ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 17553.</w:t>
            </w:r>
          </w:p>
        </w:tc>
      </w:tr>
      <w:tr w:rsidR="00CD7126" w14:paraId="3767EB7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D24BC" w14:textId="77777777" w:rsidR="00CD7126" w:rsidRDefault="00000000">
            <w:pPr>
              <w:spacing w:after="20"/>
              <w:ind w:left="20"/>
              <w:jc w:val="both"/>
            </w:pPr>
            <w:r>
              <w:rPr>
                <w:color w:val="000000"/>
                <w:sz w:val="20"/>
              </w:rPr>
              <w:t>204.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72B12" w14:textId="77777777" w:rsidR="00CD7126" w:rsidRDefault="00000000">
            <w:pPr>
              <w:spacing w:after="20"/>
              <w:ind w:left="20"/>
              <w:jc w:val="both"/>
            </w:pPr>
            <w:r>
              <w:rPr>
                <w:color w:val="000000"/>
                <w:sz w:val="20"/>
              </w:rPr>
              <w:t>00403004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CC253C" w14:textId="77777777" w:rsidR="00CD7126" w:rsidRDefault="00000000">
            <w:pPr>
              <w:spacing w:after="20"/>
              <w:ind w:left="20"/>
              <w:jc w:val="both"/>
            </w:pPr>
            <w:r>
              <w:rPr>
                <w:color w:val="000000"/>
                <w:sz w:val="20"/>
              </w:rPr>
              <w:t>Прием документов для организации индивидуального бесплатного обучения на дому детей, которые по состоянию здоровья в течение длительного времени не могут посещать организации начального, основного среднего, общего 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D4484" w14:textId="77777777" w:rsidR="00CD7126" w:rsidRDefault="00CD7126">
            <w:pPr>
              <w:spacing w:after="20"/>
              <w:ind w:left="20"/>
              <w:jc w:val="both"/>
            </w:pPr>
          </w:p>
          <w:p w14:paraId="2EFA4E0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F2BDE"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2C3A2"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приказ Министра образования и науки Республики Казахстан от 27 мая 2020 года № 223. Зарегистрирован в Реестре государственной регистрации нормативных правовых актов № 20744.</w:t>
            </w:r>
          </w:p>
        </w:tc>
      </w:tr>
      <w:tr w:rsidR="00CD7126" w14:paraId="616C03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1880E" w14:textId="77777777" w:rsidR="00CD7126" w:rsidRDefault="00000000">
            <w:pPr>
              <w:spacing w:after="20"/>
              <w:ind w:left="20"/>
              <w:jc w:val="both"/>
            </w:pPr>
            <w:r>
              <w:rPr>
                <w:color w:val="000000"/>
                <w:sz w:val="20"/>
              </w:rPr>
              <w:t>205.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D47AC" w14:textId="77777777" w:rsidR="00CD7126" w:rsidRDefault="00000000">
            <w:pPr>
              <w:spacing w:after="20"/>
              <w:ind w:left="20"/>
              <w:jc w:val="both"/>
            </w:pPr>
            <w:r>
              <w:rPr>
                <w:color w:val="000000"/>
                <w:sz w:val="20"/>
              </w:rPr>
              <w:t>00403005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34901" w14:textId="77777777" w:rsidR="00CD7126" w:rsidRDefault="00000000">
            <w:pPr>
              <w:spacing w:after="20"/>
              <w:ind w:left="20"/>
              <w:jc w:val="both"/>
            </w:pPr>
            <w:r>
              <w:rPr>
                <w:color w:val="000000"/>
                <w:sz w:val="20"/>
              </w:rPr>
              <w:t>Прием документов и зачисление в специальные организации (специальные группы/классы) образования детей с ограниченными возможностями для обучения по специальным общеобразовательным учебным программам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49C0E" w14:textId="77777777" w:rsidR="00CD7126" w:rsidRDefault="00000000">
            <w:pPr>
              <w:spacing w:after="20"/>
              <w:ind w:left="20"/>
              <w:jc w:val="both"/>
            </w:pPr>
            <w:r>
              <w:rPr>
                <w:color w:val="000000"/>
                <w:sz w:val="20"/>
              </w:rPr>
              <w:t>Прием документов и зачисление в специальные организации образования детей с ограниченными возможностями для обучения по специальным общеобразовательным учебным программам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3A61E" w14:textId="77777777" w:rsidR="00CD7126" w:rsidRDefault="00000000">
            <w:pPr>
              <w:spacing w:after="20"/>
              <w:ind w:left="20"/>
              <w:jc w:val="both"/>
            </w:pPr>
            <w:r>
              <w:rPr>
                <w:color w:val="000000"/>
                <w:sz w:val="20"/>
              </w:rPr>
              <w:t>МП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8AF5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психолого-педагогической поддержки, оказываемых местными исполнительными органами" приказ Министра образования и науки Республики Казахстан от 27 мая 2020 года № 223. Зарегистрирован в Реестре государственной регистрации нормативных правовых актов № 20744.</w:t>
            </w:r>
          </w:p>
        </w:tc>
      </w:tr>
      <w:tr w:rsidR="00CD7126" w14:paraId="4BEC64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D91C6" w14:textId="77777777" w:rsidR="00CD7126" w:rsidRDefault="00000000">
            <w:pPr>
              <w:spacing w:after="20"/>
              <w:ind w:left="20"/>
              <w:jc w:val="both"/>
            </w:pPr>
            <w:r>
              <w:rPr>
                <w:color w:val="000000"/>
                <w:sz w:val="20"/>
              </w:rPr>
              <w:t>206.</w:t>
            </w:r>
          </w:p>
        </w:tc>
        <w:tc>
          <w:tcPr>
            <w:tcW w:w="1230" w:type="dxa"/>
            <w:vMerge/>
            <w:tcBorders>
              <w:top w:val="nil"/>
              <w:left w:val="single" w:sz="5" w:space="0" w:color="CFCFCF"/>
              <w:bottom w:val="single" w:sz="5" w:space="0" w:color="CFCFCF"/>
              <w:right w:val="single" w:sz="5" w:space="0" w:color="CFCFCF"/>
            </w:tcBorders>
          </w:tcPr>
          <w:p w14:paraId="745E0C7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711A35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37C7F" w14:textId="77777777" w:rsidR="00CD7126" w:rsidRDefault="00000000">
            <w:pPr>
              <w:spacing w:after="20"/>
              <w:ind w:left="20"/>
              <w:jc w:val="both"/>
            </w:pPr>
            <w:r>
              <w:rPr>
                <w:color w:val="000000"/>
                <w:sz w:val="20"/>
              </w:rPr>
              <w:t>Прием документов и зачисление детей с ограниченными возможностями для обучения по специальным общеобразовательным учебным программам в специальные группы/классы</w:t>
            </w:r>
          </w:p>
        </w:tc>
        <w:tc>
          <w:tcPr>
            <w:tcW w:w="1230" w:type="dxa"/>
            <w:vMerge/>
            <w:tcBorders>
              <w:top w:val="nil"/>
              <w:left w:val="single" w:sz="5" w:space="0" w:color="CFCFCF"/>
              <w:bottom w:val="single" w:sz="5" w:space="0" w:color="CFCFCF"/>
              <w:right w:val="single" w:sz="5" w:space="0" w:color="CFCFCF"/>
            </w:tcBorders>
          </w:tcPr>
          <w:p w14:paraId="32BBE9B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0188DC" w14:textId="77777777" w:rsidR="00CD7126" w:rsidRDefault="00CD7126"/>
        </w:tc>
      </w:tr>
      <w:tr w:rsidR="00CD7126" w14:paraId="569D63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455ED" w14:textId="77777777" w:rsidR="00CD7126" w:rsidRDefault="00000000">
            <w:pPr>
              <w:spacing w:after="20"/>
              <w:ind w:left="20"/>
              <w:jc w:val="both"/>
            </w:pPr>
            <w:r>
              <w:rPr>
                <w:color w:val="000000"/>
                <w:sz w:val="20"/>
              </w:rPr>
              <w:t>207.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139C4" w14:textId="77777777" w:rsidR="00CD7126" w:rsidRDefault="00000000">
            <w:pPr>
              <w:spacing w:after="20"/>
              <w:ind w:left="20"/>
              <w:jc w:val="both"/>
            </w:pPr>
            <w:r>
              <w:rPr>
                <w:color w:val="000000"/>
                <w:sz w:val="20"/>
              </w:rPr>
              <w:t>00403006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1F7C8" w14:textId="77777777" w:rsidR="00CD7126" w:rsidRDefault="00000000">
            <w:pPr>
              <w:spacing w:after="20"/>
              <w:ind w:left="20"/>
              <w:jc w:val="both"/>
            </w:pPr>
            <w:r>
              <w:rPr>
                <w:color w:val="000000"/>
                <w:sz w:val="20"/>
              </w:rPr>
              <w:t>Прием документов и зачисление в организации дополнительного образования для детей по предоставлению им дополнительного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B9CDB" w14:textId="77777777" w:rsidR="00CD7126" w:rsidRDefault="00CD7126">
            <w:pPr>
              <w:spacing w:after="20"/>
              <w:ind w:left="20"/>
              <w:jc w:val="both"/>
            </w:pPr>
          </w:p>
          <w:p w14:paraId="524D584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1342C"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B70A5" w14:textId="77777777" w:rsidR="00CD7126" w:rsidRDefault="00000000">
            <w:pPr>
              <w:spacing w:after="20"/>
              <w:ind w:left="20"/>
              <w:jc w:val="both"/>
            </w:pPr>
            <w:r>
              <w:rPr>
                <w:color w:val="000000"/>
                <w:sz w:val="20"/>
              </w:rPr>
              <w:t xml:space="preserve"> "Об утверждении Правил оказания государственной услуги" Прием документов и зачисление в организации дополнительного образования для детей по предоставлению им дополнительного образования" приказ Министра образования и науки Республики Казахстан от 22 мая 2020 года № 219. Зарегистрирован в Реестре государственной регистрации нормативных правовых актов № 20695.</w:t>
            </w:r>
          </w:p>
        </w:tc>
      </w:tr>
      <w:tr w:rsidR="00CD7126" w14:paraId="7D5731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FAB58" w14:textId="77777777" w:rsidR="00CD7126" w:rsidRDefault="00000000">
            <w:pPr>
              <w:spacing w:after="20"/>
              <w:ind w:left="20"/>
              <w:jc w:val="both"/>
            </w:pPr>
            <w:r>
              <w:rPr>
                <w:color w:val="000000"/>
                <w:sz w:val="20"/>
              </w:rPr>
              <w:t>208.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D3312" w14:textId="77777777" w:rsidR="00CD7126" w:rsidRDefault="00000000">
            <w:pPr>
              <w:spacing w:after="20"/>
              <w:ind w:left="20"/>
              <w:jc w:val="both"/>
            </w:pPr>
            <w:r>
              <w:rPr>
                <w:color w:val="000000"/>
                <w:sz w:val="20"/>
              </w:rPr>
              <w:t>00403007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D2D27" w14:textId="77777777" w:rsidR="00CD7126" w:rsidRDefault="00000000">
            <w:pPr>
              <w:spacing w:after="20"/>
              <w:ind w:left="20"/>
              <w:jc w:val="both"/>
            </w:pPr>
            <w:r>
              <w:rPr>
                <w:color w:val="000000"/>
                <w:sz w:val="20"/>
              </w:rPr>
              <w:t>Предоставление бесплатного подвоза к общеобразовательным организациям и обратно домой детям, проживающим в отдаленных сельских пунктах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A1580" w14:textId="77777777" w:rsidR="00CD7126" w:rsidRDefault="00CD7126">
            <w:pPr>
              <w:spacing w:after="20"/>
              <w:ind w:left="20"/>
              <w:jc w:val="both"/>
            </w:pPr>
          </w:p>
          <w:p w14:paraId="22478B5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A7402"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0148E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143203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70C21" w14:textId="77777777" w:rsidR="00CD7126" w:rsidRDefault="00000000">
            <w:pPr>
              <w:spacing w:after="20"/>
              <w:ind w:left="20"/>
              <w:jc w:val="both"/>
            </w:pPr>
            <w:r>
              <w:rPr>
                <w:color w:val="000000"/>
                <w:sz w:val="20"/>
              </w:rPr>
              <w:t>209.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69140C" w14:textId="77777777" w:rsidR="00CD7126" w:rsidRDefault="00000000">
            <w:pPr>
              <w:spacing w:after="20"/>
              <w:ind w:left="20"/>
              <w:jc w:val="both"/>
            </w:pPr>
            <w:r>
              <w:rPr>
                <w:color w:val="000000"/>
                <w:sz w:val="20"/>
              </w:rPr>
              <w:t>00403008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2E3D4" w14:textId="77777777" w:rsidR="00CD7126" w:rsidRDefault="00000000">
            <w:pPr>
              <w:spacing w:after="20"/>
              <w:ind w:left="20"/>
              <w:jc w:val="both"/>
            </w:pPr>
            <w:r>
              <w:rPr>
                <w:color w:val="000000"/>
                <w:sz w:val="20"/>
              </w:rPr>
              <w:t>Предоставление бесплатного и льготного питания отдельным категориям обучающихся и воспитанников в общеобразовательных школах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B2332" w14:textId="77777777" w:rsidR="00CD7126" w:rsidRDefault="00CD7126">
            <w:pPr>
              <w:spacing w:after="20"/>
              <w:ind w:left="20"/>
              <w:jc w:val="both"/>
            </w:pPr>
          </w:p>
          <w:p w14:paraId="4E61ED3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6055D"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884F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342EFF6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08A18" w14:textId="77777777" w:rsidR="00CD7126" w:rsidRDefault="00000000">
            <w:pPr>
              <w:spacing w:after="20"/>
              <w:ind w:left="20"/>
              <w:jc w:val="both"/>
            </w:pPr>
            <w:r>
              <w:rPr>
                <w:color w:val="000000"/>
                <w:sz w:val="20"/>
              </w:rPr>
              <w:t>210.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AEB620" w14:textId="77777777" w:rsidR="00CD7126" w:rsidRDefault="00000000">
            <w:pPr>
              <w:spacing w:after="20"/>
              <w:ind w:left="20"/>
              <w:jc w:val="both"/>
            </w:pPr>
            <w:r>
              <w:rPr>
                <w:color w:val="000000"/>
                <w:sz w:val="20"/>
              </w:rPr>
              <w:t>00403009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8DC9AF" w14:textId="77777777" w:rsidR="00CD7126" w:rsidRDefault="00000000">
            <w:pPr>
              <w:spacing w:after="20"/>
              <w:ind w:left="20"/>
              <w:jc w:val="both"/>
            </w:pPr>
            <w:r>
              <w:rPr>
                <w:color w:val="000000"/>
                <w:sz w:val="20"/>
              </w:rPr>
              <w:t>Прием документов и выдача направлений на предоставление отдыха в загородных и пришкольных лагерях отдельным категориям обучающихся и воспитанников государственных учреждений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F132A" w14:textId="77777777" w:rsidR="00CD7126" w:rsidRDefault="00CD7126">
            <w:pPr>
              <w:spacing w:after="20"/>
              <w:ind w:left="20"/>
              <w:jc w:val="both"/>
            </w:pPr>
          </w:p>
          <w:p w14:paraId="610F353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A05C2"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B977B" w14:textId="77777777" w:rsidR="00CD7126" w:rsidRDefault="00000000">
            <w:pPr>
              <w:spacing w:after="20"/>
              <w:ind w:left="20"/>
              <w:jc w:val="both"/>
            </w:pPr>
            <w:r>
              <w:rPr>
                <w:color w:val="000000"/>
                <w:sz w:val="20"/>
              </w:rPr>
              <w:t xml:space="preserve"> "Об утверждении Правил оказания государственных услуг"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23A53FF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91BB1" w14:textId="77777777" w:rsidR="00CD7126" w:rsidRDefault="00000000">
            <w:pPr>
              <w:spacing w:after="20"/>
              <w:ind w:left="20"/>
              <w:jc w:val="both"/>
            </w:pPr>
            <w:r>
              <w:rPr>
                <w:color w:val="000000"/>
                <w:sz w:val="20"/>
              </w:rPr>
              <w:t>210-1.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7FFCA" w14:textId="77777777" w:rsidR="00CD7126" w:rsidRDefault="00000000">
            <w:pPr>
              <w:spacing w:after="20"/>
              <w:ind w:left="20"/>
              <w:jc w:val="both"/>
            </w:pPr>
            <w:r>
              <w:rPr>
                <w:color w:val="000000"/>
                <w:sz w:val="20"/>
              </w:rPr>
              <w:t>00403009 -1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C9B7D" w14:textId="77777777" w:rsidR="00CD7126" w:rsidRDefault="00000000">
            <w:pPr>
              <w:spacing w:after="20"/>
              <w:ind w:left="20"/>
              <w:jc w:val="both"/>
            </w:pPr>
            <w:r>
              <w:rPr>
                <w:color w:val="000000"/>
                <w:sz w:val="20"/>
              </w:rPr>
              <w:t>Оказание финансовой и материальной помощи обучающимся и воспитанникам государственных организаций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5B93D" w14:textId="77777777" w:rsidR="00CD7126" w:rsidRDefault="00CD7126">
            <w:pPr>
              <w:spacing w:after="20"/>
              <w:ind w:left="20"/>
              <w:jc w:val="both"/>
            </w:pPr>
          </w:p>
          <w:p w14:paraId="25A0472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695E3"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0DC77" w14:textId="77777777" w:rsidR="00CD7126" w:rsidRDefault="00CD7126">
            <w:pPr>
              <w:spacing w:after="20"/>
              <w:ind w:left="20"/>
              <w:jc w:val="both"/>
            </w:pPr>
          </w:p>
          <w:p w14:paraId="3A568125" w14:textId="77777777" w:rsidR="00CD7126" w:rsidRDefault="00CD7126">
            <w:pPr>
              <w:spacing w:after="20"/>
              <w:ind w:left="20"/>
              <w:jc w:val="both"/>
            </w:pPr>
          </w:p>
        </w:tc>
      </w:tr>
      <w:tr w:rsidR="00CD7126" w14:paraId="1D3184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379D7" w14:textId="77777777" w:rsidR="00CD7126" w:rsidRDefault="00000000">
            <w:pPr>
              <w:spacing w:after="20"/>
              <w:ind w:left="20"/>
              <w:jc w:val="both"/>
            </w:pPr>
            <w:r>
              <w:rPr>
                <w:color w:val="000000"/>
                <w:sz w:val="20"/>
              </w:rPr>
              <w:t>211.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5ECCB" w14:textId="77777777" w:rsidR="00CD7126" w:rsidRDefault="00000000">
            <w:pPr>
              <w:spacing w:after="20"/>
              <w:ind w:left="20"/>
              <w:jc w:val="both"/>
            </w:pPr>
            <w:r>
              <w:rPr>
                <w:color w:val="000000"/>
                <w:sz w:val="20"/>
              </w:rPr>
              <w:t>0</w:t>
            </w:r>
          </w:p>
          <w:p w14:paraId="3F4A10B9" w14:textId="77777777" w:rsidR="00CD7126" w:rsidRDefault="00000000">
            <w:pPr>
              <w:spacing w:after="20"/>
              <w:ind w:left="20"/>
              <w:jc w:val="both"/>
            </w:pPr>
            <w:r>
              <w:rPr>
                <w:color w:val="000000"/>
                <w:sz w:val="20"/>
              </w:rPr>
              <w:t>0</w:t>
            </w:r>
          </w:p>
          <w:p w14:paraId="17704F0B" w14:textId="77777777" w:rsidR="00CD7126" w:rsidRDefault="00000000">
            <w:pPr>
              <w:spacing w:after="20"/>
              <w:ind w:left="20"/>
              <w:jc w:val="both"/>
            </w:pPr>
            <w:r>
              <w:rPr>
                <w:color w:val="000000"/>
                <w:sz w:val="20"/>
              </w:rPr>
              <w:t>40</w:t>
            </w:r>
          </w:p>
          <w:p w14:paraId="4A951790" w14:textId="77777777" w:rsidR="00CD7126" w:rsidRDefault="00000000">
            <w:pPr>
              <w:spacing w:after="20"/>
              <w:ind w:left="20"/>
              <w:jc w:val="both"/>
            </w:pPr>
            <w:r>
              <w:rPr>
                <w:color w:val="000000"/>
                <w:sz w:val="20"/>
              </w:rPr>
              <w:t>3</w:t>
            </w:r>
          </w:p>
          <w:p w14:paraId="54B5BC7D" w14:textId="77777777" w:rsidR="00CD7126" w:rsidRDefault="00000000">
            <w:pPr>
              <w:spacing w:after="20"/>
              <w:ind w:left="20"/>
              <w:jc w:val="both"/>
            </w:pPr>
            <w:r>
              <w:rPr>
                <w:color w:val="000000"/>
                <w:sz w:val="20"/>
              </w:rPr>
              <w:t>0</w:t>
            </w:r>
          </w:p>
          <w:p w14:paraId="5B0CE4B2" w14:textId="77777777" w:rsidR="00CD7126" w:rsidRDefault="00000000">
            <w:pPr>
              <w:spacing w:after="20"/>
              <w:ind w:left="20"/>
              <w:jc w:val="both"/>
            </w:pPr>
            <w:r>
              <w:rPr>
                <w:color w:val="000000"/>
                <w:sz w:val="20"/>
              </w:rPr>
              <w:t>1</w:t>
            </w:r>
          </w:p>
          <w:p w14:paraId="18AE5FFA" w14:textId="77777777" w:rsidR="00CD7126" w:rsidRDefault="00000000">
            <w:pPr>
              <w:spacing w:after="20"/>
              <w:ind w:left="20"/>
              <w:jc w:val="both"/>
            </w:pPr>
            <w:r>
              <w:rPr>
                <w:color w:val="000000"/>
                <w:sz w:val="20"/>
              </w:rPr>
              <w:t>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4AF17" w14:textId="77777777" w:rsidR="00CD7126" w:rsidRDefault="00000000">
            <w:pPr>
              <w:spacing w:after="20"/>
              <w:ind w:left="20"/>
              <w:jc w:val="both"/>
            </w:pPr>
            <w:r>
              <w:rPr>
                <w:color w:val="000000"/>
                <w:sz w:val="20"/>
              </w:rPr>
              <w:t>Выдача разрешения на обучение в форме экстерната в организациях основного среднего, общего 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E0B2D" w14:textId="77777777" w:rsidR="00CD7126" w:rsidRDefault="00CD7126">
            <w:pPr>
              <w:spacing w:after="20"/>
              <w:ind w:left="20"/>
              <w:jc w:val="both"/>
            </w:pPr>
          </w:p>
          <w:p w14:paraId="1D5FA7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942C4"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34242" w14:textId="77777777" w:rsidR="00CD7126" w:rsidRDefault="00000000">
            <w:pPr>
              <w:spacing w:after="20"/>
              <w:ind w:left="20"/>
              <w:jc w:val="both"/>
            </w:pPr>
            <w:r>
              <w:rPr>
                <w:color w:val="000000"/>
                <w:sz w:val="20"/>
              </w:rPr>
              <w:t xml:space="preserve"> "Об утверждении Правил обучения в форме экстерната" приказ Министра образования и науки Республики Казахстан от 22 января 2016 года № 61. Зарегистрирован в Реестре государственной регистрации нормативных правовых актов № 13110.</w:t>
            </w:r>
          </w:p>
        </w:tc>
      </w:tr>
      <w:tr w:rsidR="00CD7126" w14:paraId="5F44426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7770F" w14:textId="77777777" w:rsidR="00CD7126" w:rsidRDefault="00000000">
            <w:pPr>
              <w:spacing w:after="20"/>
              <w:ind w:left="20"/>
              <w:jc w:val="both"/>
            </w:pPr>
            <w:r>
              <w:rPr>
                <w:color w:val="000000"/>
                <w:sz w:val="20"/>
              </w:rPr>
              <w:t>212.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F3FC3" w14:textId="77777777" w:rsidR="00CD7126" w:rsidRDefault="00000000">
            <w:pPr>
              <w:spacing w:after="20"/>
              <w:ind w:left="20"/>
              <w:jc w:val="both"/>
            </w:pPr>
            <w:r>
              <w:rPr>
                <w:color w:val="000000"/>
                <w:sz w:val="20"/>
              </w:rPr>
              <w:t>00403011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DCFFE" w14:textId="77777777" w:rsidR="00CD7126" w:rsidRDefault="00000000">
            <w:pPr>
              <w:spacing w:after="20"/>
              <w:ind w:left="20"/>
              <w:jc w:val="both"/>
            </w:pPr>
            <w:r>
              <w:rPr>
                <w:color w:val="000000"/>
                <w:sz w:val="20"/>
              </w:rPr>
              <w:t>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106EF" w14:textId="77777777" w:rsidR="00CD7126" w:rsidRDefault="00CD7126">
            <w:pPr>
              <w:spacing w:after="20"/>
              <w:ind w:left="20"/>
              <w:jc w:val="both"/>
            </w:pPr>
          </w:p>
          <w:p w14:paraId="7733D97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B6202"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BB938" w14:textId="77777777" w:rsidR="00CD7126" w:rsidRDefault="00000000">
            <w:pPr>
              <w:spacing w:after="20"/>
              <w:ind w:left="20"/>
              <w:jc w:val="both"/>
            </w:pPr>
            <w:r>
              <w:rPr>
                <w:color w:val="000000"/>
                <w:sz w:val="20"/>
              </w:rPr>
              <w:t>Об утверждении Правил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образования"</w:t>
            </w:r>
          </w:p>
          <w:p w14:paraId="5BDD9905" w14:textId="77777777" w:rsidR="00CD7126" w:rsidRDefault="00000000">
            <w:pPr>
              <w:spacing w:after="20"/>
              <w:ind w:left="20"/>
              <w:jc w:val="both"/>
            </w:pPr>
            <w:r>
              <w:rPr>
                <w:color w:val="000000"/>
                <w:sz w:val="20"/>
              </w:rPr>
              <w:t>Приказ Министра просвещения Республики Казахстан от 3 апреля 2023 года № 82. Зарегистрирован в Министерстве юстиции Республики Казахстан 4 апреля 2023 года № 32226.</w:t>
            </w:r>
          </w:p>
        </w:tc>
      </w:tr>
      <w:tr w:rsidR="00CD7126" w14:paraId="0F7ED6B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5928F" w14:textId="77777777" w:rsidR="00CD7126" w:rsidRDefault="00000000">
            <w:pPr>
              <w:spacing w:after="20"/>
              <w:ind w:left="20"/>
              <w:jc w:val="both"/>
            </w:pPr>
            <w:r>
              <w:rPr>
                <w:color w:val="000000"/>
                <w:sz w:val="20"/>
              </w:rPr>
              <w:t>213.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469EA" w14:textId="77777777" w:rsidR="00CD7126" w:rsidRDefault="00000000">
            <w:pPr>
              <w:spacing w:after="20"/>
              <w:ind w:left="20"/>
              <w:jc w:val="both"/>
            </w:pPr>
            <w:r>
              <w:rPr>
                <w:color w:val="000000"/>
                <w:sz w:val="20"/>
              </w:rPr>
              <w:t>00403011-1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201A6A" w14:textId="77777777" w:rsidR="00CD7126" w:rsidRDefault="00000000">
            <w:pPr>
              <w:spacing w:after="20"/>
              <w:ind w:left="20"/>
              <w:jc w:val="both"/>
            </w:pPr>
            <w:r>
              <w:rPr>
                <w:color w:val="000000"/>
                <w:sz w:val="20"/>
              </w:rPr>
              <w:t>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высшего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21746" w14:textId="77777777" w:rsidR="00CD7126" w:rsidRDefault="00CD7126">
            <w:pPr>
              <w:spacing w:after="20"/>
              <w:ind w:left="20"/>
              <w:jc w:val="both"/>
            </w:pPr>
          </w:p>
          <w:p w14:paraId="296385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23F6D"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82CE3"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бесплатного питания отдельным категориям граждан, а также лицам, находящимся под опекой (попечительством) и патронатом, обучающимся и воспитанникам организаций технического и профессионального, послесреднего и высшего образования" приказ Министра образования и науки Республики Казахстан от 4 мая 2020 года № 180. Зарегистрирован в Реестре государственной регистрации нормативных правовых актов № 20579.</w:t>
            </w:r>
          </w:p>
        </w:tc>
      </w:tr>
      <w:tr w:rsidR="00CD7126" w14:paraId="3ED160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FBA38" w14:textId="77777777" w:rsidR="00CD7126" w:rsidRDefault="00000000">
            <w:pPr>
              <w:spacing w:after="20"/>
              <w:ind w:left="20"/>
              <w:jc w:val="both"/>
            </w:pPr>
            <w:r>
              <w:rPr>
                <w:color w:val="000000"/>
                <w:sz w:val="20"/>
              </w:rPr>
              <w:t>214.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7AF5D" w14:textId="77777777" w:rsidR="00CD7126" w:rsidRDefault="00000000">
            <w:pPr>
              <w:spacing w:after="20"/>
              <w:ind w:left="20"/>
              <w:jc w:val="both"/>
            </w:pPr>
            <w:r>
              <w:rPr>
                <w:color w:val="000000"/>
                <w:sz w:val="20"/>
              </w:rPr>
              <w:t>0</w:t>
            </w:r>
          </w:p>
          <w:p w14:paraId="362F6564" w14:textId="77777777" w:rsidR="00CD7126" w:rsidRDefault="00000000">
            <w:pPr>
              <w:spacing w:after="20"/>
              <w:ind w:left="20"/>
              <w:jc w:val="both"/>
            </w:pPr>
            <w:r>
              <w:rPr>
                <w:color w:val="000000"/>
                <w:sz w:val="20"/>
              </w:rPr>
              <w:t>0</w:t>
            </w:r>
          </w:p>
          <w:p w14:paraId="535188AA" w14:textId="77777777" w:rsidR="00CD7126" w:rsidRDefault="00000000">
            <w:pPr>
              <w:spacing w:after="20"/>
              <w:ind w:left="20"/>
              <w:jc w:val="both"/>
            </w:pPr>
            <w:r>
              <w:rPr>
                <w:color w:val="000000"/>
                <w:sz w:val="20"/>
              </w:rPr>
              <w:t>4</w:t>
            </w:r>
          </w:p>
          <w:p w14:paraId="79F4CBB4" w14:textId="77777777" w:rsidR="00CD7126" w:rsidRDefault="00000000">
            <w:pPr>
              <w:spacing w:after="20"/>
              <w:ind w:left="20"/>
              <w:jc w:val="both"/>
            </w:pPr>
            <w:r>
              <w:rPr>
                <w:color w:val="000000"/>
                <w:sz w:val="20"/>
              </w:rPr>
              <w:t>0</w:t>
            </w:r>
          </w:p>
          <w:p w14:paraId="3F37B273" w14:textId="77777777" w:rsidR="00CD7126" w:rsidRDefault="00000000">
            <w:pPr>
              <w:spacing w:after="20"/>
              <w:ind w:left="20"/>
              <w:jc w:val="both"/>
            </w:pPr>
            <w:r>
              <w:rPr>
                <w:color w:val="000000"/>
                <w:sz w:val="20"/>
              </w:rPr>
              <w:t>3</w:t>
            </w:r>
          </w:p>
          <w:p w14:paraId="56C5BB92" w14:textId="77777777" w:rsidR="00CD7126" w:rsidRDefault="00000000">
            <w:pPr>
              <w:spacing w:after="20"/>
              <w:ind w:left="20"/>
              <w:jc w:val="both"/>
            </w:pPr>
            <w:r>
              <w:rPr>
                <w:color w:val="000000"/>
                <w:sz w:val="20"/>
              </w:rPr>
              <w:t>0</w:t>
            </w:r>
          </w:p>
          <w:p w14:paraId="7AB9A90D" w14:textId="77777777" w:rsidR="00CD7126" w:rsidRDefault="00000000">
            <w:pPr>
              <w:spacing w:after="20"/>
              <w:ind w:left="20"/>
              <w:jc w:val="both"/>
            </w:pPr>
            <w:r>
              <w:rPr>
                <w:color w:val="000000"/>
                <w:sz w:val="20"/>
              </w:rPr>
              <w:t>1</w:t>
            </w:r>
          </w:p>
          <w:p w14:paraId="3F974FD5" w14:textId="77777777" w:rsidR="00CD7126" w:rsidRDefault="00000000">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DE7ED0" w14:textId="77777777" w:rsidR="00CD7126" w:rsidRDefault="00000000">
            <w:pPr>
              <w:spacing w:after="20"/>
              <w:ind w:left="20"/>
              <w:jc w:val="both"/>
            </w:pPr>
            <w:r>
              <w:rPr>
                <w:color w:val="000000"/>
                <w:sz w:val="20"/>
              </w:rPr>
              <w:t>Прием документов на конкурс по размещению государственного образовательного заказа на подготовку кадров с техническим и профессиональным, послесредним образованием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3C2A3" w14:textId="77777777" w:rsidR="00CD7126" w:rsidRDefault="00CD7126">
            <w:pPr>
              <w:spacing w:after="20"/>
              <w:ind w:left="20"/>
              <w:jc w:val="both"/>
            </w:pPr>
          </w:p>
          <w:p w14:paraId="6F3EAF3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4E689"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D04E3" w14:textId="77777777" w:rsidR="00CD7126" w:rsidRDefault="00000000">
            <w:pPr>
              <w:spacing w:after="20"/>
              <w:ind w:left="20"/>
              <w:jc w:val="both"/>
            </w:pPr>
            <w:r>
              <w:rPr>
                <w:color w:val="000000"/>
                <w:sz w:val="20"/>
              </w:rPr>
              <w:t xml:space="preserve"> "Об утверждении Правил размещения государственного образовательного заказа на дошкольное воспитание и обучение, среднее образование, дополнительное образование детей и на подготовку кадров с техническим и профессиональным, послесредним образованием с учетом потребностей рынка труда" приказ Министра просвещения Республики Казахстан от 27 августа 2022 года № 381. Зарегистрирован в Министерстве юстиции Республики Казахстан 27 августа 2022 года № 29323.</w:t>
            </w:r>
          </w:p>
        </w:tc>
      </w:tr>
      <w:tr w:rsidR="00CD7126" w14:paraId="37CFF32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45350" w14:textId="77777777" w:rsidR="00CD7126" w:rsidRDefault="00000000">
            <w:pPr>
              <w:spacing w:after="20"/>
              <w:ind w:left="20"/>
              <w:jc w:val="both"/>
            </w:pPr>
            <w:r>
              <w:rPr>
                <w:color w:val="000000"/>
                <w:sz w:val="20"/>
              </w:rPr>
              <w:t>215.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CC33B" w14:textId="77777777" w:rsidR="00CD7126" w:rsidRDefault="00000000">
            <w:pPr>
              <w:spacing w:after="20"/>
              <w:ind w:left="20"/>
              <w:jc w:val="both"/>
            </w:pPr>
            <w:r>
              <w:rPr>
                <w:color w:val="000000"/>
                <w:sz w:val="20"/>
              </w:rPr>
              <w:t>00403013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A9DDB" w14:textId="77777777" w:rsidR="00CD7126" w:rsidRDefault="00000000">
            <w:pPr>
              <w:spacing w:after="20"/>
              <w:ind w:left="20"/>
              <w:jc w:val="both"/>
            </w:pPr>
            <w:r>
              <w:rPr>
                <w:color w:val="000000"/>
                <w:sz w:val="20"/>
              </w:rPr>
              <w:t>Прием документов в республиканские, областные, городов республиканского значения, столицы специализированные школы-интернаты-колледжи олимпийского резерва и областные, городов республиканского значения, столицы школы-интернаты для одаренных в спорте детей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69D52" w14:textId="77777777" w:rsidR="00CD7126" w:rsidRDefault="00000000">
            <w:pPr>
              <w:spacing w:after="20"/>
              <w:ind w:left="20"/>
              <w:jc w:val="both"/>
            </w:pPr>
            <w:r>
              <w:rPr>
                <w:color w:val="000000"/>
                <w:sz w:val="20"/>
              </w:rPr>
              <w:t>Прием документов на поступление в 5, 6, 7, 8, 9 классы специализированных школ-интернатов-колледжей олимпийского резерва и школ-интернатов для одаренных в спорте детей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E2690"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A18A4" w14:textId="77777777" w:rsidR="00CD7126" w:rsidRDefault="00000000">
            <w:pPr>
              <w:spacing w:after="20"/>
              <w:ind w:left="20"/>
              <w:jc w:val="both"/>
            </w:pPr>
            <w:r>
              <w:rPr>
                <w:color w:val="000000"/>
                <w:sz w:val="20"/>
              </w:rPr>
              <w:t xml:space="preserve"> "Об утверждении Правил деятельности республиканских, областных, городов республиканского значения, столицы специализированных школ-интернатов-колледжей олимпийского резерва и областных, городов республиканского значения, столицы школ-интернатов для одаренных в спорте детей" приказ Министра культуры и спорта Республики Казахстан от 3 ноября 2014 года № 69. Зарегистрирован в Реестре государственной регистрации нормативных правовых актов № 9947.</w:t>
            </w:r>
          </w:p>
        </w:tc>
      </w:tr>
      <w:tr w:rsidR="00CD7126" w14:paraId="019BCCD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F9951" w14:textId="77777777" w:rsidR="00CD7126" w:rsidRDefault="00000000">
            <w:pPr>
              <w:spacing w:after="20"/>
              <w:ind w:left="20"/>
              <w:jc w:val="both"/>
            </w:pPr>
            <w:r>
              <w:rPr>
                <w:color w:val="000000"/>
                <w:sz w:val="20"/>
              </w:rPr>
              <w:t>216.</w:t>
            </w:r>
          </w:p>
        </w:tc>
        <w:tc>
          <w:tcPr>
            <w:tcW w:w="1230" w:type="dxa"/>
            <w:vMerge/>
            <w:tcBorders>
              <w:top w:val="nil"/>
              <w:left w:val="single" w:sz="5" w:space="0" w:color="CFCFCF"/>
              <w:bottom w:val="single" w:sz="5" w:space="0" w:color="CFCFCF"/>
              <w:right w:val="single" w:sz="5" w:space="0" w:color="CFCFCF"/>
            </w:tcBorders>
          </w:tcPr>
          <w:p w14:paraId="4E997C8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14B71E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CA3F8" w14:textId="77777777" w:rsidR="00CD7126" w:rsidRDefault="00000000">
            <w:pPr>
              <w:spacing w:after="20"/>
              <w:ind w:left="20"/>
              <w:jc w:val="both"/>
            </w:pPr>
            <w:r>
              <w:rPr>
                <w:color w:val="000000"/>
                <w:sz w:val="20"/>
              </w:rPr>
              <w:t>Прием документов на поступление в 10 и 11 классы специализированных школ-интернатов-колледжей олимпийского резерва и школ-интернатов для одаренных в спорте детей</w:t>
            </w:r>
          </w:p>
        </w:tc>
        <w:tc>
          <w:tcPr>
            <w:tcW w:w="1230" w:type="dxa"/>
            <w:vMerge/>
            <w:tcBorders>
              <w:top w:val="nil"/>
              <w:left w:val="single" w:sz="5" w:space="0" w:color="CFCFCF"/>
              <w:bottom w:val="single" w:sz="5" w:space="0" w:color="CFCFCF"/>
              <w:right w:val="single" w:sz="5" w:space="0" w:color="CFCFCF"/>
            </w:tcBorders>
          </w:tcPr>
          <w:p w14:paraId="5B0B5C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DDCFB26" w14:textId="77777777" w:rsidR="00CD7126" w:rsidRDefault="00CD7126"/>
        </w:tc>
      </w:tr>
      <w:tr w:rsidR="00CD7126" w14:paraId="7FD143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E9E30" w14:textId="77777777" w:rsidR="00CD7126" w:rsidRDefault="00000000">
            <w:pPr>
              <w:spacing w:after="20"/>
              <w:ind w:left="20"/>
              <w:jc w:val="both"/>
            </w:pPr>
            <w:r>
              <w:rPr>
                <w:color w:val="000000"/>
                <w:sz w:val="20"/>
              </w:rPr>
              <w:t>217.</w:t>
            </w:r>
          </w:p>
        </w:tc>
        <w:tc>
          <w:tcPr>
            <w:tcW w:w="1230" w:type="dxa"/>
            <w:vMerge/>
            <w:tcBorders>
              <w:top w:val="nil"/>
              <w:left w:val="single" w:sz="5" w:space="0" w:color="CFCFCF"/>
              <w:bottom w:val="single" w:sz="5" w:space="0" w:color="CFCFCF"/>
              <w:right w:val="single" w:sz="5" w:space="0" w:color="CFCFCF"/>
            </w:tcBorders>
          </w:tcPr>
          <w:p w14:paraId="38D76CD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B77F58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44D4A" w14:textId="77777777" w:rsidR="00CD7126" w:rsidRDefault="00000000">
            <w:pPr>
              <w:spacing w:after="20"/>
              <w:ind w:left="20"/>
              <w:jc w:val="both"/>
            </w:pPr>
            <w:r>
              <w:rPr>
                <w:color w:val="000000"/>
                <w:sz w:val="20"/>
              </w:rPr>
              <w:t>Прием документов на поступление на первый курс колледжа в специализированных школ-интернатов-колледжей олимпийского резерва</w:t>
            </w:r>
          </w:p>
        </w:tc>
        <w:tc>
          <w:tcPr>
            <w:tcW w:w="1230" w:type="dxa"/>
            <w:vMerge/>
            <w:tcBorders>
              <w:top w:val="nil"/>
              <w:left w:val="single" w:sz="5" w:space="0" w:color="CFCFCF"/>
              <w:bottom w:val="single" w:sz="5" w:space="0" w:color="CFCFCF"/>
              <w:right w:val="single" w:sz="5" w:space="0" w:color="CFCFCF"/>
            </w:tcBorders>
          </w:tcPr>
          <w:p w14:paraId="19E5B74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CB5A6EB" w14:textId="77777777" w:rsidR="00CD7126" w:rsidRDefault="00CD7126"/>
        </w:tc>
      </w:tr>
      <w:tr w:rsidR="00CD7126" w14:paraId="2ABA85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F7BC1" w14:textId="77777777" w:rsidR="00CD7126" w:rsidRDefault="00000000">
            <w:pPr>
              <w:spacing w:after="20"/>
              <w:ind w:left="20"/>
              <w:jc w:val="both"/>
            </w:pPr>
            <w:r>
              <w:rPr>
                <w:color w:val="000000"/>
                <w:sz w:val="20"/>
              </w:rPr>
              <w:t>218.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B5E79" w14:textId="77777777" w:rsidR="00CD7126" w:rsidRDefault="00000000">
            <w:pPr>
              <w:spacing w:after="20"/>
              <w:ind w:left="20"/>
              <w:jc w:val="both"/>
            </w:pPr>
            <w:r>
              <w:rPr>
                <w:color w:val="000000"/>
                <w:sz w:val="20"/>
              </w:rPr>
              <w:t>00403014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42D1D" w14:textId="77777777" w:rsidR="00CD7126" w:rsidRDefault="00000000">
            <w:pPr>
              <w:spacing w:after="20"/>
              <w:ind w:left="20"/>
              <w:jc w:val="both"/>
            </w:pPr>
            <w:r>
              <w:rPr>
                <w:color w:val="000000"/>
                <w:sz w:val="20"/>
              </w:rPr>
              <w:t>Прием документов в детско-юношеские спортивные школы, спортивные школы для лиц с инвалидностью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036D41" w14:textId="77777777" w:rsidR="00CD7126" w:rsidRDefault="00CD7126">
            <w:pPr>
              <w:spacing w:after="20"/>
              <w:ind w:left="20"/>
              <w:jc w:val="both"/>
            </w:pPr>
          </w:p>
          <w:p w14:paraId="1983278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09333"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6C02F6" w14:textId="77777777" w:rsidR="00CD7126" w:rsidRDefault="00000000">
            <w:pPr>
              <w:spacing w:after="20"/>
              <w:ind w:left="20"/>
              <w:jc w:val="both"/>
            </w:pPr>
            <w:r>
              <w:rPr>
                <w:color w:val="000000"/>
                <w:sz w:val="20"/>
              </w:rPr>
              <w:t xml:space="preserve"> "Об утверждении перечня видов физкультурно-спортивных организаций и правил их деятельности, в которых осуществляется учебно-тренировочный процесс по подготовке спортивного резерва и спортсменов высокого класса" приказ Министра культуры и спорта Республики Казахстан от 22 ноября 2014 года № 106. Зарегистрирован в Реестре государственной регистрации нормативных правовых актов № 10012</w:t>
            </w:r>
          </w:p>
        </w:tc>
      </w:tr>
      <w:tr w:rsidR="00CD7126" w14:paraId="76ABA3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96C7D" w14:textId="77777777" w:rsidR="00CD7126" w:rsidRDefault="00000000">
            <w:pPr>
              <w:spacing w:after="20"/>
              <w:ind w:left="20"/>
              <w:jc w:val="both"/>
            </w:pPr>
            <w:r>
              <w:rPr>
                <w:color w:val="000000"/>
                <w:sz w:val="20"/>
              </w:rPr>
              <w:t>219.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3E688" w14:textId="77777777" w:rsidR="00CD7126" w:rsidRDefault="00000000">
            <w:pPr>
              <w:spacing w:after="20"/>
              <w:ind w:left="20"/>
              <w:jc w:val="both"/>
            </w:pPr>
            <w:r>
              <w:rPr>
                <w:color w:val="000000"/>
                <w:sz w:val="20"/>
              </w:rPr>
              <w:t>00403015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FB132" w14:textId="77777777" w:rsidR="00CD7126" w:rsidRDefault="00000000">
            <w:pPr>
              <w:spacing w:after="20"/>
              <w:ind w:left="20"/>
              <w:jc w:val="both"/>
            </w:pPr>
            <w:r>
              <w:rPr>
                <w:color w:val="000000"/>
                <w:sz w:val="20"/>
              </w:rPr>
              <w:t>Прием документов для перевода детей между организациями начального, основного среднего, общего 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D9112" w14:textId="77777777" w:rsidR="00CD7126" w:rsidRDefault="00CD7126">
            <w:pPr>
              <w:spacing w:after="20"/>
              <w:ind w:left="20"/>
              <w:jc w:val="both"/>
            </w:pPr>
          </w:p>
          <w:p w14:paraId="3B934B7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1D0BF"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1E6AF" w14:textId="77777777" w:rsidR="00CD7126" w:rsidRDefault="00000000">
            <w:pPr>
              <w:spacing w:after="20"/>
              <w:ind w:left="20"/>
              <w:jc w:val="both"/>
            </w:pPr>
            <w:r>
              <w:rPr>
                <w:color w:val="000000"/>
                <w:sz w:val="20"/>
              </w:rPr>
              <w:t xml:space="preserve"> "Об утверждении Типовых правил приема на обучение в организации образования, реализующие общеобразовательные учебные программы начального, основного среднего и общего среднего образования" приказ Министра образования и науки Республики Казахстан от 12 октября 2018 года № 564. Зарегистрирован в Реестре государственной регистрации нормативных правовых актов № 17553.</w:t>
            </w:r>
          </w:p>
        </w:tc>
      </w:tr>
      <w:tr w:rsidR="00CD7126" w14:paraId="5AB7BD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6EDD2" w14:textId="77777777" w:rsidR="00CD7126" w:rsidRDefault="00000000">
            <w:pPr>
              <w:spacing w:after="20"/>
              <w:ind w:left="20"/>
              <w:jc w:val="both"/>
            </w:pPr>
            <w:r>
              <w:rPr>
                <w:color w:val="000000"/>
                <w:sz w:val="20"/>
              </w:rPr>
              <w:t>220.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E4C41" w14:textId="77777777" w:rsidR="00CD7126" w:rsidRDefault="00000000">
            <w:pPr>
              <w:spacing w:after="20"/>
              <w:ind w:left="20"/>
              <w:jc w:val="both"/>
            </w:pPr>
            <w:r>
              <w:rPr>
                <w:color w:val="000000"/>
                <w:sz w:val="20"/>
              </w:rPr>
              <w:t>00403016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057F2" w14:textId="77777777" w:rsidR="00CD7126" w:rsidRDefault="00000000">
            <w:pPr>
              <w:spacing w:after="20"/>
              <w:ind w:left="20"/>
              <w:jc w:val="both"/>
            </w:pPr>
            <w:r>
              <w:rPr>
                <w:color w:val="000000"/>
                <w:sz w:val="20"/>
              </w:rPr>
              <w:t>Прием документов для участия в конкурсе по присуждению образовательного гранта Первого Президента Республики Казахстан - Елбасы "Өркен" для оплаты обучения одаренных детей в автономной организации образования "Назарбаев Интеллектуальные школы"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A9BFC" w14:textId="77777777" w:rsidR="00CD7126" w:rsidRDefault="00CD7126">
            <w:pPr>
              <w:spacing w:after="20"/>
              <w:ind w:left="20"/>
              <w:jc w:val="both"/>
            </w:pPr>
          </w:p>
          <w:p w14:paraId="3F3EC77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764364"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45181" w14:textId="77777777" w:rsidR="00CD7126" w:rsidRDefault="00000000">
            <w:pPr>
              <w:spacing w:after="20"/>
              <w:ind w:left="20"/>
              <w:jc w:val="both"/>
            </w:pPr>
            <w:r>
              <w:rPr>
                <w:color w:val="000000"/>
                <w:sz w:val="20"/>
              </w:rPr>
              <w:t xml:space="preserve"> "Об утверждении Правил оказания государственной услуги" Прием документов для участия в конкурсе по присуждению образовательного гранта Первого Президента Республики Казахстан - Лидера Нации "Өркен" для оплаты обучения одаренных детей в автономной организации образования "Назарбаев Интеллектуальные школы" приказ Министра образования и науки Республики Казахстан от 27 апреля 2020 года № 164. Зарегистрирован в Реестре государственной регистрации нормативных правовых актов № 20509.</w:t>
            </w:r>
          </w:p>
        </w:tc>
      </w:tr>
      <w:tr w:rsidR="00CD7126" w14:paraId="0190A7C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05F9B" w14:textId="77777777" w:rsidR="00CD7126" w:rsidRDefault="00000000">
            <w:pPr>
              <w:spacing w:after="20"/>
              <w:ind w:left="20"/>
              <w:jc w:val="both"/>
            </w:pPr>
            <w:r>
              <w:rPr>
                <w:color w:val="000000"/>
                <w:sz w:val="20"/>
              </w:rPr>
              <w:t>00404. Содержание и обеспечение ребенка</w:t>
            </w:r>
          </w:p>
        </w:tc>
      </w:tr>
      <w:tr w:rsidR="00CD7126" w14:paraId="15208D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181C5" w14:textId="77777777" w:rsidR="00CD7126" w:rsidRDefault="00000000">
            <w:pPr>
              <w:spacing w:after="20"/>
              <w:ind w:left="20"/>
              <w:jc w:val="both"/>
            </w:pPr>
            <w:r>
              <w:rPr>
                <w:color w:val="000000"/>
                <w:sz w:val="20"/>
              </w:rPr>
              <w:t>221.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C1B6F" w14:textId="77777777" w:rsidR="00CD7126" w:rsidRDefault="00000000">
            <w:pPr>
              <w:spacing w:after="20"/>
              <w:ind w:left="20"/>
              <w:jc w:val="both"/>
            </w:pPr>
            <w:r>
              <w:rPr>
                <w:color w:val="000000"/>
                <w:sz w:val="20"/>
              </w:rPr>
              <w:t>00404001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577DD" w14:textId="77777777" w:rsidR="00CD7126" w:rsidRDefault="00000000">
            <w:pPr>
              <w:spacing w:after="20"/>
              <w:ind w:left="20"/>
              <w:jc w:val="both"/>
            </w:pPr>
            <w:r>
              <w:rPr>
                <w:color w:val="000000"/>
                <w:sz w:val="20"/>
              </w:rPr>
              <w:t>Возмещение затрат на обучение на дому детей с инвалидностью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3FED3" w14:textId="77777777" w:rsidR="00CD7126" w:rsidRDefault="00000000">
            <w:pPr>
              <w:spacing w:after="20"/>
              <w:ind w:left="20"/>
              <w:jc w:val="both"/>
            </w:pPr>
            <w:r>
              <w:rPr>
                <w:color w:val="000000"/>
                <w:sz w:val="20"/>
              </w:rPr>
              <w:t>-</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3BE91"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29951"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7A715F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8B444" w14:textId="77777777" w:rsidR="00CD7126" w:rsidRDefault="00000000">
            <w:pPr>
              <w:spacing w:after="20"/>
              <w:ind w:left="20"/>
              <w:jc w:val="both"/>
            </w:pPr>
            <w:r>
              <w:rPr>
                <w:color w:val="000000"/>
                <w:sz w:val="20"/>
              </w:rPr>
              <w:t>222.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85CF0" w14:textId="77777777" w:rsidR="00CD7126" w:rsidRDefault="00000000">
            <w:pPr>
              <w:spacing w:after="20"/>
              <w:ind w:left="20"/>
              <w:jc w:val="both"/>
            </w:pPr>
            <w:r>
              <w:rPr>
                <w:color w:val="000000"/>
                <w:sz w:val="20"/>
              </w:rPr>
              <w:t>00404002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21A90" w14:textId="77777777" w:rsidR="00CD7126" w:rsidRDefault="00000000">
            <w:pPr>
              <w:spacing w:after="20"/>
              <w:ind w:left="20"/>
              <w:jc w:val="both"/>
            </w:pPr>
            <w:r>
              <w:rPr>
                <w:color w:val="000000"/>
                <w:sz w:val="20"/>
              </w:rPr>
              <w:t>Назначение выплаты пособия опекунам или попечителям на содержание ребенка-сироты (детей-сирот) и ребенка (детей), оставшегося без попечения родителей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1C2B5" w14:textId="77777777" w:rsidR="00CD7126" w:rsidRDefault="00CD7126">
            <w:pPr>
              <w:spacing w:after="20"/>
              <w:ind w:left="20"/>
              <w:jc w:val="both"/>
            </w:pPr>
          </w:p>
          <w:p w14:paraId="45C75CA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AC778"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2F4AD" w14:textId="77777777" w:rsidR="00CD7126" w:rsidRDefault="00000000">
            <w:pPr>
              <w:spacing w:after="20"/>
              <w:ind w:left="20"/>
              <w:jc w:val="both"/>
            </w:pPr>
            <w:r>
              <w:rPr>
                <w:color w:val="000000"/>
                <w:sz w:val="20"/>
              </w:rPr>
              <w:t xml:space="preserve"> "Об утверждении правил в сфере семьи и детей" приказ Министра просвещения Республики Казахстан от 30 июня 2023 года № 188. Зарегистрирован в Министерстве юстиции Республики Казахстан 1 июля 2023 года № 33011.</w:t>
            </w:r>
          </w:p>
        </w:tc>
      </w:tr>
      <w:tr w:rsidR="00CD7126" w14:paraId="3223312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A66E0" w14:textId="77777777" w:rsidR="00CD7126" w:rsidRDefault="00000000">
            <w:pPr>
              <w:spacing w:after="20"/>
              <w:ind w:left="20"/>
              <w:jc w:val="both"/>
            </w:pPr>
            <w:r>
              <w:rPr>
                <w:color w:val="000000"/>
                <w:sz w:val="20"/>
              </w:rPr>
              <w:t>223.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99F6E" w14:textId="77777777" w:rsidR="00CD7126" w:rsidRDefault="00000000">
            <w:pPr>
              <w:spacing w:after="20"/>
              <w:ind w:left="20"/>
              <w:jc w:val="both"/>
            </w:pPr>
            <w:r>
              <w:rPr>
                <w:color w:val="000000"/>
                <w:sz w:val="20"/>
              </w:rPr>
              <w:t>00404003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602B3" w14:textId="77777777" w:rsidR="00CD7126" w:rsidRDefault="00000000">
            <w:pPr>
              <w:spacing w:after="20"/>
              <w:ind w:left="20"/>
              <w:jc w:val="both"/>
            </w:pPr>
            <w:r>
              <w:rPr>
                <w:color w:val="000000"/>
                <w:sz w:val="20"/>
              </w:rPr>
              <w:t>Передача ребенка (детей) на патронатное воспитание и назначение выплаты денежных средств на содержание ребенка (детей), переданного патронатным воспитателям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2484B" w14:textId="77777777" w:rsidR="00CD7126" w:rsidRDefault="00CD7126">
            <w:pPr>
              <w:spacing w:after="20"/>
              <w:ind w:left="20"/>
              <w:jc w:val="both"/>
            </w:pPr>
          </w:p>
          <w:p w14:paraId="161C591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273F0"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69AF4" w14:textId="77777777" w:rsidR="00CD7126" w:rsidRDefault="00000000">
            <w:pPr>
              <w:spacing w:after="20"/>
              <w:ind w:left="20"/>
              <w:jc w:val="both"/>
            </w:pPr>
            <w:r>
              <w:rPr>
                <w:color w:val="000000"/>
                <w:sz w:val="20"/>
              </w:rPr>
              <w:t>"Об утверждении правил в сфере семьи и детей" приказ Министра просвещения Республики Казахстан от 30 июня 2023 года № 188. Зарегистрирован в Министерстве юстиции Республики Казахстан 1 июля 2023 года № 33011.</w:t>
            </w:r>
          </w:p>
        </w:tc>
      </w:tr>
      <w:tr w:rsidR="00CD7126" w14:paraId="59A02EE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22371C" w14:textId="77777777" w:rsidR="00CD7126" w:rsidRDefault="00000000">
            <w:pPr>
              <w:spacing w:after="20"/>
              <w:ind w:left="20"/>
              <w:jc w:val="both"/>
            </w:pPr>
            <w:r>
              <w:rPr>
                <w:color w:val="000000"/>
                <w:sz w:val="20"/>
              </w:rPr>
              <w:t>224.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A8E3A5" w14:textId="77777777" w:rsidR="00CD7126" w:rsidRDefault="00000000">
            <w:pPr>
              <w:spacing w:after="20"/>
              <w:ind w:left="20"/>
              <w:jc w:val="both"/>
            </w:pPr>
            <w:r>
              <w:rPr>
                <w:color w:val="000000"/>
                <w:sz w:val="20"/>
              </w:rPr>
              <w:t>00404004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20CCD" w14:textId="77777777" w:rsidR="00CD7126" w:rsidRDefault="00000000">
            <w:pPr>
              <w:spacing w:after="20"/>
              <w:ind w:left="20"/>
              <w:jc w:val="both"/>
            </w:pPr>
            <w:r>
              <w:rPr>
                <w:color w:val="000000"/>
                <w:sz w:val="20"/>
              </w:rPr>
              <w:t>Постановка на учет лиц, желающих усыновить детей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208D7" w14:textId="77777777" w:rsidR="00CD7126" w:rsidRDefault="00CD7126">
            <w:pPr>
              <w:spacing w:after="20"/>
              <w:ind w:left="20"/>
              <w:jc w:val="both"/>
            </w:pPr>
          </w:p>
          <w:p w14:paraId="5FB9D70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B06D9"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2B4D5" w14:textId="77777777" w:rsidR="00CD7126" w:rsidRDefault="00000000">
            <w:pPr>
              <w:spacing w:after="20"/>
              <w:ind w:left="20"/>
              <w:jc w:val="both"/>
            </w:pPr>
            <w:r>
              <w:rPr>
                <w:color w:val="000000"/>
                <w:sz w:val="20"/>
              </w:rPr>
              <w:t xml:space="preserve"> "Об утверждении Правил учета лиц, являющихся гражданами Республики Казахстан, постоянно проживающих на территории Республики Казахстан, желающих усыновить детей-сирот, детей, оставшихся без попечения родителей" приказ Министра образования и науки Республики Казахстан от 29 июня 2016 года № 407. Зарегистрирован в Реестре государственной регистрации нормативных правовых актов № 14067.</w:t>
            </w:r>
          </w:p>
        </w:tc>
      </w:tr>
      <w:tr w:rsidR="00CD7126" w14:paraId="041404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4912F" w14:textId="77777777" w:rsidR="00CD7126" w:rsidRDefault="00000000">
            <w:pPr>
              <w:spacing w:after="20"/>
              <w:ind w:left="20"/>
              <w:jc w:val="both"/>
            </w:pPr>
            <w:r>
              <w:rPr>
                <w:color w:val="000000"/>
                <w:sz w:val="20"/>
              </w:rPr>
              <w:t>225.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2B189" w14:textId="77777777" w:rsidR="00CD7126" w:rsidRDefault="00000000">
            <w:pPr>
              <w:spacing w:after="20"/>
              <w:ind w:left="20"/>
              <w:jc w:val="both"/>
            </w:pPr>
            <w:r>
              <w:rPr>
                <w:color w:val="000000"/>
                <w:sz w:val="20"/>
              </w:rPr>
              <w:t>00404005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1992E" w14:textId="77777777" w:rsidR="00CD7126" w:rsidRDefault="00000000">
            <w:pPr>
              <w:spacing w:after="20"/>
              <w:ind w:left="20"/>
              <w:jc w:val="both"/>
            </w:pPr>
            <w:r>
              <w:rPr>
                <w:color w:val="000000"/>
                <w:sz w:val="20"/>
              </w:rPr>
              <w:t>Аккредитация или продление срока аккредитации агентства по усыновлению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6E4D55" w14:textId="77777777" w:rsidR="00CD7126" w:rsidRDefault="00000000">
            <w:pPr>
              <w:spacing w:after="20"/>
              <w:ind w:left="20"/>
              <w:jc w:val="both"/>
            </w:pPr>
            <w:r>
              <w:rPr>
                <w:color w:val="000000"/>
                <w:sz w:val="20"/>
              </w:rPr>
              <w:t>Аккредитация агентства по усыновлению</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9984A2" w14:textId="77777777" w:rsidR="00CD7126" w:rsidRDefault="00000000">
            <w:pPr>
              <w:spacing w:after="20"/>
              <w:ind w:left="20"/>
              <w:jc w:val="both"/>
            </w:pPr>
            <w:r>
              <w:rPr>
                <w:color w:val="000000"/>
                <w:sz w:val="20"/>
              </w:rPr>
              <w:t>МП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1EAA8" w14:textId="77777777" w:rsidR="00CD7126" w:rsidRDefault="00000000">
            <w:pPr>
              <w:spacing w:after="20"/>
              <w:ind w:left="20"/>
              <w:jc w:val="both"/>
            </w:pPr>
            <w:r>
              <w:rPr>
                <w:color w:val="000000"/>
                <w:sz w:val="20"/>
              </w:rPr>
              <w:t xml:space="preserve"> "Об утверждении Правил аккредитации агентств по усыновлению" приказ Министра образования и науки Республики Казахстан от 9 декабря 2014 года № 513. Зарегистрирован в Реестре государственной регистрации нормативных правовых актов № 10372.</w:t>
            </w:r>
          </w:p>
        </w:tc>
      </w:tr>
      <w:tr w:rsidR="00CD7126" w14:paraId="03448B2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E6C30" w14:textId="77777777" w:rsidR="00CD7126" w:rsidRDefault="00000000">
            <w:pPr>
              <w:spacing w:after="20"/>
              <w:ind w:left="20"/>
              <w:jc w:val="both"/>
            </w:pPr>
            <w:r>
              <w:rPr>
                <w:color w:val="000000"/>
                <w:sz w:val="20"/>
              </w:rPr>
              <w:t>226.</w:t>
            </w:r>
          </w:p>
        </w:tc>
        <w:tc>
          <w:tcPr>
            <w:tcW w:w="1230" w:type="dxa"/>
            <w:vMerge/>
            <w:tcBorders>
              <w:top w:val="nil"/>
              <w:left w:val="single" w:sz="5" w:space="0" w:color="CFCFCF"/>
              <w:bottom w:val="single" w:sz="5" w:space="0" w:color="CFCFCF"/>
              <w:right w:val="single" w:sz="5" w:space="0" w:color="CFCFCF"/>
            </w:tcBorders>
          </w:tcPr>
          <w:p w14:paraId="518929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602743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07A5A" w14:textId="77777777" w:rsidR="00CD7126" w:rsidRDefault="00000000">
            <w:pPr>
              <w:spacing w:after="20"/>
              <w:ind w:left="20"/>
              <w:jc w:val="both"/>
            </w:pPr>
            <w:r>
              <w:rPr>
                <w:color w:val="000000"/>
                <w:sz w:val="20"/>
              </w:rPr>
              <w:t>Продление срока аккредитации агентства по усыновлению</w:t>
            </w:r>
          </w:p>
        </w:tc>
        <w:tc>
          <w:tcPr>
            <w:tcW w:w="1230" w:type="dxa"/>
            <w:vMerge/>
            <w:tcBorders>
              <w:top w:val="nil"/>
              <w:left w:val="single" w:sz="5" w:space="0" w:color="CFCFCF"/>
              <w:bottom w:val="single" w:sz="5" w:space="0" w:color="CFCFCF"/>
              <w:right w:val="single" w:sz="5" w:space="0" w:color="CFCFCF"/>
            </w:tcBorders>
          </w:tcPr>
          <w:p w14:paraId="19D2C6E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6248D10" w14:textId="77777777" w:rsidR="00CD7126" w:rsidRDefault="00CD7126"/>
        </w:tc>
      </w:tr>
      <w:tr w:rsidR="00CD7126" w14:paraId="09A0C4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9B7065" w14:textId="77777777" w:rsidR="00CD7126" w:rsidRDefault="00000000">
            <w:pPr>
              <w:spacing w:after="20"/>
              <w:ind w:left="20"/>
              <w:jc w:val="both"/>
            </w:pPr>
            <w:r>
              <w:rPr>
                <w:color w:val="000000"/>
                <w:sz w:val="20"/>
              </w:rPr>
              <w:t>227.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3BDFE" w14:textId="77777777" w:rsidR="00CD7126" w:rsidRDefault="00000000">
            <w:pPr>
              <w:spacing w:after="20"/>
              <w:ind w:left="20"/>
              <w:jc w:val="both"/>
            </w:pPr>
            <w:r>
              <w:rPr>
                <w:color w:val="000000"/>
                <w:sz w:val="20"/>
              </w:rPr>
              <w:t>00404006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C8806" w14:textId="77777777" w:rsidR="00CD7126" w:rsidRDefault="00000000">
            <w:pPr>
              <w:spacing w:after="20"/>
              <w:ind w:left="20"/>
              <w:jc w:val="both"/>
            </w:pPr>
            <w:r>
              <w:rPr>
                <w:color w:val="000000"/>
                <w:sz w:val="20"/>
              </w:rPr>
              <w:t>Назначение единовременной денежной выплаты в связи с усыновлением ребенка-сироты и (или) ребенка, оставшегося без попечения родителей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B2459" w14:textId="77777777" w:rsidR="00CD7126" w:rsidRDefault="00CD7126">
            <w:pPr>
              <w:spacing w:after="20"/>
              <w:ind w:left="20"/>
              <w:jc w:val="both"/>
            </w:pPr>
          </w:p>
          <w:p w14:paraId="1C3E3FD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36529"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C91C3" w14:textId="77777777" w:rsidR="00CD7126" w:rsidRDefault="00000000">
            <w:pPr>
              <w:spacing w:after="20"/>
              <w:ind w:left="20"/>
              <w:jc w:val="both"/>
            </w:pPr>
            <w:r>
              <w:rPr>
                <w:color w:val="000000"/>
                <w:sz w:val="20"/>
              </w:rPr>
              <w:t xml:space="preserve"> "Об утверждении правил в сфере семьи и детей" приказ Министра просвещения Республики Казахстан от 30 июня 2023 года № 188. Зарегистрирован в Министерстве юстиции Республики Казахстан 1 июля 2023 года № 33011.</w:t>
            </w:r>
          </w:p>
        </w:tc>
      </w:tr>
      <w:tr w:rsidR="00CD7126" w14:paraId="371EBD9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6DF37" w14:textId="77777777" w:rsidR="00CD7126" w:rsidRDefault="00000000">
            <w:pPr>
              <w:spacing w:after="20"/>
              <w:ind w:left="20"/>
              <w:jc w:val="both"/>
            </w:pPr>
            <w:r>
              <w:rPr>
                <w:color w:val="000000"/>
                <w:sz w:val="20"/>
              </w:rPr>
              <w:t>228.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E392A" w14:textId="77777777" w:rsidR="00CD7126" w:rsidRDefault="00000000">
            <w:pPr>
              <w:spacing w:after="20"/>
              <w:ind w:left="20"/>
              <w:jc w:val="both"/>
            </w:pPr>
            <w:r>
              <w:rPr>
                <w:color w:val="000000"/>
                <w:sz w:val="20"/>
              </w:rPr>
              <w:t>00404007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3E796" w14:textId="77777777" w:rsidR="00CD7126" w:rsidRDefault="00000000">
            <w:pPr>
              <w:spacing w:after="20"/>
              <w:ind w:left="20"/>
              <w:jc w:val="both"/>
            </w:pPr>
            <w:r>
              <w:rPr>
                <w:color w:val="000000"/>
                <w:sz w:val="20"/>
              </w:rPr>
              <w:t>Передача ребенка (детей) на воспитание в приемную семью и назначение выплаты денежных средств на их содержание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82B7B" w14:textId="77777777" w:rsidR="00CD7126" w:rsidRDefault="00CD7126">
            <w:pPr>
              <w:spacing w:after="20"/>
              <w:ind w:left="20"/>
              <w:jc w:val="both"/>
            </w:pPr>
          </w:p>
          <w:p w14:paraId="3CF8B3D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76A97"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0F188"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семьи и детей" приказ Министра образования и науки Республики Казахстан от 24 апреля 2020 года № 158. Зарегистрирован в Реестре государственной регистрации нормативных правовых актов № 20478.</w:t>
            </w:r>
          </w:p>
        </w:tc>
      </w:tr>
      <w:tr w:rsidR="00CD7126" w14:paraId="4DC88CD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CBCED" w14:textId="77777777" w:rsidR="00CD7126" w:rsidRDefault="00000000">
            <w:pPr>
              <w:spacing w:after="20"/>
              <w:ind w:left="20"/>
              <w:jc w:val="both"/>
            </w:pPr>
            <w:r>
              <w:rPr>
                <w:color w:val="000000"/>
                <w:sz w:val="20"/>
              </w:rPr>
              <w:t>005. Права на имущество и интеллектуальную собственность</w:t>
            </w:r>
          </w:p>
        </w:tc>
      </w:tr>
      <w:tr w:rsidR="00CD7126" w14:paraId="652FACBB"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D0E00A" w14:textId="77777777" w:rsidR="00CD7126" w:rsidRDefault="00000000">
            <w:pPr>
              <w:spacing w:after="20"/>
              <w:ind w:left="20"/>
              <w:jc w:val="both"/>
            </w:pPr>
            <w:r>
              <w:rPr>
                <w:color w:val="000000"/>
                <w:sz w:val="20"/>
              </w:rPr>
              <w:t>00501. Движимое имущество</w:t>
            </w:r>
          </w:p>
        </w:tc>
      </w:tr>
      <w:tr w:rsidR="00CD7126" w14:paraId="095B91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27E9D" w14:textId="77777777" w:rsidR="00CD7126" w:rsidRDefault="00000000">
            <w:pPr>
              <w:spacing w:after="20"/>
              <w:ind w:left="20"/>
              <w:jc w:val="both"/>
            </w:pPr>
            <w:r>
              <w:rPr>
                <w:color w:val="000000"/>
                <w:sz w:val="20"/>
              </w:rPr>
              <w:t>229.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03078" w14:textId="77777777" w:rsidR="00CD7126" w:rsidRDefault="00000000">
            <w:pPr>
              <w:spacing w:after="20"/>
              <w:ind w:left="20"/>
              <w:jc w:val="both"/>
            </w:pPr>
            <w:r>
              <w:rPr>
                <w:color w:val="000000"/>
                <w:sz w:val="20"/>
              </w:rPr>
              <w:t>00501001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02091" w14:textId="77777777" w:rsidR="00CD7126" w:rsidRDefault="00000000">
            <w:pPr>
              <w:spacing w:after="20"/>
              <w:ind w:left="20"/>
              <w:jc w:val="both"/>
            </w:pPr>
            <w:r>
              <w:rPr>
                <w:color w:val="000000"/>
                <w:sz w:val="20"/>
              </w:rPr>
              <w:t>Регистрация залога движимого имущества, не подлежащего обязательной государственной регистрации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E44A0" w14:textId="77777777" w:rsidR="00CD7126" w:rsidRDefault="00000000">
            <w:pPr>
              <w:spacing w:after="20"/>
              <w:ind w:left="20"/>
              <w:jc w:val="both"/>
            </w:pPr>
            <w:r>
              <w:rPr>
                <w:color w:val="000000"/>
                <w:sz w:val="20"/>
              </w:rPr>
              <w:t>Регистрация залога (свидетельство государственной регистрации)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B81F8"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5EABF" w14:textId="77777777" w:rsidR="00CD7126" w:rsidRDefault="00000000">
            <w:pPr>
              <w:spacing w:after="20"/>
              <w:ind w:left="20"/>
              <w:jc w:val="both"/>
            </w:pPr>
            <w:r>
              <w:rPr>
                <w:color w:val="000000"/>
                <w:sz w:val="20"/>
              </w:rPr>
              <w:t xml:space="preserve"> "Об утверждении Инструкции по регистрации залога движимого имущества, не подлежащего обязательной государственной регистрации" приказ Министра юстиции Республики Казахстан от 22 февраля 1999 года № 14. Зарегистрирован в Реестре государственной регистрации нормативных правовых актов № 913.</w:t>
            </w:r>
          </w:p>
        </w:tc>
      </w:tr>
      <w:tr w:rsidR="00CD7126" w14:paraId="20B77A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BCB35" w14:textId="77777777" w:rsidR="00CD7126" w:rsidRDefault="00000000">
            <w:pPr>
              <w:spacing w:after="20"/>
              <w:ind w:left="20"/>
              <w:jc w:val="both"/>
            </w:pPr>
            <w:r>
              <w:rPr>
                <w:color w:val="000000"/>
                <w:sz w:val="20"/>
              </w:rPr>
              <w:t>230.</w:t>
            </w:r>
          </w:p>
        </w:tc>
        <w:tc>
          <w:tcPr>
            <w:tcW w:w="1230" w:type="dxa"/>
            <w:vMerge/>
            <w:tcBorders>
              <w:top w:val="nil"/>
              <w:left w:val="single" w:sz="5" w:space="0" w:color="CFCFCF"/>
              <w:bottom w:val="single" w:sz="5" w:space="0" w:color="CFCFCF"/>
              <w:right w:val="single" w:sz="5" w:space="0" w:color="CFCFCF"/>
            </w:tcBorders>
          </w:tcPr>
          <w:p w14:paraId="28DF62D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DF502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2F303" w14:textId="77777777" w:rsidR="00CD7126" w:rsidRDefault="00000000">
            <w:pPr>
              <w:spacing w:after="20"/>
              <w:ind w:left="20"/>
              <w:jc w:val="both"/>
            </w:pPr>
            <w:r>
              <w:rPr>
                <w:color w:val="000000"/>
                <w:sz w:val="20"/>
              </w:rPr>
              <w:t>Регистрация изменений обременений в результате изменения условий договора (перезалог)</w:t>
            </w:r>
          </w:p>
        </w:tc>
        <w:tc>
          <w:tcPr>
            <w:tcW w:w="1230" w:type="dxa"/>
            <w:vMerge/>
            <w:tcBorders>
              <w:top w:val="nil"/>
              <w:left w:val="single" w:sz="5" w:space="0" w:color="CFCFCF"/>
              <w:bottom w:val="single" w:sz="5" w:space="0" w:color="CFCFCF"/>
              <w:right w:val="single" w:sz="5" w:space="0" w:color="CFCFCF"/>
            </w:tcBorders>
          </w:tcPr>
          <w:p w14:paraId="780183D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D2ADEEF" w14:textId="77777777" w:rsidR="00CD7126" w:rsidRDefault="00CD7126"/>
        </w:tc>
      </w:tr>
      <w:tr w:rsidR="00CD7126" w14:paraId="2AFE92C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C939A" w14:textId="77777777" w:rsidR="00CD7126" w:rsidRDefault="00000000">
            <w:pPr>
              <w:spacing w:after="20"/>
              <w:ind w:left="20"/>
              <w:jc w:val="both"/>
            </w:pPr>
            <w:r>
              <w:rPr>
                <w:color w:val="000000"/>
                <w:sz w:val="20"/>
              </w:rPr>
              <w:t>231.</w:t>
            </w:r>
          </w:p>
        </w:tc>
        <w:tc>
          <w:tcPr>
            <w:tcW w:w="1230" w:type="dxa"/>
            <w:vMerge/>
            <w:tcBorders>
              <w:top w:val="nil"/>
              <w:left w:val="single" w:sz="5" w:space="0" w:color="CFCFCF"/>
              <w:bottom w:val="single" w:sz="5" w:space="0" w:color="CFCFCF"/>
              <w:right w:val="single" w:sz="5" w:space="0" w:color="CFCFCF"/>
            </w:tcBorders>
          </w:tcPr>
          <w:p w14:paraId="5E173F6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E9398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1A0DA" w14:textId="77777777" w:rsidR="00CD7126" w:rsidRDefault="00000000">
            <w:pPr>
              <w:spacing w:after="20"/>
              <w:ind w:left="20"/>
              <w:jc w:val="both"/>
            </w:pPr>
            <w:r>
              <w:rPr>
                <w:color w:val="000000"/>
                <w:sz w:val="20"/>
              </w:rPr>
              <w:t>Регистрация уступки требования</w:t>
            </w:r>
          </w:p>
        </w:tc>
        <w:tc>
          <w:tcPr>
            <w:tcW w:w="1230" w:type="dxa"/>
            <w:vMerge/>
            <w:tcBorders>
              <w:top w:val="nil"/>
              <w:left w:val="single" w:sz="5" w:space="0" w:color="CFCFCF"/>
              <w:bottom w:val="single" w:sz="5" w:space="0" w:color="CFCFCF"/>
              <w:right w:val="single" w:sz="5" w:space="0" w:color="CFCFCF"/>
            </w:tcBorders>
          </w:tcPr>
          <w:p w14:paraId="0894A1B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0DA1A2" w14:textId="77777777" w:rsidR="00CD7126" w:rsidRDefault="00CD7126"/>
        </w:tc>
      </w:tr>
      <w:tr w:rsidR="00CD7126" w14:paraId="4A904B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0B3DC" w14:textId="77777777" w:rsidR="00CD7126" w:rsidRDefault="00000000">
            <w:pPr>
              <w:spacing w:after="20"/>
              <w:ind w:left="20"/>
              <w:jc w:val="both"/>
            </w:pPr>
            <w:r>
              <w:rPr>
                <w:color w:val="000000"/>
                <w:sz w:val="20"/>
              </w:rPr>
              <w:t>232.</w:t>
            </w:r>
          </w:p>
        </w:tc>
        <w:tc>
          <w:tcPr>
            <w:tcW w:w="1230" w:type="dxa"/>
            <w:vMerge/>
            <w:tcBorders>
              <w:top w:val="nil"/>
              <w:left w:val="single" w:sz="5" w:space="0" w:color="CFCFCF"/>
              <w:bottom w:val="single" w:sz="5" w:space="0" w:color="CFCFCF"/>
              <w:right w:val="single" w:sz="5" w:space="0" w:color="CFCFCF"/>
            </w:tcBorders>
          </w:tcPr>
          <w:p w14:paraId="4A10A5C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B5DA7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A8656" w14:textId="77777777" w:rsidR="00CD7126" w:rsidRDefault="00000000">
            <w:pPr>
              <w:spacing w:after="20"/>
              <w:ind w:left="20"/>
              <w:jc w:val="both"/>
            </w:pPr>
            <w:r>
              <w:rPr>
                <w:color w:val="000000"/>
                <w:sz w:val="20"/>
              </w:rPr>
              <w:t>Регистрация уведомления о невыполнении обязательств, регистрация о проведении торгах</w:t>
            </w:r>
          </w:p>
        </w:tc>
        <w:tc>
          <w:tcPr>
            <w:tcW w:w="1230" w:type="dxa"/>
            <w:vMerge/>
            <w:tcBorders>
              <w:top w:val="nil"/>
              <w:left w:val="single" w:sz="5" w:space="0" w:color="CFCFCF"/>
              <w:bottom w:val="single" w:sz="5" w:space="0" w:color="CFCFCF"/>
              <w:right w:val="single" w:sz="5" w:space="0" w:color="CFCFCF"/>
            </w:tcBorders>
          </w:tcPr>
          <w:p w14:paraId="7F503DD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460A46A" w14:textId="77777777" w:rsidR="00CD7126" w:rsidRDefault="00CD7126"/>
        </w:tc>
      </w:tr>
      <w:tr w:rsidR="00CD7126" w14:paraId="2A2CC0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F4049" w14:textId="77777777" w:rsidR="00CD7126" w:rsidRDefault="00000000">
            <w:pPr>
              <w:spacing w:after="20"/>
              <w:ind w:left="20"/>
              <w:jc w:val="both"/>
            </w:pPr>
            <w:r>
              <w:rPr>
                <w:color w:val="000000"/>
                <w:sz w:val="20"/>
              </w:rPr>
              <w:t>233.</w:t>
            </w:r>
          </w:p>
        </w:tc>
        <w:tc>
          <w:tcPr>
            <w:tcW w:w="1230" w:type="dxa"/>
            <w:vMerge/>
            <w:tcBorders>
              <w:top w:val="nil"/>
              <w:left w:val="single" w:sz="5" w:space="0" w:color="CFCFCF"/>
              <w:bottom w:val="single" w:sz="5" w:space="0" w:color="CFCFCF"/>
              <w:right w:val="single" w:sz="5" w:space="0" w:color="CFCFCF"/>
            </w:tcBorders>
          </w:tcPr>
          <w:p w14:paraId="0A41DEC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0B485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3DEBD" w14:textId="77777777" w:rsidR="00CD7126" w:rsidRDefault="00000000">
            <w:pPr>
              <w:spacing w:after="20"/>
              <w:ind w:left="20"/>
              <w:jc w:val="both"/>
            </w:pPr>
            <w:r>
              <w:rPr>
                <w:color w:val="000000"/>
                <w:sz w:val="20"/>
              </w:rPr>
              <w:t>Регистрация прекращения залога</w:t>
            </w:r>
          </w:p>
        </w:tc>
        <w:tc>
          <w:tcPr>
            <w:tcW w:w="1230" w:type="dxa"/>
            <w:vMerge/>
            <w:tcBorders>
              <w:top w:val="nil"/>
              <w:left w:val="single" w:sz="5" w:space="0" w:color="CFCFCF"/>
              <w:bottom w:val="single" w:sz="5" w:space="0" w:color="CFCFCF"/>
              <w:right w:val="single" w:sz="5" w:space="0" w:color="CFCFCF"/>
            </w:tcBorders>
          </w:tcPr>
          <w:p w14:paraId="7BE4F96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402734" w14:textId="77777777" w:rsidR="00CD7126" w:rsidRDefault="00CD7126"/>
        </w:tc>
      </w:tr>
      <w:tr w:rsidR="00CD7126" w14:paraId="2A78DA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FA4FE" w14:textId="77777777" w:rsidR="00CD7126" w:rsidRDefault="00000000">
            <w:pPr>
              <w:spacing w:after="20"/>
              <w:ind w:left="20"/>
              <w:jc w:val="both"/>
            </w:pPr>
            <w:r>
              <w:rPr>
                <w:color w:val="000000"/>
                <w:sz w:val="20"/>
              </w:rPr>
              <w:t>234.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C95401" w14:textId="77777777" w:rsidR="00CD7126" w:rsidRDefault="00000000">
            <w:pPr>
              <w:spacing w:after="20"/>
              <w:ind w:left="20"/>
              <w:jc w:val="both"/>
            </w:pPr>
            <w:r>
              <w:rPr>
                <w:color w:val="000000"/>
                <w:sz w:val="20"/>
              </w:rPr>
              <w:t>00501001-1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878E4" w14:textId="77777777" w:rsidR="00CD7126" w:rsidRDefault="00000000">
            <w:pPr>
              <w:spacing w:after="20"/>
              <w:ind w:left="20"/>
              <w:jc w:val="both"/>
            </w:pPr>
            <w:r>
              <w:rPr>
                <w:color w:val="000000"/>
                <w:sz w:val="20"/>
              </w:rPr>
              <w:t>Выдача дубликата свидетельства о регистрации залога движимого имущества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328418" w14:textId="77777777" w:rsidR="00CD7126" w:rsidRDefault="00CD7126">
            <w:pPr>
              <w:spacing w:after="20"/>
              <w:ind w:left="20"/>
              <w:jc w:val="both"/>
            </w:pPr>
          </w:p>
          <w:p w14:paraId="4C02483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92200" w14:textId="77777777" w:rsidR="00CD7126" w:rsidRDefault="00000000">
            <w:pPr>
              <w:spacing w:after="20"/>
              <w:ind w:left="20"/>
              <w:jc w:val="both"/>
            </w:pPr>
            <w:r>
              <w:rPr>
                <w:color w:val="000000"/>
                <w:sz w:val="20"/>
              </w:rPr>
              <w:t> </w:t>
            </w:r>
          </w:p>
          <w:p w14:paraId="23BA206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7B1246" w14:textId="77777777" w:rsidR="00CD7126" w:rsidRDefault="00000000">
            <w:pPr>
              <w:spacing w:after="20"/>
              <w:ind w:left="20"/>
              <w:jc w:val="both"/>
            </w:pPr>
            <w:r>
              <w:rPr>
                <w:color w:val="000000"/>
                <w:sz w:val="20"/>
              </w:rPr>
              <w:t xml:space="preserve"> "Об утверждении Инструкции по регистрации залога движимого имущества, не подлежащего обязательной государственной регистрации" приказ Министра юстиции Республики Казахстан от 22 февраля 1999 года № 14. Зарегистрирован в Реестре государственной регистрации нормативных правовых актов № 913.</w:t>
            </w:r>
          </w:p>
        </w:tc>
      </w:tr>
      <w:tr w:rsidR="00CD7126" w14:paraId="1953D1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01248" w14:textId="77777777" w:rsidR="00CD7126" w:rsidRDefault="00000000">
            <w:pPr>
              <w:spacing w:after="20"/>
              <w:ind w:left="20"/>
              <w:jc w:val="both"/>
            </w:pPr>
            <w:r>
              <w:rPr>
                <w:color w:val="000000"/>
                <w:sz w:val="20"/>
              </w:rPr>
              <w:t>235.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A3DA9" w14:textId="77777777" w:rsidR="00CD7126" w:rsidRDefault="00000000">
            <w:pPr>
              <w:spacing w:after="20"/>
              <w:ind w:left="20"/>
              <w:jc w:val="both"/>
            </w:pPr>
            <w:r>
              <w:rPr>
                <w:color w:val="000000"/>
                <w:sz w:val="20"/>
              </w:rPr>
              <w:t>00501002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C2648" w14:textId="77777777" w:rsidR="00CD7126" w:rsidRDefault="00000000">
            <w:pPr>
              <w:spacing w:after="20"/>
              <w:ind w:left="20"/>
              <w:jc w:val="both"/>
            </w:pPr>
            <w:r>
              <w:rPr>
                <w:color w:val="000000"/>
                <w:sz w:val="20"/>
              </w:rPr>
              <w:t>Актуализация (корректировка) сведений о залоге движимого имущества, не подлежащего обязательной государственной регистрации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5603D" w14:textId="77777777" w:rsidR="00CD7126" w:rsidRDefault="00CD7126">
            <w:pPr>
              <w:spacing w:after="20"/>
              <w:ind w:left="20"/>
              <w:jc w:val="both"/>
            </w:pPr>
          </w:p>
          <w:p w14:paraId="27D9D3F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54900"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E6D86" w14:textId="77777777" w:rsidR="00CD7126" w:rsidRDefault="00CD7126">
            <w:pPr>
              <w:spacing w:after="20"/>
              <w:ind w:left="20"/>
              <w:jc w:val="both"/>
            </w:pPr>
          </w:p>
          <w:p w14:paraId="12EC966F" w14:textId="77777777" w:rsidR="00CD7126" w:rsidRDefault="00CD7126">
            <w:pPr>
              <w:spacing w:after="20"/>
              <w:ind w:left="20"/>
              <w:jc w:val="both"/>
            </w:pPr>
          </w:p>
        </w:tc>
      </w:tr>
      <w:tr w:rsidR="00CD7126" w14:paraId="1630793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F758B" w14:textId="77777777" w:rsidR="00CD7126" w:rsidRDefault="00000000">
            <w:pPr>
              <w:spacing w:after="20"/>
              <w:ind w:left="20"/>
              <w:jc w:val="both"/>
            </w:pPr>
            <w:r>
              <w:rPr>
                <w:color w:val="000000"/>
                <w:sz w:val="20"/>
              </w:rPr>
              <w:t>236.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D218B" w14:textId="77777777" w:rsidR="00CD7126" w:rsidRDefault="00000000">
            <w:pPr>
              <w:spacing w:after="20"/>
              <w:ind w:left="20"/>
              <w:jc w:val="both"/>
            </w:pPr>
            <w:r>
              <w:rPr>
                <w:color w:val="000000"/>
                <w:sz w:val="20"/>
              </w:rPr>
              <w:t>00501003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CDFB7" w14:textId="77777777" w:rsidR="00CD7126" w:rsidRDefault="00000000">
            <w:pPr>
              <w:spacing w:after="20"/>
              <w:ind w:left="20"/>
              <w:jc w:val="both"/>
            </w:pPr>
            <w:r>
              <w:rPr>
                <w:color w:val="000000"/>
                <w:sz w:val="20"/>
              </w:rPr>
              <w:t>Государственная регистрация судов внутреннего водного плавания, судов плавания "река-море" и прав на них в Государственном судовом реестре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F19AA" w14:textId="77777777" w:rsidR="00CD7126" w:rsidRDefault="00000000">
            <w:pPr>
              <w:spacing w:after="20"/>
              <w:ind w:left="20"/>
              <w:jc w:val="both"/>
            </w:pPr>
            <w:r>
              <w:rPr>
                <w:color w:val="000000"/>
                <w:sz w:val="20"/>
              </w:rPr>
              <w:t>Регистрация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4872B6"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595CC" w14:textId="77777777" w:rsidR="00CD7126" w:rsidRDefault="00000000">
            <w:pPr>
              <w:spacing w:after="20"/>
              <w:ind w:left="20"/>
              <w:jc w:val="both"/>
            </w:pPr>
            <w:r>
              <w:rPr>
                <w:color w:val="000000"/>
                <w:sz w:val="20"/>
              </w:rPr>
              <w:t xml:space="preserve"> "Об утверждении Правил государственной регистрации судна, в том числе маломерного судна, и прав на него" приказ исполняющего обязанности Министра по инвестициям и развитию Республики Казахстан от 23 января 2015 года № 51. Зарегистрирован в Реестре государственной регистрации нормативных правовых актов № 10400.</w:t>
            </w:r>
          </w:p>
        </w:tc>
      </w:tr>
      <w:tr w:rsidR="00CD7126" w14:paraId="6ED0139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819F6" w14:textId="77777777" w:rsidR="00CD7126" w:rsidRDefault="00000000">
            <w:pPr>
              <w:spacing w:after="20"/>
              <w:ind w:left="20"/>
              <w:jc w:val="both"/>
            </w:pPr>
            <w:r>
              <w:rPr>
                <w:color w:val="000000"/>
                <w:sz w:val="20"/>
              </w:rPr>
              <w:t>237.</w:t>
            </w:r>
          </w:p>
        </w:tc>
        <w:tc>
          <w:tcPr>
            <w:tcW w:w="1230" w:type="dxa"/>
            <w:vMerge/>
            <w:tcBorders>
              <w:top w:val="nil"/>
              <w:left w:val="single" w:sz="5" w:space="0" w:color="CFCFCF"/>
              <w:bottom w:val="single" w:sz="5" w:space="0" w:color="CFCFCF"/>
              <w:right w:val="single" w:sz="5" w:space="0" w:color="CFCFCF"/>
            </w:tcBorders>
          </w:tcPr>
          <w:p w14:paraId="37F8D56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0206F0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FE40A" w14:textId="77777777" w:rsidR="00CD7126" w:rsidRDefault="00000000">
            <w:pPr>
              <w:spacing w:after="20"/>
              <w:ind w:left="20"/>
              <w:jc w:val="both"/>
            </w:pPr>
            <w:r>
              <w:rPr>
                <w:color w:val="000000"/>
                <w:sz w:val="20"/>
              </w:rPr>
              <w:t>Перерегистрация</w:t>
            </w:r>
          </w:p>
        </w:tc>
        <w:tc>
          <w:tcPr>
            <w:tcW w:w="1230" w:type="dxa"/>
            <w:vMerge/>
            <w:tcBorders>
              <w:top w:val="nil"/>
              <w:left w:val="single" w:sz="5" w:space="0" w:color="CFCFCF"/>
              <w:bottom w:val="single" w:sz="5" w:space="0" w:color="CFCFCF"/>
              <w:right w:val="single" w:sz="5" w:space="0" w:color="CFCFCF"/>
            </w:tcBorders>
          </w:tcPr>
          <w:p w14:paraId="2EEC299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503D35B" w14:textId="77777777" w:rsidR="00CD7126" w:rsidRDefault="00CD7126"/>
        </w:tc>
      </w:tr>
      <w:tr w:rsidR="00CD7126" w14:paraId="09BDD81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B5C6B" w14:textId="77777777" w:rsidR="00CD7126" w:rsidRDefault="00000000">
            <w:pPr>
              <w:spacing w:after="20"/>
              <w:ind w:left="20"/>
              <w:jc w:val="both"/>
            </w:pPr>
            <w:r>
              <w:rPr>
                <w:color w:val="000000"/>
                <w:sz w:val="20"/>
              </w:rPr>
              <w:t>238.</w:t>
            </w:r>
          </w:p>
        </w:tc>
        <w:tc>
          <w:tcPr>
            <w:tcW w:w="1230" w:type="dxa"/>
            <w:vMerge/>
            <w:tcBorders>
              <w:top w:val="nil"/>
              <w:left w:val="single" w:sz="5" w:space="0" w:color="CFCFCF"/>
              <w:bottom w:val="single" w:sz="5" w:space="0" w:color="CFCFCF"/>
              <w:right w:val="single" w:sz="5" w:space="0" w:color="CFCFCF"/>
            </w:tcBorders>
          </w:tcPr>
          <w:p w14:paraId="60655E4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BDF52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BC108" w14:textId="77777777" w:rsidR="00CD7126" w:rsidRDefault="00000000">
            <w:pPr>
              <w:spacing w:after="20"/>
              <w:ind w:left="20"/>
              <w:jc w:val="both"/>
            </w:pPr>
            <w:r>
              <w:rPr>
                <w:color w:val="000000"/>
                <w:sz w:val="20"/>
              </w:rPr>
              <w:t>Дубликат судового свидетельства</w:t>
            </w:r>
          </w:p>
        </w:tc>
        <w:tc>
          <w:tcPr>
            <w:tcW w:w="1230" w:type="dxa"/>
            <w:vMerge/>
            <w:tcBorders>
              <w:top w:val="nil"/>
              <w:left w:val="single" w:sz="5" w:space="0" w:color="CFCFCF"/>
              <w:bottom w:val="single" w:sz="5" w:space="0" w:color="CFCFCF"/>
              <w:right w:val="single" w:sz="5" w:space="0" w:color="CFCFCF"/>
            </w:tcBorders>
          </w:tcPr>
          <w:p w14:paraId="73A91F5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23C809" w14:textId="77777777" w:rsidR="00CD7126" w:rsidRDefault="00CD7126"/>
        </w:tc>
      </w:tr>
      <w:tr w:rsidR="00CD7126" w14:paraId="0CB385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89804" w14:textId="77777777" w:rsidR="00CD7126" w:rsidRDefault="00000000">
            <w:pPr>
              <w:spacing w:after="20"/>
              <w:ind w:left="20"/>
              <w:jc w:val="both"/>
            </w:pPr>
            <w:r>
              <w:rPr>
                <w:color w:val="000000"/>
                <w:sz w:val="20"/>
              </w:rPr>
              <w:t>239.</w:t>
            </w:r>
          </w:p>
        </w:tc>
        <w:tc>
          <w:tcPr>
            <w:tcW w:w="1230" w:type="dxa"/>
            <w:vMerge/>
            <w:tcBorders>
              <w:top w:val="nil"/>
              <w:left w:val="single" w:sz="5" w:space="0" w:color="CFCFCF"/>
              <w:bottom w:val="single" w:sz="5" w:space="0" w:color="CFCFCF"/>
              <w:right w:val="single" w:sz="5" w:space="0" w:color="CFCFCF"/>
            </w:tcBorders>
          </w:tcPr>
          <w:p w14:paraId="718CB63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E37DB0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ACDCB" w14:textId="77777777" w:rsidR="00CD7126" w:rsidRDefault="00000000">
            <w:pPr>
              <w:spacing w:after="20"/>
              <w:ind w:left="20"/>
              <w:jc w:val="both"/>
            </w:pPr>
            <w:r>
              <w:rPr>
                <w:color w:val="000000"/>
                <w:sz w:val="20"/>
              </w:rPr>
              <w:t>Справка об исключении судна из Государственного судового реестра</w:t>
            </w:r>
          </w:p>
        </w:tc>
        <w:tc>
          <w:tcPr>
            <w:tcW w:w="1230" w:type="dxa"/>
            <w:vMerge/>
            <w:tcBorders>
              <w:top w:val="nil"/>
              <w:left w:val="single" w:sz="5" w:space="0" w:color="CFCFCF"/>
              <w:bottom w:val="single" w:sz="5" w:space="0" w:color="CFCFCF"/>
              <w:right w:val="single" w:sz="5" w:space="0" w:color="CFCFCF"/>
            </w:tcBorders>
          </w:tcPr>
          <w:p w14:paraId="0815E9A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BB227F3" w14:textId="77777777" w:rsidR="00CD7126" w:rsidRDefault="00CD7126"/>
        </w:tc>
      </w:tr>
      <w:tr w:rsidR="00CD7126" w14:paraId="08935B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61CE6" w14:textId="77777777" w:rsidR="00CD7126" w:rsidRDefault="00000000">
            <w:pPr>
              <w:spacing w:after="20"/>
              <w:ind w:left="20"/>
              <w:jc w:val="both"/>
            </w:pPr>
            <w:r>
              <w:rPr>
                <w:color w:val="000000"/>
                <w:sz w:val="20"/>
              </w:rPr>
              <w:t>240.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F9EBD" w14:textId="77777777" w:rsidR="00CD7126" w:rsidRDefault="00000000">
            <w:pPr>
              <w:spacing w:after="20"/>
              <w:ind w:left="20"/>
              <w:jc w:val="both"/>
            </w:pPr>
            <w:r>
              <w:rPr>
                <w:color w:val="000000"/>
                <w:sz w:val="20"/>
              </w:rPr>
              <w:t>00501004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983D1" w14:textId="77777777" w:rsidR="00CD7126" w:rsidRDefault="00000000">
            <w:pPr>
              <w:spacing w:after="20"/>
              <w:ind w:left="20"/>
              <w:jc w:val="both"/>
            </w:pPr>
            <w:r>
              <w:rPr>
                <w:color w:val="000000"/>
                <w:sz w:val="20"/>
              </w:rPr>
              <w:t>Государственная регистрация арендованных судов внутреннего водного плавания и судов плавания "река-море" в реестре арендованных иностранных судов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2A385" w14:textId="77777777" w:rsidR="00CD7126" w:rsidRDefault="00CD7126">
            <w:pPr>
              <w:spacing w:after="20"/>
              <w:ind w:left="20"/>
              <w:jc w:val="both"/>
            </w:pPr>
          </w:p>
          <w:p w14:paraId="18E800C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3B05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184E0" w14:textId="77777777" w:rsidR="00CD7126" w:rsidRDefault="00000000">
            <w:pPr>
              <w:spacing w:after="20"/>
              <w:ind w:left="20"/>
              <w:jc w:val="both"/>
            </w:pPr>
            <w:r>
              <w:rPr>
                <w:color w:val="000000"/>
                <w:sz w:val="20"/>
              </w:rPr>
              <w:t xml:space="preserve"> "Об утверждении Правил государственной регистрации судна, в том числе маломерного судна, и прав на него" приказ исполняющего обязанности Министра по инвестициям и развитию Республики Казахстан от 23 января 2015 года № 51. Зарегистрирован в Реестре государственной регистрации нормативных правовых актов № 10400.</w:t>
            </w:r>
          </w:p>
        </w:tc>
      </w:tr>
      <w:tr w:rsidR="00CD7126" w14:paraId="412A70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7387A" w14:textId="77777777" w:rsidR="00CD7126" w:rsidRDefault="00000000">
            <w:pPr>
              <w:spacing w:after="20"/>
              <w:ind w:left="20"/>
              <w:jc w:val="both"/>
            </w:pPr>
            <w:r>
              <w:rPr>
                <w:color w:val="000000"/>
                <w:sz w:val="20"/>
              </w:rPr>
              <w:t>241.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E4CFB" w14:textId="77777777" w:rsidR="00CD7126" w:rsidRDefault="00000000">
            <w:pPr>
              <w:spacing w:after="20"/>
              <w:ind w:left="20"/>
              <w:jc w:val="both"/>
            </w:pPr>
            <w:r>
              <w:rPr>
                <w:color w:val="000000"/>
                <w:sz w:val="20"/>
              </w:rPr>
              <w:t>00501005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BF68D" w14:textId="77777777" w:rsidR="00CD7126" w:rsidRDefault="00000000">
            <w:pPr>
              <w:spacing w:after="20"/>
              <w:ind w:left="20"/>
              <w:jc w:val="both"/>
            </w:pPr>
            <w:r>
              <w:rPr>
                <w:color w:val="000000"/>
                <w:sz w:val="20"/>
              </w:rPr>
              <w:t>Государственная регистрация маломерных судов и прав на них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E4FFE" w14:textId="77777777" w:rsidR="00CD7126" w:rsidRDefault="00000000">
            <w:pPr>
              <w:spacing w:after="20"/>
              <w:ind w:left="20"/>
              <w:jc w:val="both"/>
            </w:pPr>
            <w:r>
              <w:rPr>
                <w:color w:val="000000"/>
                <w:sz w:val="20"/>
              </w:rPr>
              <w:t>Регистрация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FBC21"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13DBD" w14:textId="77777777" w:rsidR="00CD7126" w:rsidRDefault="00000000">
            <w:pPr>
              <w:spacing w:after="20"/>
              <w:ind w:left="20"/>
              <w:jc w:val="both"/>
            </w:pPr>
            <w:r>
              <w:rPr>
                <w:color w:val="000000"/>
                <w:sz w:val="20"/>
              </w:rPr>
              <w:t xml:space="preserve"> "Об утверждении Правил государственной регистрации судна, в том числе маломерного судна, и прав на него" приказ исполняющего обязанности Министра по инвестициям и развитию Республики Казахстан от 23 января 2015 года № 51. Зарегистрирован в Реестре государственной регистрации нормативных правовых актов № 10400.</w:t>
            </w:r>
          </w:p>
        </w:tc>
      </w:tr>
      <w:tr w:rsidR="00CD7126" w14:paraId="7AB783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3F2E0" w14:textId="77777777" w:rsidR="00CD7126" w:rsidRDefault="00000000">
            <w:pPr>
              <w:spacing w:after="20"/>
              <w:ind w:left="20"/>
              <w:jc w:val="both"/>
            </w:pPr>
            <w:r>
              <w:rPr>
                <w:color w:val="000000"/>
                <w:sz w:val="20"/>
              </w:rPr>
              <w:t>242.</w:t>
            </w:r>
          </w:p>
        </w:tc>
        <w:tc>
          <w:tcPr>
            <w:tcW w:w="1230" w:type="dxa"/>
            <w:vMerge/>
            <w:tcBorders>
              <w:top w:val="nil"/>
              <w:left w:val="single" w:sz="5" w:space="0" w:color="CFCFCF"/>
              <w:bottom w:val="single" w:sz="5" w:space="0" w:color="CFCFCF"/>
              <w:right w:val="single" w:sz="5" w:space="0" w:color="CFCFCF"/>
            </w:tcBorders>
          </w:tcPr>
          <w:p w14:paraId="4229433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050FB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7CA4D" w14:textId="77777777" w:rsidR="00CD7126" w:rsidRDefault="00000000">
            <w:pPr>
              <w:spacing w:after="20"/>
              <w:ind w:left="20"/>
              <w:jc w:val="both"/>
            </w:pPr>
            <w:r>
              <w:rPr>
                <w:color w:val="000000"/>
                <w:sz w:val="20"/>
              </w:rPr>
              <w:t>Перерегистрация</w:t>
            </w:r>
          </w:p>
        </w:tc>
        <w:tc>
          <w:tcPr>
            <w:tcW w:w="1230" w:type="dxa"/>
            <w:vMerge/>
            <w:tcBorders>
              <w:top w:val="nil"/>
              <w:left w:val="single" w:sz="5" w:space="0" w:color="CFCFCF"/>
              <w:bottom w:val="single" w:sz="5" w:space="0" w:color="CFCFCF"/>
              <w:right w:val="single" w:sz="5" w:space="0" w:color="CFCFCF"/>
            </w:tcBorders>
          </w:tcPr>
          <w:p w14:paraId="2458AD0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8F2190A" w14:textId="77777777" w:rsidR="00CD7126" w:rsidRDefault="00CD7126"/>
        </w:tc>
      </w:tr>
      <w:tr w:rsidR="00CD7126" w14:paraId="36D9A4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7E5B2" w14:textId="77777777" w:rsidR="00CD7126" w:rsidRDefault="00000000">
            <w:pPr>
              <w:spacing w:after="20"/>
              <w:ind w:left="20"/>
              <w:jc w:val="both"/>
            </w:pPr>
            <w:r>
              <w:rPr>
                <w:color w:val="000000"/>
                <w:sz w:val="20"/>
              </w:rPr>
              <w:t>243.</w:t>
            </w:r>
          </w:p>
        </w:tc>
        <w:tc>
          <w:tcPr>
            <w:tcW w:w="1230" w:type="dxa"/>
            <w:vMerge/>
            <w:tcBorders>
              <w:top w:val="nil"/>
              <w:left w:val="single" w:sz="5" w:space="0" w:color="CFCFCF"/>
              <w:bottom w:val="single" w:sz="5" w:space="0" w:color="CFCFCF"/>
              <w:right w:val="single" w:sz="5" w:space="0" w:color="CFCFCF"/>
            </w:tcBorders>
          </w:tcPr>
          <w:p w14:paraId="1473C63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87084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4D09A" w14:textId="77777777" w:rsidR="00CD7126" w:rsidRDefault="00000000">
            <w:pPr>
              <w:spacing w:after="20"/>
              <w:ind w:left="20"/>
              <w:jc w:val="both"/>
            </w:pPr>
            <w:r>
              <w:rPr>
                <w:color w:val="000000"/>
                <w:sz w:val="20"/>
              </w:rPr>
              <w:t>Дубликат судового билета</w:t>
            </w:r>
          </w:p>
        </w:tc>
        <w:tc>
          <w:tcPr>
            <w:tcW w:w="1230" w:type="dxa"/>
            <w:vMerge/>
            <w:tcBorders>
              <w:top w:val="nil"/>
              <w:left w:val="single" w:sz="5" w:space="0" w:color="CFCFCF"/>
              <w:bottom w:val="single" w:sz="5" w:space="0" w:color="CFCFCF"/>
              <w:right w:val="single" w:sz="5" w:space="0" w:color="CFCFCF"/>
            </w:tcBorders>
          </w:tcPr>
          <w:p w14:paraId="63D36AC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0B33A8A" w14:textId="77777777" w:rsidR="00CD7126" w:rsidRDefault="00CD7126"/>
        </w:tc>
      </w:tr>
      <w:tr w:rsidR="00CD7126" w14:paraId="6A6037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72506" w14:textId="77777777" w:rsidR="00CD7126" w:rsidRDefault="00000000">
            <w:pPr>
              <w:spacing w:after="20"/>
              <w:ind w:left="20"/>
              <w:jc w:val="both"/>
            </w:pPr>
            <w:r>
              <w:rPr>
                <w:color w:val="000000"/>
                <w:sz w:val="20"/>
              </w:rPr>
              <w:t>244.</w:t>
            </w:r>
          </w:p>
        </w:tc>
        <w:tc>
          <w:tcPr>
            <w:tcW w:w="1230" w:type="dxa"/>
            <w:vMerge/>
            <w:tcBorders>
              <w:top w:val="nil"/>
              <w:left w:val="single" w:sz="5" w:space="0" w:color="CFCFCF"/>
              <w:bottom w:val="single" w:sz="5" w:space="0" w:color="CFCFCF"/>
              <w:right w:val="single" w:sz="5" w:space="0" w:color="CFCFCF"/>
            </w:tcBorders>
          </w:tcPr>
          <w:p w14:paraId="19A42F1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AEA1D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3F9A5" w14:textId="77777777" w:rsidR="00CD7126" w:rsidRDefault="00000000">
            <w:pPr>
              <w:spacing w:after="20"/>
              <w:ind w:left="20"/>
              <w:jc w:val="both"/>
            </w:pPr>
            <w:r>
              <w:rPr>
                <w:color w:val="000000"/>
                <w:sz w:val="20"/>
              </w:rPr>
              <w:t>Справка об исключении судна из Судовой книги</w:t>
            </w:r>
          </w:p>
        </w:tc>
        <w:tc>
          <w:tcPr>
            <w:tcW w:w="1230" w:type="dxa"/>
            <w:vMerge/>
            <w:tcBorders>
              <w:top w:val="nil"/>
              <w:left w:val="single" w:sz="5" w:space="0" w:color="CFCFCF"/>
              <w:bottom w:val="single" w:sz="5" w:space="0" w:color="CFCFCF"/>
              <w:right w:val="single" w:sz="5" w:space="0" w:color="CFCFCF"/>
            </w:tcBorders>
          </w:tcPr>
          <w:p w14:paraId="6A0CF36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DE37730" w14:textId="77777777" w:rsidR="00CD7126" w:rsidRDefault="00CD7126"/>
        </w:tc>
      </w:tr>
      <w:tr w:rsidR="00CD7126" w14:paraId="4697BAF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D5DB9" w14:textId="77777777" w:rsidR="00CD7126" w:rsidRDefault="00000000">
            <w:pPr>
              <w:spacing w:after="20"/>
              <w:ind w:left="20"/>
              <w:jc w:val="both"/>
            </w:pPr>
            <w:r>
              <w:rPr>
                <w:color w:val="000000"/>
                <w:sz w:val="20"/>
              </w:rPr>
              <w:t>245.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12DD1" w14:textId="77777777" w:rsidR="00CD7126" w:rsidRDefault="00000000">
            <w:pPr>
              <w:spacing w:after="20"/>
              <w:ind w:left="20"/>
              <w:jc w:val="both"/>
            </w:pPr>
            <w:r>
              <w:rPr>
                <w:color w:val="000000"/>
                <w:sz w:val="20"/>
              </w:rPr>
              <w:t>00501006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779D3" w14:textId="77777777" w:rsidR="00CD7126" w:rsidRDefault="00000000">
            <w:pPr>
              <w:spacing w:after="20"/>
              <w:ind w:left="20"/>
              <w:jc w:val="both"/>
            </w:pPr>
            <w:r>
              <w:rPr>
                <w:color w:val="000000"/>
                <w:sz w:val="20"/>
              </w:rPr>
              <w:t>Государственная регистрация залога подвижного состава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977C3" w14:textId="77777777" w:rsidR="00CD7126" w:rsidRDefault="00000000">
            <w:pPr>
              <w:spacing w:after="20"/>
              <w:ind w:left="20"/>
              <w:jc w:val="both"/>
            </w:pPr>
            <w:r>
              <w:rPr>
                <w:color w:val="000000"/>
                <w:sz w:val="20"/>
              </w:rPr>
              <w:t>Государственная регистрация залога подвижного состава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41ABA"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235D3" w14:textId="77777777" w:rsidR="00CD7126" w:rsidRDefault="00000000">
            <w:pPr>
              <w:spacing w:after="20"/>
              <w:ind w:left="20"/>
              <w:jc w:val="both"/>
            </w:pPr>
            <w:r>
              <w:rPr>
                <w:color w:val="000000"/>
                <w:sz w:val="20"/>
              </w:rPr>
              <w:t xml:space="preserve"> "Об утверждении Правил государственной регистрации (перерегистрации) подвижного состава и его залога, а также исключения из Государственного реестра подвижного состава" приказ исполняющего обязанности Министра по инвестициям и развитию Республики Казахстан от 26 марта 2015 года № 333. Зарегистрирован в Реестре государственной регистрации нормативных правовых актов № 11119.</w:t>
            </w:r>
          </w:p>
        </w:tc>
      </w:tr>
      <w:tr w:rsidR="00CD7126" w14:paraId="40D9C93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D65DC" w14:textId="77777777" w:rsidR="00CD7126" w:rsidRDefault="00000000">
            <w:pPr>
              <w:spacing w:after="20"/>
              <w:ind w:left="20"/>
              <w:jc w:val="both"/>
            </w:pPr>
            <w:r>
              <w:rPr>
                <w:color w:val="000000"/>
                <w:sz w:val="20"/>
              </w:rPr>
              <w:t>246.</w:t>
            </w:r>
          </w:p>
        </w:tc>
        <w:tc>
          <w:tcPr>
            <w:tcW w:w="1230" w:type="dxa"/>
            <w:vMerge/>
            <w:tcBorders>
              <w:top w:val="nil"/>
              <w:left w:val="single" w:sz="5" w:space="0" w:color="CFCFCF"/>
              <w:bottom w:val="single" w:sz="5" w:space="0" w:color="CFCFCF"/>
              <w:right w:val="single" w:sz="5" w:space="0" w:color="CFCFCF"/>
            </w:tcBorders>
          </w:tcPr>
          <w:p w14:paraId="3F697C9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DE8F1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543F3" w14:textId="77777777" w:rsidR="00CD7126" w:rsidRDefault="00000000">
            <w:pPr>
              <w:spacing w:after="20"/>
              <w:ind w:left="20"/>
              <w:jc w:val="both"/>
            </w:pPr>
            <w:r>
              <w:rPr>
                <w:color w:val="000000"/>
                <w:sz w:val="20"/>
              </w:rPr>
              <w:t>Государственная регистрация изменений, дополнений зарегистрированного залога</w:t>
            </w:r>
          </w:p>
        </w:tc>
        <w:tc>
          <w:tcPr>
            <w:tcW w:w="1230" w:type="dxa"/>
            <w:vMerge/>
            <w:tcBorders>
              <w:top w:val="nil"/>
              <w:left w:val="single" w:sz="5" w:space="0" w:color="CFCFCF"/>
              <w:bottom w:val="single" w:sz="5" w:space="0" w:color="CFCFCF"/>
              <w:right w:val="single" w:sz="5" w:space="0" w:color="CFCFCF"/>
            </w:tcBorders>
          </w:tcPr>
          <w:p w14:paraId="5DAC70C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B6F88A4" w14:textId="77777777" w:rsidR="00CD7126" w:rsidRDefault="00CD7126"/>
        </w:tc>
      </w:tr>
      <w:tr w:rsidR="00CD7126" w14:paraId="7F71487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8B09F" w14:textId="77777777" w:rsidR="00CD7126" w:rsidRDefault="00000000">
            <w:pPr>
              <w:spacing w:after="20"/>
              <w:ind w:left="20"/>
              <w:jc w:val="both"/>
            </w:pPr>
            <w:r>
              <w:rPr>
                <w:color w:val="000000"/>
                <w:sz w:val="20"/>
              </w:rPr>
              <w:t>247.</w:t>
            </w:r>
          </w:p>
        </w:tc>
        <w:tc>
          <w:tcPr>
            <w:tcW w:w="1230" w:type="dxa"/>
            <w:vMerge/>
            <w:tcBorders>
              <w:top w:val="nil"/>
              <w:left w:val="single" w:sz="5" w:space="0" w:color="CFCFCF"/>
              <w:bottom w:val="single" w:sz="5" w:space="0" w:color="CFCFCF"/>
              <w:right w:val="single" w:sz="5" w:space="0" w:color="CFCFCF"/>
            </w:tcBorders>
          </w:tcPr>
          <w:p w14:paraId="2E6CB0B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C3EDC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636A5" w14:textId="77777777" w:rsidR="00CD7126" w:rsidRDefault="00000000">
            <w:pPr>
              <w:spacing w:after="20"/>
              <w:ind w:left="20"/>
              <w:jc w:val="both"/>
            </w:pPr>
            <w:r>
              <w:rPr>
                <w:color w:val="000000"/>
                <w:sz w:val="20"/>
              </w:rPr>
              <w:t>Государственная регистрация прекращения зарегистрированного залога</w:t>
            </w:r>
          </w:p>
        </w:tc>
        <w:tc>
          <w:tcPr>
            <w:tcW w:w="1230" w:type="dxa"/>
            <w:vMerge/>
            <w:tcBorders>
              <w:top w:val="nil"/>
              <w:left w:val="single" w:sz="5" w:space="0" w:color="CFCFCF"/>
              <w:bottom w:val="single" w:sz="5" w:space="0" w:color="CFCFCF"/>
              <w:right w:val="single" w:sz="5" w:space="0" w:color="CFCFCF"/>
            </w:tcBorders>
          </w:tcPr>
          <w:p w14:paraId="5CEB571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B7916EC" w14:textId="77777777" w:rsidR="00CD7126" w:rsidRDefault="00CD7126"/>
        </w:tc>
      </w:tr>
      <w:tr w:rsidR="00CD7126" w14:paraId="067CADE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5797C" w14:textId="77777777" w:rsidR="00CD7126" w:rsidRDefault="00000000">
            <w:pPr>
              <w:spacing w:after="20"/>
              <w:ind w:left="20"/>
              <w:jc w:val="both"/>
            </w:pPr>
            <w:r>
              <w:rPr>
                <w:color w:val="000000"/>
                <w:sz w:val="20"/>
              </w:rPr>
              <w:t>248.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4260E3" w14:textId="77777777" w:rsidR="00CD7126" w:rsidRDefault="00000000">
            <w:pPr>
              <w:spacing w:after="20"/>
              <w:ind w:left="20"/>
              <w:jc w:val="both"/>
            </w:pPr>
            <w:r>
              <w:rPr>
                <w:color w:val="000000"/>
                <w:sz w:val="20"/>
              </w:rPr>
              <w:t>00501007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BD250" w14:textId="77777777" w:rsidR="00CD7126" w:rsidRDefault="00000000">
            <w:pPr>
              <w:spacing w:after="20"/>
              <w:ind w:left="20"/>
              <w:jc w:val="both"/>
            </w:pPr>
            <w:r>
              <w:rPr>
                <w:color w:val="000000"/>
                <w:sz w:val="20"/>
              </w:rPr>
              <w:t>Государственная регистрация (перерегистрация) подвижного состава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0057A" w14:textId="77777777" w:rsidR="00CD7126" w:rsidRDefault="00000000">
            <w:pPr>
              <w:spacing w:after="20"/>
              <w:ind w:left="20"/>
              <w:jc w:val="both"/>
            </w:pPr>
            <w:r>
              <w:rPr>
                <w:color w:val="000000"/>
                <w:sz w:val="20"/>
              </w:rPr>
              <w:t>Государственная регистрация подвижного состава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EFEED"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68943" w14:textId="77777777" w:rsidR="00CD7126" w:rsidRDefault="00000000">
            <w:pPr>
              <w:spacing w:after="20"/>
              <w:ind w:left="20"/>
              <w:jc w:val="both"/>
            </w:pPr>
            <w:r>
              <w:rPr>
                <w:color w:val="000000"/>
                <w:sz w:val="20"/>
              </w:rPr>
              <w:t xml:space="preserve"> "Об утверждении Правил государственной регистрации (перерегистрации) подвижного состава и его залога, а также исключения из Государственного реестра подвижного состава" приказ исполняющего обязанности Министра по инвестициям и развитию Республики Казахстан от 26 марта 2015 года № 333. Зарегистрирован в Реестре государственной регистрации нормативных правовых актов № 11119.</w:t>
            </w:r>
          </w:p>
        </w:tc>
      </w:tr>
      <w:tr w:rsidR="00CD7126" w14:paraId="483ACE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8333B" w14:textId="77777777" w:rsidR="00CD7126" w:rsidRDefault="00000000">
            <w:pPr>
              <w:spacing w:after="20"/>
              <w:ind w:left="20"/>
              <w:jc w:val="both"/>
            </w:pPr>
            <w:r>
              <w:rPr>
                <w:color w:val="000000"/>
                <w:sz w:val="20"/>
              </w:rPr>
              <w:t>249.</w:t>
            </w:r>
          </w:p>
        </w:tc>
        <w:tc>
          <w:tcPr>
            <w:tcW w:w="1230" w:type="dxa"/>
            <w:vMerge/>
            <w:tcBorders>
              <w:top w:val="nil"/>
              <w:left w:val="single" w:sz="5" w:space="0" w:color="CFCFCF"/>
              <w:bottom w:val="single" w:sz="5" w:space="0" w:color="CFCFCF"/>
              <w:right w:val="single" w:sz="5" w:space="0" w:color="CFCFCF"/>
            </w:tcBorders>
          </w:tcPr>
          <w:p w14:paraId="3942671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37A364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0EF80" w14:textId="77777777" w:rsidR="00CD7126" w:rsidRDefault="00000000">
            <w:pPr>
              <w:spacing w:after="20"/>
              <w:ind w:left="20"/>
              <w:jc w:val="both"/>
            </w:pPr>
            <w:r>
              <w:rPr>
                <w:color w:val="000000"/>
                <w:sz w:val="20"/>
              </w:rPr>
              <w:t>Государственная перерегистрация подвижного состава</w:t>
            </w:r>
          </w:p>
        </w:tc>
        <w:tc>
          <w:tcPr>
            <w:tcW w:w="1230" w:type="dxa"/>
            <w:vMerge/>
            <w:tcBorders>
              <w:top w:val="nil"/>
              <w:left w:val="single" w:sz="5" w:space="0" w:color="CFCFCF"/>
              <w:bottom w:val="single" w:sz="5" w:space="0" w:color="CFCFCF"/>
              <w:right w:val="single" w:sz="5" w:space="0" w:color="CFCFCF"/>
            </w:tcBorders>
          </w:tcPr>
          <w:p w14:paraId="6770D3B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763777" w14:textId="77777777" w:rsidR="00CD7126" w:rsidRDefault="00CD7126"/>
        </w:tc>
      </w:tr>
      <w:tr w:rsidR="00CD7126" w14:paraId="30F35DD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A87B2" w14:textId="77777777" w:rsidR="00CD7126" w:rsidRDefault="00000000">
            <w:pPr>
              <w:spacing w:after="20"/>
              <w:ind w:left="20"/>
              <w:jc w:val="both"/>
            </w:pPr>
            <w:r>
              <w:rPr>
                <w:color w:val="000000"/>
                <w:sz w:val="20"/>
              </w:rPr>
              <w:t>250.</w:t>
            </w:r>
          </w:p>
        </w:tc>
        <w:tc>
          <w:tcPr>
            <w:tcW w:w="1230" w:type="dxa"/>
            <w:vMerge/>
            <w:tcBorders>
              <w:top w:val="nil"/>
              <w:left w:val="single" w:sz="5" w:space="0" w:color="CFCFCF"/>
              <w:bottom w:val="single" w:sz="5" w:space="0" w:color="CFCFCF"/>
              <w:right w:val="single" w:sz="5" w:space="0" w:color="CFCFCF"/>
            </w:tcBorders>
          </w:tcPr>
          <w:p w14:paraId="160471F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394A9F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49E431" w14:textId="77777777" w:rsidR="00CD7126" w:rsidRDefault="00000000">
            <w:pPr>
              <w:spacing w:after="20"/>
              <w:ind w:left="20"/>
              <w:jc w:val="both"/>
            </w:pPr>
            <w:r>
              <w:rPr>
                <w:color w:val="000000"/>
                <w:sz w:val="20"/>
              </w:rPr>
              <w:t>Исключение подвижного состава из Государственного реестра</w:t>
            </w:r>
          </w:p>
        </w:tc>
        <w:tc>
          <w:tcPr>
            <w:tcW w:w="1230" w:type="dxa"/>
            <w:vMerge/>
            <w:tcBorders>
              <w:top w:val="nil"/>
              <w:left w:val="single" w:sz="5" w:space="0" w:color="CFCFCF"/>
              <w:bottom w:val="single" w:sz="5" w:space="0" w:color="CFCFCF"/>
              <w:right w:val="single" w:sz="5" w:space="0" w:color="CFCFCF"/>
            </w:tcBorders>
          </w:tcPr>
          <w:p w14:paraId="62C3F5C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B7D1AC" w14:textId="77777777" w:rsidR="00CD7126" w:rsidRDefault="00CD7126"/>
        </w:tc>
      </w:tr>
      <w:tr w:rsidR="00CD7126" w14:paraId="163520F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30CD2" w14:textId="77777777" w:rsidR="00CD7126" w:rsidRDefault="00000000">
            <w:pPr>
              <w:spacing w:after="20"/>
              <w:ind w:left="20"/>
              <w:jc w:val="both"/>
            </w:pPr>
            <w:r>
              <w:rPr>
                <w:color w:val="000000"/>
                <w:sz w:val="20"/>
              </w:rPr>
              <w:t>251.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F8B5D" w14:textId="77777777" w:rsidR="00CD7126" w:rsidRDefault="00000000">
            <w:pPr>
              <w:spacing w:after="20"/>
              <w:ind w:left="20"/>
              <w:jc w:val="both"/>
            </w:pPr>
            <w:r>
              <w:rPr>
                <w:color w:val="000000"/>
                <w:sz w:val="20"/>
              </w:rPr>
              <w:t>00501008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235AB" w14:textId="77777777" w:rsidR="00CD7126" w:rsidRDefault="00000000">
            <w:pPr>
              <w:spacing w:after="20"/>
              <w:ind w:left="20"/>
              <w:jc w:val="both"/>
            </w:pPr>
            <w:r>
              <w:rPr>
                <w:color w:val="000000"/>
                <w:sz w:val="20"/>
              </w:rPr>
              <w:t>Государственная регистрация, учет и снятие с учета отдельных видов транспортных средств по идентификационному номеру транспортного средства, а также выдача свидетельств о регистрации транспортных средств и государственных регистрационных номерных знаков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91B484" w14:textId="77777777" w:rsidR="00CD7126" w:rsidRDefault="00000000">
            <w:pPr>
              <w:spacing w:after="20"/>
              <w:ind w:left="20"/>
              <w:jc w:val="both"/>
            </w:pPr>
            <w:r>
              <w:rPr>
                <w:color w:val="000000"/>
                <w:sz w:val="20"/>
              </w:rPr>
              <w:t>Первичная государственная регистрация отдельных видов транспортных средств по идентификационному номеру транспортного средства, а также выдача свидетельств о регистрации транспортных средств и государственных регистрационных номерных знаков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70C29"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A636E" w14:textId="77777777" w:rsidR="00CD7126" w:rsidRDefault="00000000">
            <w:pPr>
              <w:spacing w:after="20"/>
              <w:ind w:left="20"/>
              <w:jc w:val="both"/>
            </w:pPr>
            <w:r>
              <w:rPr>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приказ Министра внутренних дел Республики Казахстан от 2 декабря 2014 года № 862. Зарегистрирован в Реестре государственной регистрации нормативных правовых актов № 10056.</w:t>
            </w:r>
          </w:p>
        </w:tc>
      </w:tr>
      <w:tr w:rsidR="00CD7126" w14:paraId="56FCE56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E91CE" w14:textId="77777777" w:rsidR="00CD7126" w:rsidRDefault="00000000">
            <w:pPr>
              <w:spacing w:after="20"/>
              <w:ind w:left="20"/>
              <w:jc w:val="both"/>
            </w:pPr>
            <w:r>
              <w:rPr>
                <w:color w:val="000000"/>
                <w:sz w:val="20"/>
              </w:rPr>
              <w:t>252.</w:t>
            </w:r>
          </w:p>
        </w:tc>
        <w:tc>
          <w:tcPr>
            <w:tcW w:w="1230" w:type="dxa"/>
            <w:vMerge/>
            <w:tcBorders>
              <w:top w:val="nil"/>
              <w:left w:val="single" w:sz="5" w:space="0" w:color="CFCFCF"/>
              <w:bottom w:val="single" w:sz="5" w:space="0" w:color="CFCFCF"/>
              <w:right w:val="single" w:sz="5" w:space="0" w:color="CFCFCF"/>
            </w:tcBorders>
          </w:tcPr>
          <w:p w14:paraId="6E6C38C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CB9CF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25646" w14:textId="77777777" w:rsidR="00CD7126" w:rsidRDefault="00000000">
            <w:pPr>
              <w:spacing w:after="20"/>
              <w:ind w:left="20"/>
              <w:jc w:val="both"/>
            </w:pPr>
            <w:r>
              <w:rPr>
                <w:color w:val="000000"/>
                <w:sz w:val="20"/>
              </w:rPr>
              <w:t>Государственная регистрация и снятие с учета отдельных видов транспортных средств по идентификационному номеру транспортного средства, а также выдача свидетельств о регистрации транспортных средств и государственных регистрационных номерных знаков</w:t>
            </w:r>
          </w:p>
        </w:tc>
        <w:tc>
          <w:tcPr>
            <w:tcW w:w="1230" w:type="dxa"/>
            <w:vMerge/>
            <w:tcBorders>
              <w:top w:val="nil"/>
              <w:left w:val="single" w:sz="5" w:space="0" w:color="CFCFCF"/>
              <w:bottom w:val="single" w:sz="5" w:space="0" w:color="CFCFCF"/>
              <w:right w:val="single" w:sz="5" w:space="0" w:color="CFCFCF"/>
            </w:tcBorders>
          </w:tcPr>
          <w:p w14:paraId="5FC4966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CA67CD" w14:textId="77777777" w:rsidR="00CD7126" w:rsidRDefault="00CD7126"/>
        </w:tc>
      </w:tr>
      <w:tr w:rsidR="00CD7126" w14:paraId="7E570A7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9C0FD" w14:textId="77777777" w:rsidR="00CD7126" w:rsidRDefault="00000000">
            <w:pPr>
              <w:spacing w:after="20"/>
              <w:ind w:left="20"/>
              <w:jc w:val="both"/>
            </w:pPr>
            <w:r>
              <w:rPr>
                <w:color w:val="000000"/>
                <w:sz w:val="20"/>
              </w:rPr>
              <w:t>253.</w:t>
            </w:r>
          </w:p>
        </w:tc>
        <w:tc>
          <w:tcPr>
            <w:tcW w:w="1230" w:type="dxa"/>
            <w:vMerge/>
            <w:tcBorders>
              <w:top w:val="nil"/>
              <w:left w:val="single" w:sz="5" w:space="0" w:color="CFCFCF"/>
              <w:bottom w:val="single" w:sz="5" w:space="0" w:color="CFCFCF"/>
              <w:right w:val="single" w:sz="5" w:space="0" w:color="CFCFCF"/>
            </w:tcBorders>
          </w:tcPr>
          <w:p w14:paraId="0E6D8D9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BDCBD7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DEE4C" w14:textId="77777777" w:rsidR="00CD7126" w:rsidRDefault="00000000">
            <w:pPr>
              <w:spacing w:after="20"/>
              <w:ind w:left="20"/>
              <w:jc w:val="both"/>
            </w:pPr>
            <w:r>
              <w:rPr>
                <w:color w:val="000000"/>
                <w:sz w:val="20"/>
              </w:rPr>
              <w:t>Актуализация (корректировка) сведений о регистрации, учете и снятии с учета отдельных видов транспортных средств</w:t>
            </w:r>
          </w:p>
        </w:tc>
        <w:tc>
          <w:tcPr>
            <w:tcW w:w="1230" w:type="dxa"/>
            <w:vMerge/>
            <w:tcBorders>
              <w:top w:val="nil"/>
              <w:left w:val="single" w:sz="5" w:space="0" w:color="CFCFCF"/>
              <w:bottom w:val="single" w:sz="5" w:space="0" w:color="CFCFCF"/>
              <w:right w:val="single" w:sz="5" w:space="0" w:color="CFCFCF"/>
            </w:tcBorders>
          </w:tcPr>
          <w:p w14:paraId="748BD8E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40D53DD" w14:textId="77777777" w:rsidR="00CD7126" w:rsidRDefault="00CD7126"/>
        </w:tc>
      </w:tr>
      <w:tr w:rsidR="00CD7126" w14:paraId="50C73D2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883FD" w14:textId="77777777" w:rsidR="00CD7126" w:rsidRDefault="00000000">
            <w:pPr>
              <w:spacing w:after="20"/>
              <w:ind w:left="20"/>
              <w:jc w:val="both"/>
            </w:pPr>
            <w:r>
              <w:rPr>
                <w:color w:val="000000"/>
                <w:sz w:val="20"/>
              </w:rPr>
              <w:t>254.</w:t>
            </w:r>
          </w:p>
        </w:tc>
        <w:tc>
          <w:tcPr>
            <w:tcW w:w="1230" w:type="dxa"/>
            <w:vMerge/>
            <w:tcBorders>
              <w:top w:val="nil"/>
              <w:left w:val="single" w:sz="5" w:space="0" w:color="CFCFCF"/>
              <w:bottom w:val="single" w:sz="5" w:space="0" w:color="CFCFCF"/>
              <w:right w:val="single" w:sz="5" w:space="0" w:color="CFCFCF"/>
            </w:tcBorders>
          </w:tcPr>
          <w:p w14:paraId="4F2C735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7511F1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219A1" w14:textId="77777777" w:rsidR="00CD7126" w:rsidRDefault="00000000">
            <w:pPr>
              <w:spacing w:after="20"/>
              <w:ind w:left="20"/>
              <w:jc w:val="both"/>
            </w:pPr>
            <w:r>
              <w:rPr>
                <w:color w:val="000000"/>
                <w:sz w:val="20"/>
              </w:rPr>
              <w:t>Временная государственная регистрация и снятие с учета отдельных видов транспортных средств по идентификационному номеру транспортного средства, а также выдача свидетельств о регистрации транспортных средств и государственных регистрационных номерных знаков</w:t>
            </w:r>
          </w:p>
        </w:tc>
        <w:tc>
          <w:tcPr>
            <w:tcW w:w="1230" w:type="dxa"/>
            <w:vMerge/>
            <w:tcBorders>
              <w:top w:val="nil"/>
              <w:left w:val="single" w:sz="5" w:space="0" w:color="CFCFCF"/>
              <w:bottom w:val="single" w:sz="5" w:space="0" w:color="CFCFCF"/>
              <w:right w:val="single" w:sz="5" w:space="0" w:color="CFCFCF"/>
            </w:tcBorders>
          </w:tcPr>
          <w:p w14:paraId="7D3E2DE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573A67F" w14:textId="77777777" w:rsidR="00CD7126" w:rsidRDefault="00CD7126"/>
        </w:tc>
      </w:tr>
      <w:tr w:rsidR="00CD7126" w14:paraId="13DC25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244BC" w14:textId="77777777" w:rsidR="00CD7126" w:rsidRDefault="00000000">
            <w:pPr>
              <w:spacing w:after="20"/>
              <w:ind w:left="20"/>
              <w:jc w:val="both"/>
            </w:pPr>
            <w:r>
              <w:rPr>
                <w:color w:val="000000"/>
                <w:sz w:val="20"/>
              </w:rPr>
              <w:t>255.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396EB" w14:textId="77777777" w:rsidR="00CD7126" w:rsidRDefault="00000000">
            <w:pPr>
              <w:spacing w:after="20"/>
              <w:ind w:left="20"/>
              <w:jc w:val="both"/>
            </w:pPr>
            <w:r>
              <w:rPr>
                <w:color w:val="000000"/>
                <w:sz w:val="20"/>
              </w:rPr>
              <w:t>00501009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19F2C" w14:textId="77777777" w:rsidR="00CD7126" w:rsidRDefault="00000000">
            <w:pPr>
              <w:spacing w:after="20"/>
              <w:ind w:left="20"/>
              <w:jc w:val="both"/>
            </w:pPr>
            <w:r>
              <w:rPr>
                <w:color w:val="000000"/>
                <w:sz w:val="20"/>
              </w:rPr>
              <w:t>Государственная регистрация (перерегистрация), снятие с регистрационного учета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 и выдача регистрационного документа (дубликата) и государственного номерного знака для них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420BE" w14:textId="77777777" w:rsidR="00CD7126" w:rsidRDefault="00000000">
            <w:pPr>
              <w:spacing w:after="20"/>
              <w:ind w:left="20"/>
              <w:jc w:val="both"/>
            </w:pPr>
            <w:r>
              <w:rPr>
                <w:color w:val="000000"/>
                <w:sz w:val="20"/>
              </w:rPr>
              <w:t>Регистрация машин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8F6FC" w14:textId="77777777" w:rsidR="00CD7126" w:rsidRDefault="00000000">
            <w:pPr>
              <w:spacing w:after="20"/>
              <w:ind w:left="20"/>
              <w:jc w:val="both"/>
            </w:pPr>
            <w:r>
              <w:rPr>
                <w:color w:val="000000"/>
                <w:sz w:val="20"/>
              </w:rPr>
              <w:t>МСХ</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7F2D9" w14:textId="77777777" w:rsidR="00CD7126" w:rsidRDefault="00000000">
            <w:pPr>
              <w:spacing w:after="20"/>
              <w:ind w:left="20"/>
              <w:jc w:val="both"/>
            </w:pPr>
            <w:r>
              <w:rPr>
                <w:color w:val="000000"/>
                <w:sz w:val="20"/>
              </w:rPr>
              <w:t xml:space="preserve"> "Об утверждении Правил государственной регистрации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приказ Министра сельского хозяйства Республики Казахстан от 30 марта 2015 года № 4-3/267. Зарегистрирован в Реестре государственной регистрации нормативных правовых актов № 11702.</w:t>
            </w:r>
          </w:p>
        </w:tc>
      </w:tr>
      <w:tr w:rsidR="00CD7126" w14:paraId="4AD9BF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92DD11" w14:textId="77777777" w:rsidR="00CD7126" w:rsidRDefault="00000000">
            <w:pPr>
              <w:spacing w:after="20"/>
              <w:ind w:left="20"/>
              <w:jc w:val="both"/>
            </w:pPr>
            <w:r>
              <w:rPr>
                <w:color w:val="000000"/>
                <w:sz w:val="20"/>
              </w:rPr>
              <w:t>256.</w:t>
            </w:r>
          </w:p>
        </w:tc>
        <w:tc>
          <w:tcPr>
            <w:tcW w:w="1230" w:type="dxa"/>
            <w:vMerge/>
            <w:tcBorders>
              <w:top w:val="nil"/>
              <w:left w:val="single" w:sz="5" w:space="0" w:color="CFCFCF"/>
              <w:bottom w:val="single" w:sz="5" w:space="0" w:color="CFCFCF"/>
              <w:right w:val="single" w:sz="5" w:space="0" w:color="CFCFCF"/>
            </w:tcBorders>
          </w:tcPr>
          <w:p w14:paraId="4037C5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69D779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25810" w14:textId="77777777" w:rsidR="00CD7126" w:rsidRDefault="00000000">
            <w:pPr>
              <w:spacing w:after="20"/>
              <w:ind w:left="20"/>
              <w:jc w:val="both"/>
            </w:pPr>
            <w:r>
              <w:rPr>
                <w:color w:val="000000"/>
                <w:sz w:val="20"/>
              </w:rPr>
              <w:t>Перерегистрация машин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94716" w14:textId="77777777" w:rsidR="00CD7126" w:rsidRDefault="00000000">
            <w:pPr>
              <w:spacing w:after="20"/>
              <w:ind w:left="20"/>
              <w:jc w:val="both"/>
            </w:pPr>
            <w:r>
              <w:rPr>
                <w:color w:val="000000"/>
                <w:sz w:val="20"/>
              </w:rPr>
              <w:t>МСХ</w:t>
            </w:r>
          </w:p>
        </w:tc>
        <w:tc>
          <w:tcPr>
            <w:tcW w:w="2460" w:type="dxa"/>
            <w:gridSpan w:val="2"/>
            <w:vMerge/>
            <w:tcBorders>
              <w:top w:val="nil"/>
              <w:left w:val="single" w:sz="5" w:space="0" w:color="CFCFCF"/>
              <w:bottom w:val="single" w:sz="5" w:space="0" w:color="CFCFCF"/>
              <w:right w:val="single" w:sz="5" w:space="0" w:color="CFCFCF"/>
            </w:tcBorders>
          </w:tcPr>
          <w:p w14:paraId="7C28F8B2" w14:textId="77777777" w:rsidR="00CD7126" w:rsidRDefault="00CD7126"/>
        </w:tc>
      </w:tr>
      <w:tr w:rsidR="00CD7126" w14:paraId="0D39F3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353B6" w14:textId="77777777" w:rsidR="00CD7126" w:rsidRDefault="00000000">
            <w:pPr>
              <w:spacing w:after="20"/>
              <w:ind w:left="20"/>
              <w:jc w:val="both"/>
            </w:pPr>
            <w:r>
              <w:rPr>
                <w:color w:val="000000"/>
                <w:sz w:val="20"/>
              </w:rPr>
              <w:t>257.</w:t>
            </w:r>
          </w:p>
        </w:tc>
        <w:tc>
          <w:tcPr>
            <w:tcW w:w="1230" w:type="dxa"/>
            <w:vMerge/>
            <w:tcBorders>
              <w:top w:val="nil"/>
              <w:left w:val="single" w:sz="5" w:space="0" w:color="CFCFCF"/>
              <w:bottom w:val="single" w:sz="5" w:space="0" w:color="CFCFCF"/>
              <w:right w:val="single" w:sz="5" w:space="0" w:color="CFCFCF"/>
            </w:tcBorders>
          </w:tcPr>
          <w:p w14:paraId="14FF1C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055F3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231793" w14:textId="77777777" w:rsidR="00CD7126" w:rsidRDefault="00000000">
            <w:pPr>
              <w:spacing w:after="20"/>
              <w:ind w:left="20"/>
              <w:jc w:val="both"/>
            </w:pPr>
            <w:r>
              <w:rPr>
                <w:color w:val="000000"/>
                <w:sz w:val="20"/>
              </w:rPr>
              <w:t>Снятие с регистрационного учета машин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C44A2" w14:textId="77777777" w:rsidR="00CD7126" w:rsidRDefault="00000000">
            <w:pPr>
              <w:spacing w:after="20"/>
              <w:ind w:left="20"/>
              <w:jc w:val="both"/>
            </w:pPr>
            <w:r>
              <w:rPr>
                <w:color w:val="000000"/>
                <w:sz w:val="20"/>
              </w:rPr>
              <w:t>МСХ</w:t>
            </w:r>
          </w:p>
        </w:tc>
        <w:tc>
          <w:tcPr>
            <w:tcW w:w="2460" w:type="dxa"/>
            <w:gridSpan w:val="2"/>
            <w:vMerge/>
            <w:tcBorders>
              <w:top w:val="nil"/>
              <w:left w:val="single" w:sz="5" w:space="0" w:color="CFCFCF"/>
              <w:bottom w:val="single" w:sz="5" w:space="0" w:color="CFCFCF"/>
              <w:right w:val="single" w:sz="5" w:space="0" w:color="CFCFCF"/>
            </w:tcBorders>
          </w:tcPr>
          <w:p w14:paraId="44F1D9B6" w14:textId="77777777" w:rsidR="00CD7126" w:rsidRDefault="00CD7126"/>
        </w:tc>
      </w:tr>
      <w:tr w:rsidR="00CD7126" w14:paraId="12A6466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DAF44" w14:textId="77777777" w:rsidR="00CD7126" w:rsidRDefault="00000000">
            <w:pPr>
              <w:spacing w:after="20"/>
              <w:ind w:left="20"/>
              <w:jc w:val="both"/>
            </w:pPr>
            <w:r>
              <w:rPr>
                <w:color w:val="000000"/>
                <w:sz w:val="20"/>
              </w:rPr>
              <w:t>258.</w:t>
            </w:r>
          </w:p>
        </w:tc>
        <w:tc>
          <w:tcPr>
            <w:tcW w:w="1230" w:type="dxa"/>
            <w:vMerge/>
            <w:tcBorders>
              <w:top w:val="nil"/>
              <w:left w:val="single" w:sz="5" w:space="0" w:color="CFCFCF"/>
              <w:bottom w:val="single" w:sz="5" w:space="0" w:color="CFCFCF"/>
              <w:right w:val="single" w:sz="5" w:space="0" w:color="CFCFCF"/>
            </w:tcBorders>
          </w:tcPr>
          <w:p w14:paraId="70797C6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A7285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3216A" w14:textId="77777777" w:rsidR="00CD7126" w:rsidRDefault="00000000">
            <w:pPr>
              <w:spacing w:after="20"/>
              <w:ind w:left="20"/>
              <w:jc w:val="both"/>
            </w:pPr>
            <w:r>
              <w:rPr>
                <w:color w:val="000000"/>
                <w:sz w:val="20"/>
              </w:rPr>
              <w:t>Получение дубликата регистрационного документа и (или) новый номерной знак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5C5EF" w14:textId="77777777" w:rsidR="00CD7126" w:rsidRDefault="00000000">
            <w:pPr>
              <w:spacing w:after="20"/>
              <w:ind w:left="20"/>
              <w:jc w:val="both"/>
            </w:pPr>
            <w:r>
              <w:rPr>
                <w:color w:val="000000"/>
                <w:sz w:val="20"/>
              </w:rPr>
              <w:t>МСХ</w:t>
            </w:r>
          </w:p>
        </w:tc>
        <w:tc>
          <w:tcPr>
            <w:tcW w:w="2460" w:type="dxa"/>
            <w:gridSpan w:val="2"/>
            <w:vMerge/>
            <w:tcBorders>
              <w:top w:val="nil"/>
              <w:left w:val="single" w:sz="5" w:space="0" w:color="CFCFCF"/>
              <w:bottom w:val="single" w:sz="5" w:space="0" w:color="CFCFCF"/>
              <w:right w:val="single" w:sz="5" w:space="0" w:color="CFCFCF"/>
            </w:tcBorders>
          </w:tcPr>
          <w:p w14:paraId="1BE74748" w14:textId="77777777" w:rsidR="00CD7126" w:rsidRDefault="00CD7126"/>
        </w:tc>
      </w:tr>
      <w:tr w:rsidR="00CD7126" w14:paraId="2927DD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70468" w14:textId="77777777" w:rsidR="00CD7126" w:rsidRDefault="00000000">
            <w:pPr>
              <w:spacing w:after="20"/>
              <w:ind w:left="20"/>
              <w:jc w:val="both"/>
            </w:pPr>
            <w:r>
              <w:rPr>
                <w:color w:val="000000"/>
                <w:sz w:val="20"/>
              </w:rPr>
              <w:t>258-1.</w:t>
            </w:r>
          </w:p>
        </w:tc>
        <w:tc>
          <w:tcPr>
            <w:tcW w:w="1230" w:type="dxa"/>
            <w:vMerge/>
            <w:tcBorders>
              <w:top w:val="nil"/>
              <w:left w:val="single" w:sz="5" w:space="0" w:color="CFCFCF"/>
              <w:bottom w:val="single" w:sz="5" w:space="0" w:color="CFCFCF"/>
              <w:right w:val="single" w:sz="5" w:space="0" w:color="CFCFCF"/>
            </w:tcBorders>
          </w:tcPr>
          <w:p w14:paraId="2CA0C55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BFD0A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58BE4" w14:textId="77777777" w:rsidR="00CD7126" w:rsidRDefault="00000000">
            <w:pPr>
              <w:spacing w:after="20"/>
              <w:ind w:left="20"/>
              <w:jc w:val="both"/>
            </w:pPr>
            <w:r>
              <w:rPr>
                <w:color w:val="000000"/>
                <w:sz w:val="20"/>
              </w:rPr>
              <w:t>Актуализация (корректировка) сведений о сельскохозяйственной технике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453CA" w14:textId="77777777" w:rsidR="00CD7126" w:rsidRDefault="00000000">
            <w:pPr>
              <w:spacing w:after="20"/>
              <w:ind w:left="20"/>
              <w:jc w:val="both"/>
            </w:pPr>
            <w:r>
              <w:rPr>
                <w:color w:val="000000"/>
                <w:sz w:val="20"/>
              </w:rPr>
              <w:t>МСХ</w:t>
            </w:r>
          </w:p>
        </w:tc>
        <w:tc>
          <w:tcPr>
            <w:tcW w:w="2460" w:type="dxa"/>
            <w:gridSpan w:val="2"/>
            <w:vMerge/>
            <w:tcBorders>
              <w:top w:val="nil"/>
              <w:left w:val="single" w:sz="5" w:space="0" w:color="CFCFCF"/>
              <w:bottom w:val="single" w:sz="5" w:space="0" w:color="CFCFCF"/>
              <w:right w:val="single" w:sz="5" w:space="0" w:color="CFCFCF"/>
            </w:tcBorders>
          </w:tcPr>
          <w:p w14:paraId="00CF3B70" w14:textId="77777777" w:rsidR="00CD7126" w:rsidRDefault="00CD7126"/>
        </w:tc>
      </w:tr>
      <w:tr w:rsidR="00CD7126" w14:paraId="61D4F6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6345F" w14:textId="77777777" w:rsidR="00CD7126" w:rsidRDefault="00000000">
            <w:pPr>
              <w:spacing w:after="20"/>
              <w:ind w:left="20"/>
              <w:jc w:val="both"/>
            </w:pPr>
            <w:r>
              <w:rPr>
                <w:color w:val="000000"/>
                <w:sz w:val="20"/>
              </w:rPr>
              <w:t>258-2.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41103" w14:textId="77777777" w:rsidR="00CD7126" w:rsidRDefault="00CD7126">
            <w:pPr>
              <w:spacing w:after="20"/>
              <w:ind w:left="20"/>
              <w:jc w:val="both"/>
            </w:pPr>
          </w:p>
          <w:p w14:paraId="31ADA9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441F79" w14:textId="77777777" w:rsidR="00CD7126" w:rsidRDefault="00CD7126">
            <w:pPr>
              <w:spacing w:after="20"/>
              <w:ind w:left="20"/>
              <w:jc w:val="both"/>
            </w:pPr>
          </w:p>
          <w:p w14:paraId="4678498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8F771" w14:textId="77777777" w:rsidR="00CD7126" w:rsidRDefault="00000000">
            <w:pPr>
              <w:spacing w:after="20"/>
              <w:ind w:left="20"/>
              <w:jc w:val="both"/>
            </w:pPr>
            <w:r>
              <w:rPr>
                <w:color w:val="000000"/>
                <w:sz w:val="20"/>
              </w:rPr>
              <w:t>Предоставление информации о наличии (отсутствии) залога (или иных обременений) тракторов и изготовленных на их базе самоходных шасси и механизмов, самоходных сельскохозяйственны, мелиоративных и дорожно-строительных машин и механизмов, а также специальных машин повышенной проходимости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95D26"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7765D" w14:textId="77777777" w:rsidR="00CD7126" w:rsidRDefault="00CD7126">
            <w:pPr>
              <w:spacing w:after="20"/>
              <w:ind w:left="20"/>
              <w:jc w:val="both"/>
            </w:pPr>
          </w:p>
          <w:p w14:paraId="23B4956B" w14:textId="77777777" w:rsidR="00CD7126" w:rsidRDefault="00CD7126">
            <w:pPr>
              <w:spacing w:after="20"/>
              <w:ind w:left="20"/>
              <w:jc w:val="both"/>
            </w:pPr>
          </w:p>
        </w:tc>
      </w:tr>
      <w:tr w:rsidR="00CD7126" w14:paraId="6F9619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C611" w14:textId="77777777" w:rsidR="00CD7126" w:rsidRDefault="00000000">
            <w:pPr>
              <w:spacing w:after="20"/>
              <w:ind w:left="20"/>
              <w:jc w:val="both"/>
            </w:pPr>
            <w:r>
              <w:rPr>
                <w:color w:val="000000"/>
                <w:sz w:val="20"/>
              </w:rPr>
              <w:t>259.</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96074"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16.08.2023 № 339/НҚ (вводится в действие по истечении десяти календарных дней после дня его первого официального опубликования).</w:t>
            </w:r>
          </w:p>
        </w:tc>
      </w:tr>
      <w:tr w:rsidR="00CD7126" w14:paraId="328C549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321DD" w14:textId="77777777" w:rsidR="00CD7126" w:rsidRDefault="00000000">
            <w:pPr>
              <w:spacing w:after="20"/>
              <w:ind w:left="20"/>
              <w:jc w:val="both"/>
            </w:pPr>
            <w:r>
              <w:rPr>
                <w:color w:val="000000"/>
                <w:sz w:val="20"/>
              </w:rPr>
              <w:t>260.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7016A" w14:textId="77777777" w:rsidR="00CD7126" w:rsidRDefault="00000000">
            <w:pPr>
              <w:spacing w:after="20"/>
              <w:ind w:left="20"/>
              <w:jc w:val="both"/>
            </w:pPr>
            <w:r>
              <w:rPr>
                <w:color w:val="000000"/>
                <w:sz w:val="20"/>
              </w:rPr>
              <w:t>00501010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9E092A" w14:textId="77777777" w:rsidR="00CD7126" w:rsidRDefault="00000000">
            <w:pPr>
              <w:spacing w:after="20"/>
              <w:ind w:left="20"/>
              <w:jc w:val="both"/>
            </w:pPr>
            <w:r>
              <w:rPr>
                <w:color w:val="000000"/>
                <w:sz w:val="20"/>
              </w:rPr>
              <w:t>Государственная регистрация (снятие с регистрации) залога, регистрация изменений, дополнений (в том числе переход права собственности другому лицу, уступка права требования, последующий залог (перезалог)) и прекращение действия зарегистрированного залога, а также выдача свидетельства или дубликата о государственной регистрации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D258F0" w14:textId="77777777" w:rsidR="00CD7126" w:rsidRDefault="00CD7126">
            <w:pPr>
              <w:spacing w:after="20"/>
              <w:ind w:left="20"/>
              <w:jc w:val="both"/>
            </w:pPr>
          </w:p>
          <w:p w14:paraId="54AAD05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8968B"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417A8" w14:textId="77777777" w:rsidR="00CD7126" w:rsidRDefault="00000000">
            <w:pPr>
              <w:spacing w:after="20"/>
              <w:ind w:left="20"/>
              <w:jc w:val="both"/>
            </w:pPr>
            <w:r>
              <w:rPr>
                <w:color w:val="000000"/>
                <w:sz w:val="20"/>
              </w:rPr>
              <w:t xml:space="preserve"> "Об утверждении Правил государственной регистрации залога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приказ Министра сельского хозяйства Республики Казахстан от 30 марта 2015 года № 4-3/268. Зарегистрирован в Реестре государственной регистрации нормативных правовых актов № 11708</w:t>
            </w:r>
          </w:p>
        </w:tc>
      </w:tr>
      <w:tr w:rsidR="00CD7126" w14:paraId="125176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6B093" w14:textId="77777777" w:rsidR="00CD7126" w:rsidRDefault="00000000">
            <w:pPr>
              <w:spacing w:after="20"/>
              <w:ind w:left="20"/>
              <w:jc w:val="both"/>
            </w:pPr>
            <w:r>
              <w:rPr>
                <w:color w:val="000000"/>
                <w:sz w:val="20"/>
              </w:rPr>
              <w:t>261.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0D151" w14:textId="77777777" w:rsidR="00CD7126" w:rsidRDefault="00000000">
            <w:pPr>
              <w:spacing w:after="20"/>
              <w:ind w:left="20"/>
              <w:jc w:val="both"/>
            </w:pPr>
            <w:r>
              <w:rPr>
                <w:color w:val="000000"/>
                <w:sz w:val="20"/>
              </w:rPr>
              <w:t>00501011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AE911" w14:textId="77777777" w:rsidR="00CD7126" w:rsidRDefault="00000000">
            <w:pPr>
              <w:spacing w:after="20"/>
              <w:ind w:left="20"/>
              <w:jc w:val="both"/>
            </w:pPr>
            <w:r>
              <w:rPr>
                <w:color w:val="000000"/>
                <w:sz w:val="20"/>
              </w:rPr>
              <w:t>Государственная регистрация ипотеки судна, маломерного судна, строящегося судна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C0671" w14:textId="77777777" w:rsidR="00CD7126" w:rsidRDefault="00000000">
            <w:pPr>
              <w:spacing w:after="20"/>
              <w:ind w:left="20"/>
              <w:jc w:val="both"/>
            </w:pPr>
            <w:r>
              <w:rPr>
                <w:color w:val="000000"/>
                <w:sz w:val="20"/>
              </w:rPr>
              <w:t>Выдача свидетельства о государственной регистрации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101203"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FEBB0" w14:textId="77777777" w:rsidR="00CD7126" w:rsidRDefault="00000000">
            <w:pPr>
              <w:spacing w:after="20"/>
              <w:ind w:left="20"/>
              <w:jc w:val="both"/>
            </w:pPr>
            <w:r>
              <w:rPr>
                <w:color w:val="000000"/>
                <w:sz w:val="20"/>
              </w:rPr>
              <w:t xml:space="preserve"> "Об утверждении Правил государственной регистрации судна, в том числе маломерного судна, и прав на него" приказ исполняющего обязанности Министра по инвестициям и развитию Республики Казахстан от 23 января 2015 года № 51. Зарегистрирован в Реестре государственной регистрации нормативных правовых актов № 10400.</w:t>
            </w:r>
          </w:p>
        </w:tc>
      </w:tr>
      <w:tr w:rsidR="00CD7126" w14:paraId="6B1C66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49774" w14:textId="77777777" w:rsidR="00CD7126" w:rsidRDefault="00000000">
            <w:pPr>
              <w:spacing w:after="20"/>
              <w:ind w:left="20"/>
              <w:jc w:val="both"/>
            </w:pPr>
            <w:r>
              <w:rPr>
                <w:color w:val="000000"/>
                <w:sz w:val="20"/>
              </w:rPr>
              <w:t>262.</w:t>
            </w:r>
          </w:p>
        </w:tc>
        <w:tc>
          <w:tcPr>
            <w:tcW w:w="1230" w:type="dxa"/>
            <w:vMerge/>
            <w:tcBorders>
              <w:top w:val="nil"/>
              <w:left w:val="single" w:sz="5" w:space="0" w:color="CFCFCF"/>
              <w:bottom w:val="single" w:sz="5" w:space="0" w:color="CFCFCF"/>
              <w:right w:val="single" w:sz="5" w:space="0" w:color="CFCFCF"/>
            </w:tcBorders>
          </w:tcPr>
          <w:p w14:paraId="2EA326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05923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71C6D" w14:textId="77777777" w:rsidR="00CD7126" w:rsidRDefault="00000000">
            <w:pPr>
              <w:spacing w:after="20"/>
              <w:ind w:left="20"/>
              <w:jc w:val="both"/>
            </w:pPr>
            <w:r>
              <w:rPr>
                <w:color w:val="000000"/>
                <w:sz w:val="20"/>
              </w:rPr>
              <w:t>Выдача дубликата свидетельства</w:t>
            </w:r>
          </w:p>
        </w:tc>
        <w:tc>
          <w:tcPr>
            <w:tcW w:w="1230" w:type="dxa"/>
            <w:vMerge/>
            <w:tcBorders>
              <w:top w:val="nil"/>
              <w:left w:val="single" w:sz="5" w:space="0" w:color="CFCFCF"/>
              <w:bottom w:val="single" w:sz="5" w:space="0" w:color="CFCFCF"/>
              <w:right w:val="single" w:sz="5" w:space="0" w:color="CFCFCF"/>
            </w:tcBorders>
          </w:tcPr>
          <w:p w14:paraId="059A504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C065CA2" w14:textId="77777777" w:rsidR="00CD7126" w:rsidRDefault="00CD7126"/>
        </w:tc>
      </w:tr>
      <w:tr w:rsidR="00CD7126" w14:paraId="6C0FBA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5D693" w14:textId="77777777" w:rsidR="00CD7126" w:rsidRDefault="00000000">
            <w:pPr>
              <w:spacing w:after="20"/>
              <w:ind w:left="20"/>
              <w:jc w:val="both"/>
            </w:pPr>
            <w:r>
              <w:rPr>
                <w:color w:val="000000"/>
                <w:sz w:val="20"/>
              </w:rPr>
              <w:t>263.</w:t>
            </w:r>
          </w:p>
        </w:tc>
        <w:tc>
          <w:tcPr>
            <w:tcW w:w="1230" w:type="dxa"/>
            <w:vMerge/>
            <w:tcBorders>
              <w:top w:val="nil"/>
              <w:left w:val="single" w:sz="5" w:space="0" w:color="CFCFCF"/>
              <w:bottom w:val="single" w:sz="5" w:space="0" w:color="CFCFCF"/>
              <w:right w:val="single" w:sz="5" w:space="0" w:color="CFCFCF"/>
            </w:tcBorders>
          </w:tcPr>
          <w:p w14:paraId="1885AB3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06CA8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38910" w14:textId="77777777" w:rsidR="00CD7126" w:rsidRDefault="00000000">
            <w:pPr>
              <w:spacing w:after="20"/>
              <w:ind w:left="20"/>
              <w:jc w:val="both"/>
            </w:pPr>
            <w:r>
              <w:rPr>
                <w:color w:val="000000"/>
                <w:sz w:val="20"/>
              </w:rPr>
              <w:t>Выдача дополнительного листа</w:t>
            </w:r>
          </w:p>
        </w:tc>
        <w:tc>
          <w:tcPr>
            <w:tcW w:w="1230" w:type="dxa"/>
            <w:vMerge/>
            <w:tcBorders>
              <w:top w:val="nil"/>
              <w:left w:val="single" w:sz="5" w:space="0" w:color="CFCFCF"/>
              <w:bottom w:val="single" w:sz="5" w:space="0" w:color="CFCFCF"/>
              <w:right w:val="single" w:sz="5" w:space="0" w:color="CFCFCF"/>
            </w:tcBorders>
          </w:tcPr>
          <w:p w14:paraId="6CFDE84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3C3DD5A" w14:textId="77777777" w:rsidR="00CD7126" w:rsidRDefault="00CD7126"/>
        </w:tc>
      </w:tr>
      <w:tr w:rsidR="00CD7126" w14:paraId="6463DD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2EDE3" w14:textId="77777777" w:rsidR="00CD7126" w:rsidRDefault="00000000">
            <w:pPr>
              <w:spacing w:after="20"/>
              <w:ind w:left="20"/>
              <w:jc w:val="both"/>
            </w:pPr>
            <w:r>
              <w:rPr>
                <w:color w:val="000000"/>
                <w:sz w:val="20"/>
              </w:rPr>
              <w:t>264.</w:t>
            </w:r>
          </w:p>
        </w:tc>
        <w:tc>
          <w:tcPr>
            <w:tcW w:w="1230" w:type="dxa"/>
            <w:vMerge/>
            <w:tcBorders>
              <w:top w:val="nil"/>
              <w:left w:val="single" w:sz="5" w:space="0" w:color="CFCFCF"/>
              <w:bottom w:val="single" w:sz="5" w:space="0" w:color="CFCFCF"/>
              <w:right w:val="single" w:sz="5" w:space="0" w:color="CFCFCF"/>
            </w:tcBorders>
          </w:tcPr>
          <w:p w14:paraId="7E1CDD3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45FEA0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15D50" w14:textId="77777777" w:rsidR="00CD7126" w:rsidRDefault="00000000">
            <w:pPr>
              <w:spacing w:after="20"/>
              <w:ind w:left="20"/>
              <w:jc w:val="both"/>
            </w:pPr>
            <w:r>
              <w:rPr>
                <w:color w:val="000000"/>
                <w:sz w:val="20"/>
              </w:rPr>
              <w:t>Выдача информации о прекращении ипотеки судна</w:t>
            </w:r>
          </w:p>
        </w:tc>
        <w:tc>
          <w:tcPr>
            <w:tcW w:w="1230" w:type="dxa"/>
            <w:vMerge/>
            <w:tcBorders>
              <w:top w:val="nil"/>
              <w:left w:val="single" w:sz="5" w:space="0" w:color="CFCFCF"/>
              <w:bottom w:val="single" w:sz="5" w:space="0" w:color="CFCFCF"/>
              <w:right w:val="single" w:sz="5" w:space="0" w:color="CFCFCF"/>
            </w:tcBorders>
          </w:tcPr>
          <w:p w14:paraId="6F85B94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822A6BF" w14:textId="77777777" w:rsidR="00CD7126" w:rsidRDefault="00CD7126"/>
        </w:tc>
      </w:tr>
      <w:tr w:rsidR="00CD7126" w14:paraId="76AFC2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BE7CB" w14:textId="77777777" w:rsidR="00CD7126" w:rsidRDefault="00000000">
            <w:pPr>
              <w:spacing w:after="20"/>
              <w:ind w:left="20"/>
              <w:jc w:val="both"/>
            </w:pPr>
            <w:r>
              <w:rPr>
                <w:color w:val="000000"/>
                <w:sz w:val="20"/>
              </w:rPr>
              <w:t>265.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684724" w14:textId="77777777" w:rsidR="00CD7126" w:rsidRDefault="00000000">
            <w:pPr>
              <w:spacing w:after="20"/>
              <w:ind w:left="20"/>
              <w:jc w:val="both"/>
            </w:pPr>
            <w:r>
              <w:rPr>
                <w:color w:val="000000"/>
                <w:sz w:val="20"/>
              </w:rPr>
              <w:t>00501012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DF53C" w14:textId="77777777" w:rsidR="00CD7126" w:rsidRDefault="00000000">
            <w:pPr>
              <w:spacing w:after="20"/>
              <w:ind w:left="20"/>
              <w:jc w:val="both"/>
            </w:pPr>
            <w:r>
              <w:rPr>
                <w:color w:val="000000"/>
                <w:sz w:val="20"/>
              </w:rPr>
              <w:t>Выдача свидетельств о государственной регистрации гражданских воздушных судов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5F1BC" w14:textId="77777777" w:rsidR="00CD7126" w:rsidRDefault="00000000">
            <w:pPr>
              <w:spacing w:after="20"/>
              <w:ind w:left="20"/>
              <w:jc w:val="both"/>
            </w:pPr>
            <w:r>
              <w:rPr>
                <w:color w:val="000000"/>
                <w:sz w:val="20"/>
              </w:rPr>
              <w:t>Выдача свидетельств о государственной регистрации гражданских воздушных судов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7AB90"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D8D39" w14:textId="77777777" w:rsidR="00CD7126" w:rsidRDefault="00000000">
            <w:pPr>
              <w:spacing w:after="20"/>
              <w:ind w:left="20"/>
              <w:jc w:val="both"/>
            </w:pPr>
            <w:r>
              <w:rPr>
                <w:color w:val="000000"/>
                <w:sz w:val="20"/>
              </w:rPr>
              <w:t xml:space="preserve"> "Об утверждении Правил государственной регистрации гражданских воздушных судов Республики Казахстан и прав на них" приказ Министра по инвестициям и развитию Республики Казахстан от 30 июня 2017 года № 409. Зарегистрирован в Реестре государственной регистрации нормативных правовых актов № 15553</w:t>
            </w:r>
          </w:p>
        </w:tc>
      </w:tr>
      <w:tr w:rsidR="00CD7126" w14:paraId="7921DD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D9563" w14:textId="77777777" w:rsidR="00CD7126" w:rsidRDefault="00000000">
            <w:pPr>
              <w:spacing w:after="20"/>
              <w:ind w:left="20"/>
              <w:jc w:val="both"/>
            </w:pPr>
            <w:r>
              <w:rPr>
                <w:color w:val="000000"/>
                <w:sz w:val="20"/>
              </w:rPr>
              <w:t>266.</w:t>
            </w:r>
          </w:p>
        </w:tc>
        <w:tc>
          <w:tcPr>
            <w:tcW w:w="1230" w:type="dxa"/>
            <w:vMerge/>
            <w:tcBorders>
              <w:top w:val="nil"/>
              <w:left w:val="single" w:sz="5" w:space="0" w:color="CFCFCF"/>
              <w:bottom w:val="single" w:sz="5" w:space="0" w:color="CFCFCF"/>
              <w:right w:val="single" w:sz="5" w:space="0" w:color="CFCFCF"/>
            </w:tcBorders>
          </w:tcPr>
          <w:p w14:paraId="1CE8C5B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8F5D3A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55CCB" w14:textId="77777777" w:rsidR="00CD7126" w:rsidRDefault="00000000">
            <w:pPr>
              <w:spacing w:after="20"/>
              <w:ind w:left="20"/>
              <w:jc w:val="both"/>
            </w:pPr>
            <w:r>
              <w:rPr>
                <w:color w:val="000000"/>
                <w:sz w:val="20"/>
              </w:rPr>
              <w:t>Выдача Свидетельства об исключении воздушного судна из Государственного реестра</w:t>
            </w:r>
          </w:p>
        </w:tc>
        <w:tc>
          <w:tcPr>
            <w:tcW w:w="1230" w:type="dxa"/>
            <w:vMerge/>
            <w:tcBorders>
              <w:top w:val="nil"/>
              <w:left w:val="single" w:sz="5" w:space="0" w:color="CFCFCF"/>
              <w:bottom w:val="single" w:sz="5" w:space="0" w:color="CFCFCF"/>
              <w:right w:val="single" w:sz="5" w:space="0" w:color="CFCFCF"/>
            </w:tcBorders>
          </w:tcPr>
          <w:p w14:paraId="2385E19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22D2644" w14:textId="77777777" w:rsidR="00CD7126" w:rsidRDefault="00CD7126"/>
        </w:tc>
      </w:tr>
      <w:tr w:rsidR="00CD7126" w14:paraId="334396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3DB581" w14:textId="77777777" w:rsidR="00CD7126" w:rsidRDefault="00000000">
            <w:pPr>
              <w:spacing w:after="20"/>
              <w:ind w:left="20"/>
              <w:jc w:val="both"/>
            </w:pPr>
            <w:r>
              <w:rPr>
                <w:color w:val="000000"/>
                <w:sz w:val="20"/>
              </w:rPr>
              <w:t>267.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8E7C3" w14:textId="77777777" w:rsidR="00CD7126" w:rsidRDefault="00000000">
            <w:pPr>
              <w:spacing w:after="20"/>
              <w:ind w:left="20"/>
              <w:jc w:val="both"/>
            </w:pPr>
            <w:r>
              <w:rPr>
                <w:color w:val="000000"/>
                <w:sz w:val="20"/>
              </w:rPr>
              <w:t>00501013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FEBC6" w14:textId="77777777" w:rsidR="00CD7126" w:rsidRDefault="00000000">
            <w:pPr>
              <w:spacing w:after="20"/>
              <w:ind w:left="20"/>
              <w:jc w:val="both"/>
            </w:pPr>
            <w:r>
              <w:rPr>
                <w:color w:val="000000"/>
                <w:sz w:val="20"/>
              </w:rPr>
              <w:t>Государственная регистрация прав собственности на строящееся судно в реестре строящихся судов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4CCCB" w14:textId="77777777" w:rsidR="00CD7126" w:rsidRDefault="00000000">
            <w:pPr>
              <w:spacing w:after="20"/>
              <w:ind w:left="20"/>
              <w:jc w:val="both"/>
            </w:pPr>
            <w:r>
              <w:rPr>
                <w:color w:val="000000"/>
                <w:sz w:val="20"/>
              </w:rPr>
              <w:t>Регистрация прав собственности на строящееся судно в реестре строящихся судов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154A0"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84B0B" w14:textId="77777777" w:rsidR="00CD7126" w:rsidRDefault="00000000">
            <w:pPr>
              <w:spacing w:after="20"/>
              <w:ind w:left="20"/>
              <w:jc w:val="both"/>
            </w:pPr>
            <w:r>
              <w:rPr>
                <w:color w:val="000000"/>
                <w:sz w:val="20"/>
              </w:rPr>
              <w:t xml:space="preserve"> "Об утверждении Правил государственной регистрации судов и прав на них" Приказ исполняющего обязанности Министра по инвестициям и развитию Республики Казахстан от 24 февраля 2015 года № 165. Зарегистрирован в Реестре государственной регистрации нормативных правовых актов № 11125.</w:t>
            </w:r>
          </w:p>
        </w:tc>
      </w:tr>
      <w:tr w:rsidR="00CD7126" w14:paraId="2FA12F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B0E9B" w14:textId="77777777" w:rsidR="00CD7126" w:rsidRDefault="00000000">
            <w:pPr>
              <w:spacing w:after="20"/>
              <w:ind w:left="20"/>
              <w:jc w:val="both"/>
            </w:pPr>
            <w:r>
              <w:rPr>
                <w:color w:val="000000"/>
                <w:sz w:val="20"/>
              </w:rPr>
              <w:t>268.</w:t>
            </w:r>
          </w:p>
        </w:tc>
        <w:tc>
          <w:tcPr>
            <w:tcW w:w="1230" w:type="dxa"/>
            <w:vMerge/>
            <w:tcBorders>
              <w:top w:val="nil"/>
              <w:left w:val="single" w:sz="5" w:space="0" w:color="CFCFCF"/>
              <w:bottom w:val="single" w:sz="5" w:space="0" w:color="CFCFCF"/>
              <w:right w:val="single" w:sz="5" w:space="0" w:color="CFCFCF"/>
            </w:tcBorders>
          </w:tcPr>
          <w:p w14:paraId="346C20E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36C56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02D47" w14:textId="77777777" w:rsidR="00CD7126" w:rsidRDefault="00000000">
            <w:pPr>
              <w:spacing w:after="20"/>
              <w:ind w:left="20"/>
              <w:jc w:val="both"/>
            </w:pPr>
            <w:r>
              <w:rPr>
                <w:color w:val="000000"/>
                <w:sz w:val="20"/>
              </w:rPr>
              <w:t>Перерегистрация прав собственности на строящееся судно в реестре строящихся судов</w:t>
            </w:r>
          </w:p>
        </w:tc>
        <w:tc>
          <w:tcPr>
            <w:tcW w:w="1230" w:type="dxa"/>
            <w:vMerge/>
            <w:tcBorders>
              <w:top w:val="nil"/>
              <w:left w:val="single" w:sz="5" w:space="0" w:color="CFCFCF"/>
              <w:bottom w:val="single" w:sz="5" w:space="0" w:color="CFCFCF"/>
              <w:right w:val="single" w:sz="5" w:space="0" w:color="CFCFCF"/>
            </w:tcBorders>
          </w:tcPr>
          <w:p w14:paraId="5415D85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19F38C" w14:textId="77777777" w:rsidR="00CD7126" w:rsidRDefault="00CD7126"/>
        </w:tc>
      </w:tr>
      <w:tr w:rsidR="00CD7126" w14:paraId="34BA00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AA316D" w14:textId="77777777" w:rsidR="00CD7126" w:rsidRDefault="00000000">
            <w:pPr>
              <w:spacing w:after="20"/>
              <w:ind w:left="20"/>
              <w:jc w:val="both"/>
            </w:pPr>
            <w:r>
              <w:rPr>
                <w:color w:val="000000"/>
                <w:sz w:val="20"/>
              </w:rPr>
              <w:t>269.</w:t>
            </w:r>
          </w:p>
        </w:tc>
        <w:tc>
          <w:tcPr>
            <w:tcW w:w="1230" w:type="dxa"/>
            <w:vMerge/>
            <w:tcBorders>
              <w:top w:val="nil"/>
              <w:left w:val="single" w:sz="5" w:space="0" w:color="CFCFCF"/>
              <w:bottom w:val="single" w:sz="5" w:space="0" w:color="CFCFCF"/>
              <w:right w:val="single" w:sz="5" w:space="0" w:color="CFCFCF"/>
            </w:tcBorders>
          </w:tcPr>
          <w:p w14:paraId="7D37107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7EA3D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FE1B1" w14:textId="77777777" w:rsidR="00CD7126" w:rsidRDefault="00000000">
            <w:pPr>
              <w:spacing w:after="20"/>
              <w:ind w:left="20"/>
              <w:jc w:val="both"/>
            </w:pPr>
            <w:r>
              <w:rPr>
                <w:color w:val="000000"/>
                <w:sz w:val="20"/>
              </w:rPr>
              <w:t>Исключение судна из реестра строящихся судов</w:t>
            </w:r>
          </w:p>
        </w:tc>
        <w:tc>
          <w:tcPr>
            <w:tcW w:w="1230" w:type="dxa"/>
            <w:vMerge/>
            <w:tcBorders>
              <w:top w:val="nil"/>
              <w:left w:val="single" w:sz="5" w:space="0" w:color="CFCFCF"/>
              <w:bottom w:val="single" w:sz="5" w:space="0" w:color="CFCFCF"/>
              <w:right w:val="single" w:sz="5" w:space="0" w:color="CFCFCF"/>
            </w:tcBorders>
          </w:tcPr>
          <w:p w14:paraId="7E622FC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7D07F8D" w14:textId="77777777" w:rsidR="00CD7126" w:rsidRDefault="00CD7126"/>
        </w:tc>
      </w:tr>
      <w:tr w:rsidR="00CD7126" w14:paraId="70B97E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4CFA9" w14:textId="77777777" w:rsidR="00CD7126" w:rsidRDefault="00000000">
            <w:pPr>
              <w:spacing w:after="20"/>
              <w:ind w:left="20"/>
              <w:jc w:val="both"/>
            </w:pPr>
            <w:r>
              <w:rPr>
                <w:color w:val="000000"/>
                <w:sz w:val="20"/>
              </w:rPr>
              <w:t>270.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F79DC" w14:textId="77777777" w:rsidR="00CD7126" w:rsidRDefault="00000000">
            <w:pPr>
              <w:spacing w:after="20"/>
              <w:ind w:left="20"/>
              <w:jc w:val="both"/>
            </w:pPr>
            <w:r>
              <w:rPr>
                <w:color w:val="000000"/>
                <w:sz w:val="20"/>
              </w:rPr>
              <w:t>00501014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2C33D" w14:textId="77777777" w:rsidR="00CD7126" w:rsidRDefault="00000000">
            <w:pPr>
              <w:spacing w:after="20"/>
              <w:ind w:left="20"/>
              <w:jc w:val="both"/>
            </w:pPr>
            <w:r>
              <w:rPr>
                <w:color w:val="000000"/>
                <w:sz w:val="20"/>
              </w:rPr>
              <w:t>Государственная регистрация судов в Государственном судовом реестре морских судов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8DE97" w14:textId="77777777" w:rsidR="00CD7126" w:rsidRDefault="00000000">
            <w:pPr>
              <w:spacing w:after="20"/>
              <w:ind w:left="20"/>
              <w:jc w:val="both"/>
            </w:pPr>
            <w:r>
              <w:rPr>
                <w:color w:val="000000"/>
                <w:sz w:val="20"/>
              </w:rPr>
              <w:t>Регистрация судов в Государственном судовом реестре морских судов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0221F"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9BBE1" w14:textId="77777777" w:rsidR="00CD7126" w:rsidRDefault="00000000">
            <w:pPr>
              <w:spacing w:after="20"/>
              <w:ind w:left="20"/>
              <w:jc w:val="both"/>
            </w:pPr>
            <w:r>
              <w:rPr>
                <w:color w:val="000000"/>
                <w:sz w:val="20"/>
              </w:rPr>
              <w:t xml:space="preserve"> "Об утверждении Правил государственной регистрации судов и прав на них" Приказ исполняющего обязанности Министра по инвестициям и развитию Республики Казахстан от 24 февраля 2015 года № 165. Зарегистрирован в Реестре государственной регистрации нормативных правовых актов № 11125.</w:t>
            </w:r>
          </w:p>
        </w:tc>
      </w:tr>
      <w:tr w:rsidR="00CD7126" w14:paraId="3A2D0BE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8E2EF" w14:textId="77777777" w:rsidR="00CD7126" w:rsidRDefault="00000000">
            <w:pPr>
              <w:spacing w:after="20"/>
              <w:ind w:left="20"/>
              <w:jc w:val="both"/>
            </w:pPr>
            <w:r>
              <w:rPr>
                <w:color w:val="000000"/>
                <w:sz w:val="20"/>
              </w:rPr>
              <w:t>271.</w:t>
            </w:r>
          </w:p>
        </w:tc>
        <w:tc>
          <w:tcPr>
            <w:tcW w:w="1230" w:type="dxa"/>
            <w:vMerge/>
            <w:tcBorders>
              <w:top w:val="nil"/>
              <w:left w:val="single" w:sz="5" w:space="0" w:color="CFCFCF"/>
              <w:bottom w:val="single" w:sz="5" w:space="0" w:color="CFCFCF"/>
              <w:right w:val="single" w:sz="5" w:space="0" w:color="CFCFCF"/>
            </w:tcBorders>
          </w:tcPr>
          <w:p w14:paraId="7C669A1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732C8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1869B" w14:textId="77777777" w:rsidR="00CD7126" w:rsidRDefault="00000000">
            <w:pPr>
              <w:spacing w:after="20"/>
              <w:ind w:left="20"/>
              <w:jc w:val="both"/>
            </w:pPr>
            <w:r>
              <w:rPr>
                <w:color w:val="000000"/>
                <w:sz w:val="20"/>
              </w:rPr>
              <w:t>Перерегистрация судов в Государственном судовом реестре морских судов</w:t>
            </w:r>
          </w:p>
        </w:tc>
        <w:tc>
          <w:tcPr>
            <w:tcW w:w="1230" w:type="dxa"/>
            <w:vMerge/>
            <w:tcBorders>
              <w:top w:val="nil"/>
              <w:left w:val="single" w:sz="5" w:space="0" w:color="CFCFCF"/>
              <w:bottom w:val="single" w:sz="5" w:space="0" w:color="CFCFCF"/>
              <w:right w:val="single" w:sz="5" w:space="0" w:color="CFCFCF"/>
            </w:tcBorders>
          </w:tcPr>
          <w:p w14:paraId="4CA5AF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4A3DAF" w14:textId="77777777" w:rsidR="00CD7126" w:rsidRDefault="00CD7126"/>
        </w:tc>
      </w:tr>
      <w:tr w:rsidR="00CD7126" w14:paraId="1CEE7D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FB3DA" w14:textId="77777777" w:rsidR="00CD7126" w:rsidRDefault="00000000">
            <w:pPr>
              <w:spacing w:after="20"/>
              <w:ind w:left="20"/>
              <w:jc w:val="both"/>
            </w:pPr>
            <w:r>
              <w:rPr>
                <w:color w:val="000000"/>
                <w:sz w:val="20"/>
              </w:rPr>
              <w:t>272.</w:t>
            </w:r>
          </w:p>
        </w:tc>
        <w:tc>
          <w:tcPr>
            <w:tcW w:w="1230" w:type="dxa"/>
            <w:vMerge/>
            <w:tcBorders>
              <w:top w:val="nil"/>
              <w:left w:val="single" w:sz="5" w:space="0" w:color="CFCFCF"/>
              <w:bottom w:val="single" w:sz="5" w:space="0" w:color="CFCFCF"/>
              <w:right w:val="single" w:sz="5" w:space="0" w:color="CFCFCF"/>
            </w:tcBorders>
          </w:tcPr>
          <w:p w14:paraId="5A139ED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DC186A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6B73D" w14:textId="77777777" w:rsidR="00CD7126" w:rsidRDefault="00000000">
            <w:pPr>
              <w:spacing w:after="20"/>
              <w:ind w:left="20"/>
              <w:jc w:val="both"/>
            </w:pPr>
            <w:r>
              <w:rPr>
                <w:color w:val="000000"/>
                <w:sz w:val="20"/>
              </w:rPr>
              <w:t>Исключение судов из Государственного судового реестра морских судов</w:t>
            </w:r>
          </w:p>
        </w:tc>
        <w:tc>
          <w:tcPr>
            <w:tcW w:w="1230" w:type="dxa"/>
            <w:vMerge/>
            <w:tcBorders>
              <w:top w:val="nil"/>
              <w:left w:val="single" w:sz="5" w:space="0" w:color="CFCFCF"/>
              <w:bottom w:val="single" w:sz="5" w:space="0" w:color="CFCFCF"/>
              <w:right w:val="single" w:sz="5" w:space="0" w:color="CFCFCF"/>
            </w:tcBorders>
          </w:tcPr>
          <w:p w14:paraId="4DC0767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B8D0B11" w14:textId="77777777" w:rsidR="00CD7126" w:rsidRDefault="00CD7126"/>
        </w:tc>
      </w:tr>
      <w:tr w:rsidR="00CD7126" w14:paraId="17D501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4F1C9" w14:textId="77777777" w:rsidR="00CD7126" w:rsidRDefault="00000000">
            <w:pPr>
              <w:spacing w:after="20"/>
              <w:ind w:left="20"/>
              <w:jc w:val="both"/>
            </w:pPr>
            <w:r>
              <w:rPr>
                <w:color w:val="000000"/>
                <w:sz w:val="20"/>
              </w:rPr>
              <w:t>273.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C5D06" w14:textId="77777777" w:rsidR="00CD7126" w:rsidRDefault="00000000">
            <w:pPr>
              <w:spacing w:after="20"/>
              <w:ind w:left="20"/>
              <w:jc w:val="both"/>
            </w:pPr>
            <w:r>
              <w:rPr>
                <w:color w:val="000000"/>
                <w:sz w:val="20"/>
              </w:rPr>
              <w:t>00501015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98114" w14:textId="77777777" w:rsidR="00CD7126" w:rsidRDefault="00000000">
            <w:pPr>
              <w:spacing w:after="20"/>
              <w:ind w:left="20"/>
              <w:jc w:val="both"/>
            </w:pPr>
            <w:r>
              <w:rPr>
                <w:color w:val="000000"/>
                <w:sz w:val="20"/>
              </w:rPr>
              <w:t>Государственная регистрация судов в международном судовом реестре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79A433" w14:textId="77777777" w:rsidR="00CD7126" w:rsidRDefault="00000000">
            <w:pPr>
              <w:spacing w:after="20"/>
              <w:ind w:left="20"/>
              <w:jc w:val="both"/>
            </w:pPr>
            <w:r>
              <w:rPr>
                <w:color w:val="000000"/>
                <w:sz w:val="20"/>
              </w:rPr>
              <w:t>Регистрация судов в международном судовом реестре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CFA64"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E9B34" w14:textId="77777777" w:rsidR="00CD7126" w:rsidRDefault="00000000">
            <w:pPr>
              <w:spacing w:after="20"/>
              <w:ind w:left="20"/>
              <w:jc w:val="both"/>
            </w:pPr>
            <w:r>
              <w:rPr>
                <w:color w:val="000000"/>
                <w:sz w:val="20"/>
              </w:rPr>
              <w:t xml:space="preserve"> "Об утверждении Правил государственной регистрации судов и прав на них" Приказ исполняющего обязанности Министра по инвестициям и развитию Республики Казахстан от 24 февраля 2015 года № 165. Зарегистрирован в Реестре государственной регистрации нормативных правовых актов № 11125.</w:t>
            </w:r>
          </w:p>
        </w:tc>
      </w:tr>
      <w:tr w:rsidR="00CD7126" w14:paraId="5F82847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DC68D" w14:textId="77777777" w:rsidR="00CD7126" w:rsidRDefault="00000000">
            <w:pPr>
              <w:spacing w:after="20"/>
              <w:ind w:left="20"/>
              <w:jc w:val="both"/>
            </w:pPr>
            <w:r>
              <w:rPr>
                <w:color w:val="000000"/>
                <w:sz w:val="20"/>
              </w:rPr>
              <w:t>274.</w:t>
            </w:r>
          </w:p>
        </w:tc>
        <w:tc>
          <w:tcPr>
            <w:tcW w:w="1230" w:type="dxa"/>
            <w:vMerge/>
            <w:tcBorders>
              <w:top w:val="nil"/>
              <w:left w:val="single" w:sz="5" w:space="0" w:color="CFCFCF"/>
              <w:bottom w:val="single" w:sz="5" w:space="0" w:color="CFCFCF"/>
              <w:right w:val="single" w:sz="5" w:space="0" w:color="CFCFCF"/>
            </w:tcBorders>
          </w:tcPr>
          <w:p w14:paraId="62A6E95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535BF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C01FF" w14:textId="77777777" w:rsidR="00CD7126" w:rsidRDefault="00000000">
            <w:pPr>
              <w:spacing w:after="20"/>
              <w:ind w:left="20"/>
              <w:jc w:val="both"/>
            </w:pPr>
            <w:r>
              <w:rPr>
                <w:color w:val="000000"/>
                <w:sz w:val="20"/>
              </w:rPr>
              <w:t>Перерегистрация судов в международном судовом реестре Республики Казахстан</w:t>
            </w:r>
          </w:p>
        </w:tc>
        <w:tc>
          <w:tcPr>
            <w:tcW w:w="1230" w:type="dxa"/>
            <w:vMerge/>
            <w:tcBorders>
              <w:top w:val="nil"/>
              <w:left w:val="single" w:sz="5" w:space="0" w:color="CFCFCF"/>
              <w:bottom w:val="single" w:sz="5" w:space="0" w:color="CFCFCF"/>
              <w:right w:val="single" w:sz="5" w:space="0" w:color="CFCFCF"/>
            </w:tcBorders>
          </w:tcPr>
          <w:p w14:paraId="0EE589B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6E1623D" w14:textId="77777777" w:rsidR="00CD7126" w:rsidRDefault="00CD7126"/>
        </w:tc>
      </w:tr>
      <w:tr w:rsidR="00CD7126" w14:paraId="759358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FCB6D" w14:textId="77777777" w:rsidR="00CD7126" w:rsidRDefault="00000000">
            <w:pPr>
              <w:spacing w:after="20"/>
              <w:ind w:left="20"/>
              <w:jc w:val="both"/>
            </w:pPr>
            <w:r>
              <w:rPr>
                <w:color w:val="000000"/>
                <w:sz w:val="20"/>
              </w:rPr>
              <w:t>275.</w:t>
            </w:r>
          </w:p>
        </w:tc>
        <w:tc>
          <w:tcPr>
            <w:tcW w:w="1230" w:type="dxa"/>
            <w:vMerge/>
            <w:tcBorders>
              <w:top w:val="nil"/>
              <w:left w:val="single" w:sz="5" w:space="0" w:color="CFCFCF"/>
              <w:bottom w:val="single" w:sz="5" w:space="0" w:color="CFCFCF"/>
              <w:right w:val="single" w:sz="5" w:space="0" w:color="CFCFCF"/>
            </w:tcBorders>
          </w:tcPr>
          <w:p w14:paraId="37CBEF6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5AC6EA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ED363" w14:textId="77777777" w:rsidR="00CD7126" w:rsidRDefault="00000000">
            <w:pPr>
              <w:spacing w:after="20"/>
              <w:ind w:left="20"/>
              <w:jc w:val="both"/>
            </w:pPr>
            <w:r>
              <w:rPr>
                <w:color w:val="000000"/>
                <w:sz w:val="20"/>
              </w:rPr>
              <w:t>Исключение судов из международного судового реестра Республики Казахстан</w:t>
            </w:r>
          </w:p>
        </w:tc>
        <w:tc>
          <w:tcPr>
            <w:tcW w:w="1230" w:type="dxa"/>
            <w:vMerge/>
            <w:tcBorders>
              <w:top w:val="nil"/>
              <w:left w:val="single" w:sz="5" w:space="0" w:color="CFCFCF"/>
              <w:bottom w:val="single" w:sz="5" w:space="0" w:color="CFCFCF"/>
              <w:right w:val="single" w:sz="5" w:space="0" w:color="CFCFCF"/>
            </w:tcBorders>
          </w:tcPr>
          <w:p w14:paraId="30A0766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6EBF7EF" w14:textId="77777777" w:rsidR="00CD7126" w:rsidRDefault="00CD7126"/>
        </w:tc>
      </w:tr>
      <w:tr w:rsidR="00CD7126" w14:paraId="006C9D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61331" w14:textId="77777777" w:rsidR="00CD7126" w:rsidRDefault="00000000">
            <w:pPr>
              <w:spacing w:after="20"/>
              <w:ind w:left="20"/>
              <w:jc w:val="both"/>
            </w:pPr>
            <w:r>
              <w:rPr>
                <w:color w:val="000000"/>
                <w:sz w:val="20"/>
              </w:rPr>
              <w:t>276.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B14BE" w14:textId="77777777" w:rsidR="00CD7126" w:rsidRDefault="00000000">
            <w:pPr>
              <w:spacing w:after="20"/>
              <w:ind w:left="20"/>
              <w:jc w:val="both"/>
            </w:pPr>
            <w:r>
              <w:rPr>
                <w:color w:val="000000"/>
                <w:sz w:val="20"/>
              </w:rPr>
              <w:t>00501016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7A3FA" w14:textId="77777777" w:rsidR="00CD7126" w:rsidRDefault="00000000">
            <w:pPr>
              <w:spacing w:after="20"/>
              <w:ind w:left="20"/>
              <w:jc w:val="both"/>
            </w:pPr>
            <w:r>
              <w:rPr>
                <w:color w:val="000000"/>
                <w:sz w:val="20"/>
              </w:rPr>
              <w:t>Государственная регистрация транспортных средств городского рельсового транспорта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A7753" w14:textId="77777777" w:rsidR="00CD7126" w:rsidRDefault="00000000">
            <w:pPr>
              <w:spacing w:after="20"/>
              <w:ind w:left="20"/>
              <w:jc w:val="both"/>
            </w:pPr>
            <w:r>
              <w:rPr>
                <w:color w:val="000000"/>
                <w:sz w:val="20"/>
              </w:rPr>
              <w:t>Государственная регистрация транспортных средств городского рельсового транспорта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08C4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1A967" w14:textId="77777777" w:rsidR="00CD7126" w:rsidRDefault="00000000">
            <w:pPr>
              <w:spacing w:after="20"/>
              <w:ind w:left="20"/>
              <w:jc w:val="both"/>
            </w:pPr>
            <w:r>
              <w:rPr>
                <w:color w:val="000000"/>
                <w:sz w:val="20"/>
              </w:rPr>
              <w:t xml:space="preserve"> "Об утверждении Правил организации и осуществления перевозок крупногабаритных и тяжеловесных грузов на территории Республики Казахстан" приказ Министра по инвестициям и развитию Республики Казахстан от 27 февраля 2015 года № 206. Зарегистрирован в Реестре государственной регистрации нормативных правовых актов № 11395.</w:t>
            </w:r>
          </w:p>
        </w:tc>
      </w:tr>
      <w:tr w:rsidR="00CD7126" w14:paraId="179543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D8819" w14:textId="77777777" w:rsidR="00CD7126" w:rsidRDefault="00000000">
            <w:pPr>
              <w:spacing w:after="20"/>
              <w:ind w:left="20"/>
              <w:jc w:val="both"/>
            </w:pPr>
            <w:r>
              <w:rPr>
                <w:color w:val="000000"/>
                <w:sz w:val="20"/>
              </w:rPr>
              <w:t>277.</w:t>
            </w:r>
          </w:p>
        </w:tc>
        <w:tc>
          <w:tcPr>
            <w:tcW w:w="1230" w:type="dxa"/>
            <w:vMerge/>
            <w:tcBorders>
              <w:top w:val="nil"/>
              <w:left w:val="single" w:sz="5" w:space="0" w:color="CFCFCF"/>
              <w:bottom w:val="single" w:sz="5" w:space="0" w:color="CFCFCF"/>
              <w:right w:val="single" w:sz="5" w:space="0" w:color="CFCFCF"/>
            </w:tcBorders>
          </w:tcPr>
          <w:p w14:paraId="708B18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34151B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9D7B1" w14:textId="77777777" w:rsidR="00CD7126" w:rsidRDefault="00000000">
            <w:pPr>
              <w:spacing w:after="20"/>
              <w:ind w:left="20"/>
              <w:jc w:val="both"/>
            </w:pPr>
            <w:r>
              <w:rPr>
                <w:color w:val="000000"/>
                <w:sz w:val="20"/>
              </w:rPr>
              <w:t>Исключение транспортных средств городского рельсового транспорта из реестра транспортных средств городского рельсового транспорта</w:t>
            </w:r>
          </w:p>
        </w:tc>
        <w:tc>
          <w:tcPr>
            <w:tcW w:w="1230" w:type="dxa"/>
            <w:vMerge/>
            <w:tcBorders>
              <w:top w:val="nil"/>
              <w:left w:val="single" w:sz="5" w:space="0" w:color="CFCFCF"/>
              <w:bottom w:val="single" w:sz="5" w:space="0" w:color="CFCFCF"/>
              <w:right w:val="single" w:sz="5" w:space="0" w:color="CFCFCF"/>
            </w:tcBorders>
          </w:tcPr>
          <w:p w14:paraId="750469D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5CE3A0" w14:textId="77777777" w:rsidR="00CD7126" w:rsidRDefault="00CD7126"/>
        </w:tc>
      </w:tr>
      <w:tr w:rsidR="00CD7126" w14:paraId="6D358A7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A4455" w14:textId="77777777" w:rsidR="00CD7126" w:rsidRDefault="00000000">
            <w:pPr>
              <w:spacing w:after="20"/>
              <w:ind w:left="20"/>
              <w:jc w:val="both"/>
            </w:pPr>
            <w:r>
              <w:rPr>
                <w:color w:val="000000"/>
                <w:sz w:val="20"/>
              </w:rPr>
              <w:t>278.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C66BE" w14:textId="77777777" w:rsidR="00CD7126" w:rsidRDefault="00000000">
            <w:pPr>
              <w:spacing w:after="20"/>
              <w:ind w:left="20"/>
              <w:jc w:val="both"/>
            </w:pPr>
            <w:r>
              <w:rPr>
                <w:color w:val="000000"/>
                <w:sz w:val="20"/>
              </w:rPr>
              <w:t>00501017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E5627" w14:textId="77777777" w:rsidR="00CD7126" w:rsidRDefault="00000000">
            <w:pPr>
              <w:spacing w:after="20"/>
              <w:ind w:left="20"/>
              <w:jc w:val="both"/>
            </w:pPr>
            <w:r>
              <w:rPr>
                <w:color w:val="000000"/>
                <w:sz w:val="20"/>
              </w:rPr>
              <w:t>Выдача дубликата государственного регистрационного номерного знака для транспортных средств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BC273" w14:textId="77777777" w:rsidR="00CD7126" w:rsidRDefault="00CD7126">
            <w:pPr>
              <w:spacing w:after="20"/>
              <w:ind w:left="20"/>
              <w:jc w:val="both"/>
            </w:pPr>
          </w:p>
          <w:p w14:paraId="388F9D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811EC"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478A8" w14:textId="77777777" w:rsidR="00CD7126" w:rsidRDefault="00000000">
            <w:pPr>
              <w:spacing w:after="20"/>
              <w:ind w:left="20"/>
              <w:jc w:val="both"/>
            </w:pPr>
            <w:r>
              <w:rPr>
                <w:color w:val="000000"/>
                <w:sz w:val="20"/>
              </w:rPr>
              <w:t xml:space="preserve"> "Об утверждении Правил государственной регистрации и учета отдельных видов транспортных средств по идентификационному номеру транспортного средства, подготовки водителей механических транспортных средств, приема экзаменов и выдачи водительских удостоверений" приказ Министра внутренних дел Республики Казахстан от 2 декабря 2014 года № 862. Зарегистрирован в Реестре государственной регистрации нормативных правовых актов № 10056.</w:t>
            </w:r>
          </w:p>
        </w:tc>
      </w:tr>
      <w:tr w:rsidR="00CD7126" w14:paraId="63C96ADA"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EC5DC" w14:textId="77777777" w:rsidR="00CD7126" w:rsidRDefault="00000000">
            <w:pPr>
              <w:spacing w:after="20"/>
              <w:ind w:left="20"/>
              <w:jc w:val="both"/>
            </w:pPr>
            <w:r>
              <w:rPr>
                <w:color w:val="000000"/>
                <w:sz w:val="20"/>
              </w:rPr>
              <w:t>00502. Недвижимое имущество</w:t>
            </w:r>
          </w:p>
        </w:tc>
      </w:tr>
      <w:tr w:rsidR="00CD7126" w14:paraId="761227D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5168B" w14:textId="77777777" w:rsidR="00CD7126" w:rsidRDefault="00000000">
            <w:pPr>
              <w:spacing w:after="20"/>
              <w:ind w:left="20"/>
              <w:jc w:val="both"/>
            </w:pPr>
            <w:r>
              <w:rPr>
                <w:color w:val="000000"/>
                <w:sz w:val="20"/>
              </w:rPr>
              <w:t>279.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EBB2B" w14:textId="77777777" w:rsidR="00CD7126" w:rsidRDefault="00000000">
            <w:pPr>
              <w:spacing w:after="20"/>
              <w:ind w:left="20"/>
              <w:jc w:val="both"/>
            </w:pPr>
            <w:r>
              <w:rPr>
                <w:color w:val="000000"/>
                <w:sz w:val="20"/>
              </w:rPr>
              <w:t>00502001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F5750" w14:textId="77777777" w:rsidR="00CD7126" w:rsidRDefault="00000000">
            <w:pPr>
              <w:spacing w:after="20"/>
              <w:ind w:left="20"/>
              <w:jc w:val="both"/>
            </w:pPr>
            <w:r>
              <w:rPr>
                <w:color w:val="000000"/>
                <w:sz w:val="20"/>
              </w:rPr>
              <w:t>Государственная регистрация прав (обременений) на недвижимое имущество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540BF" w14:textId="77777777" w:rsidR="00CD7126" w:rsidRDefault="00000000">
            <w:pPr>
              <w:spacing w:after="20"/>
              <w:ind w:left="20"/>
              <w:jc w:val="both"/>
            </w:pPr>
            <w:r>
              <w:rPr>
                <w:color w:val="000000"/>
                <w:sz w:val="20"/>
              </w:rPr>
              <w:t>Государственная регистрация прав собственности, права хозяйственного ведения, права оперативного управления, права землепользования на срок не менее одного года, сервитута в пользу господствующего земельного участка или иного объекта недвижимости на срок не менее одного года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1D16D"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C2E1F" w14:textId="77777777" w:rsidR="00CD7126" w:rsidRDefault="00000000">
            <w:pPr>
              <w:spacing w:after="20"/>
              <w:ind w:left="20"/>
              <w:jc w:val="both"/>
            </w:pPr>
            <w:r>
              <w:rPr>
                <w:color w:val="000000"/>
                <w:sz w:val="20"/>
              </w:rPr>
              <w:t xml:space="preserve"> "Об утверждении Правил оказания государственной услуги "Государственная регистрация прав (обременений прав) на недвижимое имущество" приказ Министра юстиции Республики Казахстан от 4 мая 2020 года № 27. Зарегистрирован в Реестре государственной регистрации нормативных правовых актов № 20610</w:t>
            </w:r>
          </w:p>
        </w:tc>
      </w:tr>
      <w:tr w:rsidR="00CD7126" w14:paraId="4161420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F2F02" w14:textId="77777777" w:rsidR="00CD7126" w:rsidRDefault="00000000">
            <w:pPr>
              <w:spacing w:after="20"/>
              <w:ind w:left="20"/>
              <w:jc w:val="both"/>
            </w:pPr>
            <w:r>
              <w:rPr>
                <w:color w:val="000000"/>
                <w:sz w:val="20"/>
              </w:rPr>
              <w:t>280.</w:t>
            </w:r>
          </w:p>
        </w:tc>
        <w:tc>
          <w:tcPr>
            <w:tcW w:w="1230" w:type="dxa"/>
            <w:vMerge/>
            <w:tcBorders>
              <w:top w:val="nil"/>
              <w:left w:val="single" w:sz="5" w:space="0" w:color="CFCFCF"/>
              <w:bottom w:val="single" w:sz="5" w:space="0" w:color="CFCFCF"/>
              <w:right w:val="single" w:sz="5" w:space="0" w:color="CFCFCF"/>
            </w:tcBorders>
          </w:tcPr>
          <w:p w14:paraId="5D0B39B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B2011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0A081" w14:textId="77777777" w:rsidR="00CD7126" w:rsidRDefault="00000000">
            <w:pPr>
              <w:spacing w:after="20"/>
              <w:ind w:left="20"/>
              <w:jc w:val="both"/>
            </w:pPr>
            <w:r>
              <w:rPr>
                <w:color w:val="000000"/>
                <w:sz w:val="20"/>
              </w:rPr>
              <w:t>Государственная регистрация изменений идентификационных характеристик объекта недвижимости, необходимых для ведения правового кадастра, изменений сведений о правообладателе, содержащихся в регистрационном листе правового кадастра, изменений вида права, за исключением случая изменения вида права на основании законодательного акта; изменений условий договоров, если они касаются сведений, содержащихся в регистрационном листе, влияют на объем прав, устанавливаемых на объект недвижимости, или если они должны быть зарегистрированы по соглашению сторон</w:t>
            </w:r>
          </w:p>
        </w:tc>
        <w:tc>
          <w:tcPr>
            <w:tcW w:w="1230" w:type="dxa"/>
            <w:vMerge/>
            <w:tcBorders>
              <w:top w:val="nil"/>
              <w:left w:val="single" w:sz="5" w:space="0" w:color="CFCFCF"/>
              <w:bottom w:val="single" w:sz="5" w:space="0" w:color="CFCFCF"/>
              <w:right w:val="single" w:sz="5" w:space="0" w:color="CFCFCF"/>
            </w:tcBorders>
          </w:tcPr>
          <w:p w14:paraId="317A43D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8953D1" w14:textId="77777777" w:rsidR="00CD7126" w:rsidRDefault="00CD7126"/>
        </w:tc>
      </w:tr>
      <w:tr w:rsidR="00CD7126" w14:paraId="22D1B1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FF7B7" w14:textId="77777777" w:rsidR="00CD7126" w:rsidRDefault="00000000">
            <w:pPr>
              <w:spacing w:after="20"/>
              <w:ind w:left="20"/>
              <w:jc w:val="both"/>
            </w:pPr>
            <w:r>
              <w:rPr>
                <w:color w:val="000000"/>
                <w:sz w:val="20"/>
              </w:rPr>
              <w:t>281.</w:t>
            </w:r>
          </w:p>
        </w:tc>
        <w:tc>
          <w:tcPr>
            <w:tcW w:w="1230" w:type="dxa"/>
            <w:vMerge/>
            <w:tcBorders>
              <w:top w:val="nil"/>
              <w:left w:val="single" w:sz="5" w:space="0" w:color="CFCFCF"/>
              <w:bottom w:val="single" w:sz="5" w:space="0" w:color="CFCFCF"/>
              <w:right w:val="single" w:sz="5" w:space="0" w:color="CFCFCF"/>
            </w:tcBorders>
          </w:tcPr>
          <w:p w14:paraId="0A3EFF2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DCF1C3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A216D" w14:textId="77777777" w:rsidR="00CD7126" w:rsidRDefault="00000000">
            <w:pPr>
              <w:spacing w:after="20"/>
              <w:ind w:left="20"/>
              <w:jc w:val="both"/>
            </w:pPr>
            <w:r>
              <w:rPr>
                <w:color w:val="000000"/>
                <w:sz w:val="20"/>
              </w:rPr>
              <w:t>Государственная регистрация права пользования на срок не менее одного года, в том числе аренда, безвозмездное пользование, сервитуты, права пожизненного содержания с иждивением, рента; права доверительного управления, в том числе при опеке, попечительстве, в наследственных правоотношениях, банкротстве и другие; залог; арест; ограничения (запрещения) на пользование, распоряжение недвижимым имуществом или на выполнение определенных работ, налагаемые государственными органами в пределах их компетенции; иные обременения прав на недвижимое имущество, предусмотренные законами Республики Казахстан, за исключением преимущественных интересов</w:t>
            </w:r>
          </w:p>
        </w:tc>
        <w:tc>
          <w:tcPr>
            <w:tcW w:w="1230" w:type="dxa"/>
            <w:vMerge/>
            <w:tcBorders>
              <w:top w:val="nil"/>
              <w:left w:val="single" w:sz="5" w:space="0" w:color="CFCFCF"/>
              <w:bottom w:val="single" w:sz="5" w:space="0" w:color="CFCFCF"/>
              <w:right w:val="single" w:sz="5" w:space="0" w:color="CFCFCF"/>
            </w:tcBorders>
          </w:tcPr>
          <w:p w14:paraId="51613C5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53FB05" w14:textId="77777777" w:rsidR="00CD7126" w:rsidRDefault="00CD7126"/>
        </w:tc>
      </w:tr>
      <w:tr w:rsidR="00CD7126" w14:paraId="177212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36EAA" w14:textId="77777777" w:rsidR="00CD7126" w:rsidRDefault="00000000">
            <w:pPr>
              <w:spacing w:after="20"/>
              <w:ind w:left="20"/>
              <w:jc w:val="both"/>
            </w:pPr>
            <w:r>
              <w:rPr>
                <w:color w:val="000000"/>
                <w:sz w:val="20"/>
              </w:rPr>
              <w:t>282.</w:t>
            </w:r>
          </w:p>
        </w:tc>
        <w:tc>
          <w:tcPr>
            <w:tcW w:w="1230" w:type="dxa"/>
            <w:vMerge/>
            <w:tcBorders>
              <w:top w:val="nil"/>
              <w:left w:val="single" w:sz="5" w:space="0" w:color="CFCFCF"/>
              <w:bottom w:val="single" w:sz="5" w:space="0" w:color="CFCFCF"/>
              <w:right w:val="single" w:sz="5" w:space="0" w:color="CFCFCF"/>
            </w:tcBorders>
          </w:tcPr>
          <w:p w14:paraId="7009509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064983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0C2E9" w14:textId="77777777" w:rsidR="00CD7126" w:rsidRDefault="00000000">
            <w:pPr>
              <w:spacing w:after="20"/>
              <w:ind w:left="20"/>
              <w:jc w:val="both"/>
            </w:pPr>
            <w:r>
              <w:rPr>
                <w:color w:val="000000"/>
                <w:sz w:val="20"/>
              </w:rPr>
              <w:t>Государственная регистрация прав (обременений прав) на недвижимое имущество в процедурах банкротства</w:t>
            </w:r>
          </w:p>
        </w:tc>
        <w:tc>
          <w:tcPr>
            <w:tcW w:w="1230" w:type="dxa"/>
            <w:vMerge/>
            <w:tcBorders>
              <w:top w:val="nil"/>
              <w:left w:val="single" w:sz="5" w:space="0" w:color="CFCFCF"/>
              <w:bottom w:val="single" w:sz="5" w:space="0" w:color="CFCFCF"/>
              <w:right w:val="single" w:sz="5" w:space="0" w:color="CFCFCF"/>
            </w:tcBorders>
          </w:tcPr>
          <w:p w14:paraId="4FB2365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2DA9AD2" w14:textId="77777777" w:rsidR="00CD7126" w:rsidRDefault="00CD7126"/>
        </w:tc>
      </w:tr>
      <w:tr w:rsidR="00CD7126" w14:paraId="23A0A3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F2DED" w14:textId="77777777" w:rsidR="00CD7126" w:rsidRDefault="00000000">
            <w:pPr>
              <w:spacing w:after="20"/>
              <w:ind w:left="20"/>
              <w:jc w:val="both"/>
            </w:pPr>
            <w:r>
              <w:rPr>
                <w:color w:val="000000"/>
                <w:sz w:val="20"/>
              </w:rPr>
              <w:t>283.</w:t>
            </w:r>
          </w:p>
        </w:tc>
        <w:tc>
          <w:tcPr>
            <w:tcW w:w="1230" w:type="dxa"/>
            <w:vMerge/>
            <w:tcBorders>
              <w:top w:val="nil"/>
              <w:left w:val="single" w:sz="5" w:space="0" w:color="CFCFCF"/>
              <w:bottom w:val="single" w:sz="5" w:space="0" w:color="CFCFCF"/>
              <w:right w:val="single" w:sz="5" w:space="0" w:color="CFCFCF"/>
            </w:tcBorders>
          </w:tcPr>
          <w:p w14:paraId="430199B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F72D94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70DF3" w14:textId="77777777" w:rsidR="00CD7126" w:rsidRDefault="00000000">
            <w:pPr>
              <w:spacing w:after="20"/>
              <w:ind w:left="20"/>
              <w:jc w:val="both"/>
            </w:pPr>
            <w:r>
              <w:rPr>
                <w:color w:val="000000"/>
                <w:sz w:val="20"/>
              </w:rPr>
              <w:t>Государственная регистрация прав при реорганизации юридического лица</w:t>
            </w:r>
          </w:p>
        </w:tc>
        <w:tc>
          <w:tcPr>
            <w:tcW w:w="1230" w:type="dxa"/>
            <w:vMerge/>
            <w:tcBorders>
              <w:top w:val="nil"/>
              <w:left w:val="single" w:sz="5" w:space="0" w:color="CFCFCF"/>
              <w:bottom w:val="single" w:sz="5" w:space="0" w:color="CFCFCF"/>
              <w:right w:val="single" w:sz="5" w:space="0" w:color="CFCFCF"/>
            </w:tcBorders>
          </w:tcPr>
          <w:p w14:paraId="7DAF1F3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24D1EBA" w14:textId="77777777" w:rsidR="00CD7126" w:rsidRDefault="00CD7126"/>
        </w:tc>
      </w:tr>
      <w:tr w:rsidR="00CD7126" w14:paraId="5B41D6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70950" w14:textId="77777777" w:rsidR="00CD7126" w:rsidRDefault="00000000">
            <w:pPr>
              <w:spacing w:after="20"/>
              <w:ind w:left="20"/>
              <w:jc w:val="both"/>
            </w:pPr>
            <w:r>
              <w:rPr>
                <w:color w:val="000000"/>
                <w:sz w:val="20"/>
              </w:rPr>
              <w:t>284.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D38F9" w14:textId="77777777" w:rsidR="00CD7126" w:rsidRDefault="00000000">
            <w:pPr>
              <w:spacing w:after="20"/>
              <w:ind w:left="20"/>
              <w:jc w:val="both"/>
            </w:pPr>
            <w:r>
              <w:rPr>
                <w:color w:val="000000"/>
                <w:sz w:val="20"/>
              </w:rPr>
              <w:t>00502001 – 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F8C6A" w14:textId="77777777" w:rsidR="00CD7126" w:rsidRDefault="00000000">
            <w:pPr>
              <w:spacing w:after="20"/>
              <w:ind w:left="20"/>
              <w:jc w:val="both"/>
            </w:pPr>
            <w:r>
              <w:rPr>
                <w:color w:val="000000"/>
                <w:sz w:val="20"/>
              </w:rPr>
              <w:t>Актуализация (корректировка) сведений объектов недвижимости в информационной системе единого государственного кадастра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A7DD2" w14:textId="77777777" w:rsidR="00CD7126" w:rsidRDefault="00CD7126">
            <w:pPr>
              <w:spacing w:after="20"/>
              <w:ind w:left="20"/>
              <w:jc w:val="both"/>
            </w:pPr>
          </w:p>
          <w:p w14:paraId="37A9CDC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87276"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BD58F" w14:textId="77777777" w:rsidR="00CD7126" w:rsidRDefault="00CD7126">
            <w:pPr>
              <w:spacing w:after="20"/>
              <w:ind w:left="20"/>
              <w:jc w:val="both"/>
            </w:pPr>
          </w:p>
          <w:p w14:paraId="041CADBD" w14:textId="77777777" w:rsidR="00CD7126" w:rsidRDefault="00CD7126">
            <w:pPr>
              <w:spacing w:after="20"/>
              <w:ind w:left="20"/>
              <w:jc w:val="both"/>
            </w:pPr>
          </w:p>
        </w:tc>
      </w:tr>
      <w:tr w:rsidR="00CD7126" w14:paraId="452D66B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F8243" w14:textId="77777777" w:rsidR="00CD7126" w:rsidRDefault="00000000">
            <w:pPr>
              <w:spacing w:after="20"/>
              <w:ind w:left="20"/>
              <w:jc w:val="both"/>
            </w:pPr>
            <w:r>
              <w:rPr>
                <w:color w:val="000000"/>
                <w:sz w:val="20"/>
              </w:rPr>
              <w:t>285.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504EE" w14:textId="77777777" w:rsidR="00CD7126" w:rsidRDefault="00000000">
            <w:pPr>
              <w:spacing w:after="20"/>
              <w:ind w:left="20"/>
              <w:jc w:val="both"/>
            </w:pPr>
            <w:r>
              <w:rPr>
                <w:color w:val="000000"/>
                <w:sz w:val="20"/>
              </w:rPr>
              <w:t>00502002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AE7F8" w14:textId="77777777" w:rsidR="00CD7126" w:rsidRDefault="00000000">
            <w:pPr>
              <w:spacing w:after="20"/>
              <w:ind w:left="20"/>
              <w:jc w:val="both"/>
            </w:pPr>
            <w:r>
              <w:rPr>
                <w:color w:val="000000"/>
                <w:sz w:val="20"/>
              </w:rPr>
              <w:t>Выдача дубликата правоустанавливающего документа на недвижимое имущество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1CFD6" w14:textId="77777777" w:rsidR="00CD7126" w:rsidRDefault="00CD7126">
            <w:pPr>
              <w:spacing w:after="20"/>
              <w:ind w:left="20"/>
              <w:jc w:val="both"/>
            </w:pPr>
          </w:p>
          <w:p w14:paraId="400F2E2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AF0E7"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89A1F" w14:textId="77777777" w:rsidR="00CD7126" w:rsidRDefault="00000000">
            <w:pPr>
              <w:spacing w:after="20"/>
              <w:ind w:left="20"/>
              <w:jc w:val="both"/>
            </w:pPr>
            <w:r>
              <w:rPr>
                <w:color w:val="000000"/>
                <w:sz w:val="20"/>
              </w:rPr>
              <w:t xml:space="preserve"> "О внесении изменений и дополнений в приказ исполняющего обязанности Министра юстиции Республики Казахстан от 24 августа 2007 года № 244 "Об утверждении Правил выдачи дубликата и аннулирования подлинника (удостоверенной копии) утраченного или поврежденного правоустанавливающего документа" приказ Министра юстиции Республики Казахстан от 8 июня 2020 года № 81. Зарегистрирован в Реестре государственной регистрации нормативных правовых актов № 20846</w:t>
            </w:r>
          </w:p>
        </w:tc>
      </w:tr>
      <w:tr w:rsidR="00CD7126" w14:paraId="42A053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93617" w14:textId="77777777" w:rsidR="00CD7126" w:rsidRDefault="00000000">
            <w:pPr>
              <w:spacing w:after="20"/>
              <w:ind w:left="20"/>
              <w:jc w:val="both"/>
            </w:pPr>
            <w:r>
              <w:rPr>
                <w:color w:val="000000"/>
                <w:sz w:val="20"/>
              </w:rPr>
              <w:t>286.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D0D7D" w14:textId="77777777" w:rsidR="00CD7126" w:rsidRDefault="00000000">
            <w:pPr>
              <w:spacing w:after="20"/>
              <w:ind w:left="20"/>
              <w:jc w:val="both"/>
            </w:pPr>
            <w:r>
              <w:rPr>
                <w:color w:val="000000"/>
                <w:sz w:val="20"/>
              </w:rPr>
              <w:t>0</w:t>
            </w:r>
          </w:p>
          <w:p w14:paraId="566B3512" w14:textId="77777777" w:rsidR="00CD7126" w:rsidRDefault="00000000">
            <w:pPr>
              <w:spacing w:after="20"/>
              <w:ind w:left="20"/>
              <w:jc w:val="both"/>
            </w:pPr>
            <w:r>
              <w:rPr>
                <w:color w:val="000000"/>
                <w:sz w:val="20"/>
              </w:rPr>
              <w:t>0</w:t>
            </w:r>
          </w:p>
          <w:p w14:paraId="69DFEA60" w14:textId="77777777" w:rsidR="00CD7126" w:rsidRDefault="00000000">
            <w:pPr>
              <w:spacing w:after="20"/>
              <w:ind w:left="20"/>
              <w:jc w:val="both"/>
            </w:pPr>
            <w:r>
              <w:rPr>
                <w:color w:val="000000"/>
                <w:sz w:val="20"/>
              </w:rPr>
              <w:t>5</w:t>
            </w:r>
          </w:p>
          <w:p w14:paraId="4E2F41DC" w14:textId="77777777" w:rsidR="00CD7126" w:rsidRDefault="00000000">
            <w:pPr>
              <w:spacing w:after="20"/>
              <w:ind w:left="20"/>
              <w:jc w:val="both"/>
            </w:pPr>
            <w:r>
              <w:rPr>
                <w:color w:val="000000"/>
                <w:sz w:val="20"/>
              </w:rPr>
              <w:t>0</w:t>
            </w:r>
          </w:p>
          <w:p w14:paraId="05FE7EB9" w14:textId="77777777" w:rsidR="00CD7126" w:rsidRDefault="00000000">
            <w:pPr>
              <w:spacing w:after="20"/>
              <w:ind w:left="20"/>
              <w:jc w:val="both"/>
            </w:pPr>
            <w:r>
              <w:rPr>
                <w:color w:val="000000"/>
                <w:sz w:val="20"/>
              </w:rPr>
              <w:t>2</w:t>
            </w:r>
          </w:p>
          <w:p w14:paraId="0F5044F8" w14:textId="77777777" w:rsidR="00CD7126" w:rsidRDefault="00000000">
            <w:pPr>
              <w:spacing w:after="20"/>
              <w:ind w:left="20"/>
              <w:jc w:val="both"/>
            </w:pPr>
            <w:r>
              <w:rPr>
                <w:color w:val="000000"/>
                <w:sz w:val="20"/>
              </w:rPr>
              <w:t>0</w:t>
            </w:r>
          </w:p>
          <w:p w14:paraId="157295B2" w14:textId="77777777" w:rsidR="00CD7126" w:rsidRDefault="00000000">
            <w:pPr>
              <w:spacing w:after="20"/>
              <w:ind w:left="20"/>
              <w:jc w:val="both"/>
            </w:pPr>
            <w:r>
              <w:rPr>
                <w:color w:val="000000"/>
                <w:sz w:val="20"/>
              </w:rPr>
              <w:t>0</w:t>
            </w:r>
          </w:p>
          <w:p w14:paraId="67E57899" w14:textId="77777777" w:rsidR="00CD7126" w:rsidRDefault="00000000">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0627E" w14:textId="77777777" w:rsidR="00CD7126" w:rsidRDefault="00000000">
            <w:pPr>
              <w:spacing w:after="20"/>
              <w:ind w:left="20"/>
              <w:jc w:val="both"/>
            </w:pPr>
            <w:r>
              <w:rPr>
                <w:color w:val="000000"/>
                <w:sz w:val="20"/>
              </w:rPr>
              <w:t>Внесение в информационную систему единого государственного кадастра недвижимости идентификационных и технических сведений зданий, сооружений и (или) их составляющих на вновь созданное недвижимое имущество выдача кадастрового паспорта объекта недвижимости и заключения об установлении расхождений идентификационных и технических сведений по итогам проведенного государственного технического обследования вновь созданного объекта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DF5E9A" w14:textId="77777777" w:rsidR="00CD7126" w:rsidRDefault="00CD7126">
            <w:pPr>
              <w:spacing w:after="20"/>
              <w:ind w:left="20"/>
              <w:jc w:val="both"/>
            </w:pPr>
          </w:p>
          <w:p w14:paraId="533D2A3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8510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92800" w14:textId="77777777" w:rsidR="00CD7126" w:rsidRDefault="00000000">
            <w:pPr>
              <w:spacing w:after="20"/>
              <w:ind w:left="20"/>
              <w:jc w:val="both"/>
            </w:pPr>
            <w:r>
              <w:rPr>
                <w:color w:val="000000"/>
                <w:sz w:val="20"/>
              </w:rPr>
              <w:t xml:space="preserve"> "Об утверждении Правил и сроков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Правил оказания государственной услуги "Выдача дубликата технического паспорта недвижимого имущества" и Правил присвоения кадастрового номера первичным и вторичным объектам недвижимости" приказ Министра юстиции Республики Казахстан от 6 мая 2013 года № 156. Зарегистрирован в Реестре государственной регистрации нормативных правовых актов № 8469.</w:t>
            </w:r>
          </w:p>
        </w:tc>
      </w:tr>
      <w:tr w:rsidR="00CD7126" w14:paraId="2E9926E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2E021" w14:textId="77777777" w:rsidR="00CD7126" w:rsidRDefault="00000000">
            <w:pPr>
              <w:spacing w:after="20"/>
              <w:ind w:left="20"/>
              <w:jc w:val="both"/>
            </w:pPr>
            <w:r>
              <w:rPr>
                <w:color w:val="000000"/>
                <w:sz w:val="20"/>
              </w:rPr>
              <w:t>287.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D071D" w14:textId="77777777" w:rsidR="00CD7126" w:rsidRDefault="00000000">
            <w:pPr>
              <w:spacing w:after="20"/>
              <w:ind w:left="20"/>
              <w:jc w:val="both"/>
            </w:pPr>
            <w:r>
              <w:rPr>
                <w:color w:val="000000"/>
                <w:sz w:val="20"/>
              </w:rPr>
              <w:t>0</w:t>
            </w:r>
          </w:p>
          <w:p w14:paraId="2186B50F" w14:textId="77777777" w:rsidR="00CD7126" w:rsidRDefault="00000000">
            <w:pPr>
              <w:spacing w:after="20"/>
              <w:ind w:left="20"/>
              <w:jc w:val="both"/>
            </w:pPr>
            <w:r>
              <w:rPr>
                <w:color w:val="000000"/>
                <w:sz w:val="20"/>
              </w:rPr>
              <w:t>0</w:t>
            </w:r>
          </w:p>
          <w:p w14:paraId="47DCCBE7" w14:textId="77777777" w:rsidR="00CD7126" w:rsidRDefault="00000000">
            <w:pPr>
              <w:spacing w:after="20"/>
              <w:ind w:left="20"/>
              <w:jc w:val="both"/>
            </w:pPr>
            <w:r>
              <w:rPr>
                <w:color w:val="000000"/>
                <w:sz w:val="20"/>
              </w:rPr>
              <w:t>5</w:t>
            </w:r>
          </w:p>
          <w:p w14:paraId="7C873362" w14:textId="77777777" w:rsidR="00CD7126" w:rsidRDefault="00000000">
            <w:pPr>
              <w:spacing w:after="20"/>
              <w:ind w:left="20"/>
              <w:jc w:val="both"/>
            </w:pPr>
            <w:r>
              <w:rPr>
                <w:color w:val="000000"/>
                <w:sz w:val="20"/>
              </w:rPr>
              <w:t>0</w:t>
            </w:r>
          </w:p>
          <w:p w14:paraId="69CB27F7" w14:textId="77777777" w:rsidR="00CD7126" w:rsidRDefault="00000000">
            <w:pPr>
              <w:spacing w:after="20"/>
              <w:ind w:left="20"/>
              <w:jc w:val="both"/>
            </w:pPr>
            <w:r>
              <w:rPr>
                <w:color w:val="000000"/>
                <w:sz w:val="20"/>
              </w:rPr>
              <w:t>2</w:t>
            </w:r>
          </w:p>
          <w:p w14:paraId="31C92831" w14:textId="77777777" w:rsidR="00CD7126" w:rsidRDefault="00000000">
            <w:pPr>
              <w:spacing w:after="20"/>
              <w:ind w:left="20"/>
              <w:jc w:val="both"/>
            </w:pPr>
            <w:r>
              <w:rPr>
                <w:color w:val="000000"/>
                <w:sz w:val="20"/>
              </w:rPr>
              <w:t>0</w:t>
            </w:r>
          </w:p>
          <w:p w14:paraId="0D17A424" w14:textId="77777777" w:rsidR="00CD7126" w:rsidRDefault="00000000">
            <w:pPr>
              <w:spacing w:after="20"/>
              <w:ind w:left="20"/>
              <w:jc w:val="both"/>
            </w:pPr>
            <w:r>
              <w:rPr>
                <w:color w:val="000000"/>
                <w:sz w:val="20"/>
              </w:rPr>
              <w:t>0</w:t>
            </w:r>
          </w:p>
          <w:p w14:paraId="5F009F5D" w14:textId="77777777" w:rsidR="00CD7126" w:rsidRDefault="00000000">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EAC05" w14:textId="77777777" w:rsidR="00CD7126" w:rsidRDefault="00000000">
            <w:pPr>
              <w:spacing w:after="20"/>
              <w:ind w:left="20"/>
              <w:jc w:val="both"/>
            </w:pPr>
            <w:r>
              <w:rPr>
                <w:color w:val="000000"/>
                <w:sz w:val="20"/>
              </w:rPr>
              <w:t>Выдача дубликата кадастрового паспорта объекта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A119D" w14:textId="77777777" w:rsidR="00CD7126" w:rsidRDefault="00CD7126">
            <w:pPr>
              <w:spacing w:after="20"/>
              <w:ind w:left="20"/>
              <w:jc w:val="both"/>
            </w:pPr>
          </w:p>
          <w:p w14:paraId="549266B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A3FB0"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9FCEE" w14:textId="77777777" w:rsidR="00CD7126" w:rsidRDefault="00000000">
            <w:pPr>
              <w:spacing w:after="20"/>
              <w:ind w:left="20"/>
              <w:jc w:val="both"/>
            </w:pPr>
            <w:r>
              <w:rPr>
                <w:color w:val="000000"/>
                <w:sz w:val="20"/>
              </w:rPr>
              <w:t xml:space="preserve"> "Об утверждении Правил и сроков внесения в информационную систему правового кадастра идентификационных и технических сведений зданий, сооружений и (или) их составляющих на вновь созданное недвижимое имущество, проведения государственного технического обследования, Правил оказания государственной услуги "Выдача дубликата технического паспорта недвижимого имущества" и Правил присвоения кадастрового номера первичным и вторичным объектам недвижимости" приказ Министра юстиции Республики Казахстан от 6 мая 2013 года № 156. Зарегистрирован в Реестре государственной регистрации нормативных правовых актов № 8469.</w:t>
            </w:r>
          </w:p>
        </w:tc>
      </w:tr>
      <w:tr w:rsidR="00CD7126" w14:paraId="1D6DF3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774497" w14:textId="77777777" w:rsidR="00CD7126" w:rsidRDefault="00000000">
            <w:pPr>
              <w:spacing w:after="20"/>
              <w:ind w:left="20"/>
              <w:jc w:val="both"/>
            </w:pPr>
            <w:r>
              <w:rPr>
                <w:color w:val="000000"/>
                <w:sz w:val="20"/>
              </w:rPr>
              <w:t>288.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F1D50" w14:textId="77777777" w:rsidR="00CD7126" w:rsidRDefault="00000000">
            <w:pPr>
              <w:spacing w:after="20"/>
              <w:ind w:left="20"/>
              <w:jc w:val="both"/>
            </w:pPr>
            <w:r>
              <w:rPr>
                <w:color w:val="000000"/>
                <w:sz w:val="20"/>
              </w:rPr>
              <w:t>00502005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45257" w14:textId="77777777" w:rsidR="00CD7126" w:rsidRDefault="00000000">
            <w:pPr>
              <w:spacing w:after="20"/>
              <w:ind w:left="20"/>
              <w:jc w:val="both"/>
            </w:pPr>
            <w:r>
              <w:rPr>
                <w:color w:val="000000"/>
                <w:sz w:val="20"/>
              </w:rPr>
              <w:t>Выдача копий документов регистрационного дела, заверенных регистрирующим органом, включая план (схемы) объектов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B7A9FF" w14:textId="77777777" w:rsidR="00CD7126" w:rsidRDefault="00CD7126">
            <w:pPr>
              <w:spacing w:after="20"/>
              <w:ind w:left="20"/>
              <w:jc w:val="both"/>
            </w:pPr>
          </w:p>
          <w:p w14:paraId="730186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FDE6A"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44592" w14:textId="77777777" w:rsidR="00CD7126" w:rsidRDefault="00000000">
            <w:pPr>
              <w:spacing w:after="20"/>
              <w:ind w:left="20"/>
              <w:jc w:val="both"/>
            </w:pPr>
            <w:r>
              <w:rPr>
                <w:color w:val="000000"/>
                <w:sz w:val="20"/>
              </w:rPr>
              <w:t xml:space="preserve"> "Об утверждении Правил предоставления информации из правового кадастра" приказ Министра юстиции Республики Казахстан от 28 марта 2012 года № 131. Зарегистрирован в Реестре государственной регистрации нормативных правовых актов № 7586.</w:t>
            </w:r>
          </w:p>
        </w:tc>
      </w:tr>
      <w:tr w:rsidR="00CD7126" w14:paraId="5326D56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9A3E4" w14:textId="77777777" w:rsidR="00CD7126" w:rsidRDefault="00000000">
            <w:pPr>
              <w:spacing w:after="20"/>
              <w:ind w:left="20"/>
              <w:jc w:val="both"/>
            </w:pPr>
            <w:r>
              <w:rPr>
                <w:color w:val="000000"/>
                <w:sz w:val="20"/>
              </w:rPr>
              <w:t>289.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12138" w14:textId="77777777" w:rsidR="00CD7126" w:rsidRDefault="00000000">
            <w:pPr>
              <w:spacing w:after="20"/>
              <w:ind w:left="20"/>
              <w:jc w:val="both"/>
            </w:pPr>
            <w:r>
              <w:rPr>
                <w:color w:val="000000"/>
                <w:sz w:val="20"/>
              </w:rPr>
              <w:t>00502006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42E71" w14:textId="77777777" w:rsidR="00CD7126" w:rsidRDefault="00000000">
            <w:pPr>
              <w:spacing w:after="20"/>
              <w:ind w:left="20"/>
              <w:jc w:val="both"/>
            </w:pPr>
            <w:r>
              <w:rPr>
                <w:color w:val="000000"/>
                <w:sz w:val="20"/>
              </w:rPr>
              <w:t>Предоставление сведений о зарегистрированных правах (обременениях) на недвижимое имущество и его технических характеристиках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6A1BC" w14:textId="77777777" w:rsidR="00CD7126" w:rsidRDefault="00CD7126">
            <w:pPr>
              <w:spacing w:after="20"/>
              <w:ind w:left="20"/>
              <w:jc w:val="both"/>
            </w:pPr>
          </w:p>
          <w:p w14:paraId="2B07665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EED90C"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98457" w14:textId="77777777" w:rsidR="00CD7126" w:rsidRDefault="00000000">
            <w:pPr>
              <w:spacing w:after="20"/>
              <w:ind w:left="20"/>
              <w:jc w:val="both"/>
            </w:pPr>
            <w:r>
              <w:rPr>
                <w:color w:val="000000"/>
                <w:sz w:val="20"/>
              </w:rPr>
              <w:t xml:space="preserve"> "Об утверждении Правил предоставления информации из правового кадастра" приказ Министра юстиции Республики Казахстан от 28 марта 2012 года № 131. Зарегистрирован в Реестре государственной регистрации нормативных правовых актов № 7586.</w:t>
            </w:r>
          </w:p>
        </w:tc>
      </w:tr>
      <w:tr w:rsidR="00CD7126" w14:paraId="2216369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66595" w14:textId="77777777" w:rsidR="00CD7126" w:rsidRDefault="00000000">
            <w:pPr>
              <w:spacing w:after="20"/>
              <w:ind w:left="20"/>
              <w:jc w:val="both"/>
            </w:pPr>
            <w:r>
              <w:rPr>
                <w:color w:val="000000"/>
                <w:sz w:val="20"/>
              </w:rPr>
              <w:t>290.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3B456" w14:textId="77777777" w:rsidR="00CD7126" w:rsidRDefault="00000000">
            <w:pPr>
              <w:spacing w:after="20"/>
              <w:ind w:left="20"/>
              <w:jc w:val="both"/>
            </w:pPr>
            <w:r>
              <w:rPr>
                <w:color w:val="000000"/>
                <w:sz w:val="20"/>
              </w:rPr>
              <w:t>00502007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A0B5A" w14:textId="77777777" w:rsidR="00CD7126" w:rsidRDefault="00000000">
            <w:pPr>
              <w:spacing w:after="20"/>
              <w:ind w:left="20"/>
              <w:jc w:val="both"/>
            </w:pPr>
            <w:r>
              <w:rPr>
                <w:color w:val="000000"/>
                <w:sz w:val="20"/>
              </w:rPr>
              <w:t>Предоставление сведений об отсутствии (наличии) недвижимого имущества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259CE" w14:textId="77777777" w:rsidR="00CD7126" w:rsidRDefault="00CD7126">
            <w:pPr>
              <w:spacing w:after="20"/>
              <w:ind w:left="20"/>
              <w:jc w:val="both"/>
            </w:pPr>
          </w:p>
          <w:p w14:paraId="1D3C131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46E36"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4CAD6" w14:textId="77777777" w:rsidR="00CD7126" w:rsidRDefault="00000000">
            <w:pPr>
              <w:spacing w:after="20"/>
              <w:ind w:left="20"/>
              <w:jc w:val="both"/>
            </w:pPr>
            <w:r>
              <w:rPr>
                <w:color w:val="000000"/>
                <w:sz w:val="20"/>
              </w:rPr>
              <w:t xml:space="preserve"> "Об утверждении Правил предоставления информации из правового кадастра" приказ Министра юстиции Республики Казахстан от 28 марта 2012 года № 131. Зарегистрирован в Реестре государственной регистрации нормативных правовых актов № 7586.</w:t>
            </w:r>
          </w:p>
        </w:tc>
      </w:tr>
      <w:tr w:rsidR="00CD7126" w14:paraId="6A331D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8A681" w14:textId="77777777" w:rsidR="00CD7126" w:rsidRDefault="00000000">
            <w:pPr>
              <w:spacing w:after="20"/>
              <w:ind w:left="20"/>
              <w:jc w:val="both"/>
            </w:pPr>
            <w:r>
              <w:rPr>
                <w:color w:val="000000"/>
                <w:sz w:val="20"/>
              </w:rPr>
              <w:t>291.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87B6E" w14:textId="77777777" w:rsidR="00CD7126" w:rsidRDefault="00000000">
            <w:pPr>
              <w:spacing w:after="20"/>
              <w:ind w:left="20"/>
              <w:jc w:val="both"/>
            </w:pPr>
            <w:r>
              <w:rPr>
                <w:color w:val="000000"/>
                <w:sz w:val="20"/>
              </w:rPr>
              <w:t>00502008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3F942" w14:textId="77777777" w:rsidR="00CD7126" w:rsidRDefault="00000000">
            <w:pPr>
              <w:spacing w:after="20"/>
              <w:ind w:left="20"/>
              <w:jc w:val="both"/>
            </w:pPr>
            <w:r>
              <w:rPr>
                <w:color w:val="000000"/>
                <w:sz w:val="20"/>
              </w:rPr>
              <w:t>Предоставление сведений о зарегистрированных обременениях прав, юридических притязаниях на объект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E520F" w14:textId="77777777" w:rsidR="00CD7126" w:rsidRDefault="00CD7126">
            <w:pPr>
              <w:spacing w:after="20"/>
              <w:ind w:left="20"/>
              <w:jc w:val="both"/>
            </w:pPr>
          </w:p>
          <w:p w14:paraId="0A9EF7A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903C7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C061C" w14:textId="77777777" w:rsidR="00CD7126" w:rsidRDefault="00000000">
            <w:pPr>
              <w:spacing w:after="20"/>
              <w:ind w:left="20"/>
              <w:jc w:val="both"/>
            </w:pPr>
            <w:r>
              <w:rPr>
                <w:color w:val="000000"/>
                <w:sz w:val="20"/>
              </w:rPr>
              <w:t xml:space="preserve"> "Об утверждении Правил предоставления информации из правового кадастра" приказ Министра юстиции Республики Казахстан от 28 марта 2012 года № 131.</w:t>
            </w:r>
          </w:p>
        </w:tc>
      </w:tr>
      <w:tr w:rsidR="00CD7126" w14:paraId="3D2D4A5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FC8AE" w14:textId="77777777" w:rsidR="00CD7126" w:rsidRDefault="00000000">
            <w:pPr>
              <w:spacing w:after="20"/>
              <w:ind w:left="20"/>
              <w:jc w:val="both"/>
            </w:pPr>
            <w:r>
              <w:rPr>
                <w:color w:val="000000"/>
                <w:sz w:val="20"/>
              </w:rPr>
              <w:t>292.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2A670" w14:textId="77777777" w:rsidR="00CD7126" w:rsidRDefault="00000000">
            <w:pPr>
              <w:spacing w:after="20"/>
              <w:ind w:left="20"/>
              <w:jc w:val="both"/>
            </w:pPr>
            <w:r>
              <w:rPr>
                <w:color w:val="000000"/>
                <w:sz w:val="20"/>
              </w:rPr>
              <w:t>00502009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7C763" w14:textId="77777777" w:rsidR="00CD7126" w:rsidRDefault="00000000">
            <w:pPr>
              <w:spacing w:after="20"/>
              <w:ind w:left="20"/>
              <w:jc w:val="both"/>
            </w:pPr>
            <w:r>
              <w:rPr>
                <w:color w:val="000000"/>
                <w:sz w:val="20"/>
              </w:rPr>
              <w:t>Государственная регистрация объекта кондоминиума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923B6" w14:textId="77777777" w:rsidR="00CD7126" w:rsidRDefault="00CD7126">
            <w:pPr>
              <w:spacing w:after="20"/>
              <w:ind w:left="20"/>
              <w:jc w:val="both"/>
            </w:pPr>
          </w:p>
          <w:p w14:paraId="543BFBE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B66EC"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82056"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юстиции Республики Казахстан от 24 августа 2007 года № 241 "Об утверждении Правил государственной регистрации объекта кондоминиума" приказ Министра юстиции Республики Казахстан от 15 июня 2020 года № 103. Зарегистрирован в Реестре государственной регистрации нормативных правовых актов № 20868</w:t>
            </w:r>
          </w:p>
        </w:tc>
      </w:tr>
      <w:tr w:rsidR="00CD7126" w14:paraId="0712BAB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A20A3" w14:textId="77777777" w:rsidR="00CD7126" w:rsidRDefault="00000000">
            <w:pPr>
              <w:spacing w:after="20"/>
              <w:ind w:left="20"/>
              <w:jc w:val="both"/>
            </w:pPr>
            <w:r>
              <w:rPr>
                <w:color w:val="000000"/>
                <w:sz w:val="20"/>
              </w:rPr>
              <w:t>00503. Интеллектуальная собственность</w:t>
            </w:r>
          </w:p>
        </w:tc>
      </w:tr>
      <w:tr w:rsidR="00CD7126" w14:paraId="51F396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12251" w14:textId="77777777" w:rsidR="00CD7126" w:rsidRDefault="00000000">
            <w:pPr>
              <w:spacing w:after="20"/>
              <w:ind w:left="20"/>
              <w:jc w:val="both"/>
            </w:pPr>
            <w:r>
              <w:rPr>
                <w:color w:val="000000"/>
                <w:sz w:val="20"/>
              </w:rPr>
              <w:t>293.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E6D97" w14:textId="77777777" w:rsidR="00CD7126" w:rsidRDefault="00000000">
            <w:pPr>
              <w:spacing w:after="20"/>
              <w:ind w:left="20"/>
              <w:jc w:val="both"/>
            </w:pPr>
            <w:r>
              <w:rPr>
                <w:color w:val="000000"/>
                <w:sz w:val="20"/>
              </w:rPr>
              <w:t>00503001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F36E9" w14:textId="77777777" w:rsidR="00CD7126" w:rsidRDefault="00000000">
            <w:pPr>
              <w:spacing w:after="20"/>
              <w:ind w:left="20"/>
              <w:jc w:val="both"/>
            </w:pPr>
            <w:r>
              <w:rPr>
                <w:color w:val="000000"/>
                <w:sz w:val="20"/>
              </w:rPr>
              <w:t>Внесение сведений и их изменений в Государственный реестр прав на объекты, охраняемые авторским правом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A68A0" w14:textId="77777777" w:rsidR="00CD7126" w:rsidRDefault="00CD7126">
            <w:pPr>
              <w:spacing w:after="20"/>
              <w:ind w:left="20"/>
              <w:jc w:val="both"/>
            </w:pPr>
          </w:p>
          <w:p w14:paraId="66DCB61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3574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7B8A5" w14:textId="77777777" w:rsidR="00CD7126" w:rsidRDefault="00000000">
            <w:pPr>
              <w:spacing w:after="20"/>
              <w:ind w:left="20"/>
              <w:jc w:val="both"/>
            </w:pPr>
            <w:r>
              <w:rPr>
                <w:color w:val="000000"/>
                <w:sz w:val="20"/>
              </w:rPr>
              <w:t xml:space="preserve"> "Об утверждении Правил внесения сведений и их изменений в Государственный реестр прав на объекты, охраняемые авторским правом, и формы свидетельства, подтверждающего внесение в него сведений, и их изменений" приказ Министра юстиции Республики Казахстан от 28 августа 2018 года № 1315. Зарегистрирован в Реестре государственной регистрации нормативных правовых актов № 17325.</w:t>
            </w:r>
          </w:p>
        </w:tc>
      </w:tr>
      <w:tr w:rsidR="00CD7126" w14:paraId="340E0BB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5A035" w14:textId="77777777" w:rsidR="00CD7126" w:rsidRDefault="00000000">
            <w:pPr>
              <w:spacing w:after="20"/>
              <w:ind w:left="20"/>
              <w:jc w:val="both"/>
            </w:pPr>
            <w:r>
              <w:rPr>
                <w:color w:val="000000"/>
                <w:sz w:val="20"/>
              </w:rPr>
              <w:t>294.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FD2E5" w14:textId="77777777" w:rsidR="00CD7126" w:rsidRDefault="00000000">
            <w:pPr>
              <w:spacing w:after="20"/>
              <w:ind w:left="20"/>
              <w:jc w:val="both"/>
            </w:pPr>
            <w:r>
              <w:rPr>
                <w:color w:val="000000"/>
                <w:sz w:val="20"/>
              </w:rPr>
              <w:t>00503002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A532B" w14:textId="77777777" w:rsidR="00CD7126" w:rsidRDefault="00000000">
            <w:pPr>
              <w:spacing w:after="20"/>
              <w:ind w:left="20"/>
              <w:jc w:val="both"/>
            </w:pPr>
            <w:r>
              <w:rPr>
                <w:color w:val="000000"/>
                <w:sz w:val="20"/>
              </w:rPr>
              <w:t>Регистрация предоставления права на использование товарного знака, селекционного достижения и объекта промышленной собственности, а также топологии интегральной микросхемы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54009" w14:textId="77777777" w:rsidR="00CD7126" w:rsidRDefault="00CD7126">
            <w:pPr>
              <w:spacing w:after="20"/>
              <w:ind w:left="20"/>
              <w:jc w:val="both"/>
            </w:pPr>
          </w:p>
          <w:p w14:paraId="2186619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A291B"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7CF72" w14:textId="77777777" w:rsidR="00CD7126" w:rsidRDefault="00000000">
            <w:pPr>
              <w:spacing w:after="20"/>
              <w:ind w:left="20"/>
              <w:jc w:val="both"/>
            </w:pPr>
            <w:r>
              <w:rPr>
                <w:color w:val="000000"/>
                <w:sz w:val="20"/>
              </w:rPr>
              <w:t xml:space="preserve"> "Об утверждении Правил регистрации в Государственном реестре топологий интегральных микросхем передачи исключительного права, предоставления права на использование топологий" приказ Министра юстиции Республики Казахстан от 29 августа 2018 года № 1344. Зарегистрирован в Реестре государственной регистрации нормативных правовых актов № 17330. "Об утверждении Правил регистрации в Государственном реестре товарных знаков передачи исключительного права, предоставления права на использование товарного знака" приказ Министра юстиции Республики Казахстан от 29 августа 2018 года № 1345. Зарегистрирован в Реестре государственной регистрации нормативных правовых актов № 17331. "Об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 приказ Министра юстиции Республики Казахстан от 29 августа 2018 года № 1346. Зарегистрирован в Реестре государственной регистрации нормативных правовых актов № 17332. "Об утверждении Правил регистрации в соответствующих государственных реестрах передачи исключительного права, предоставления права на использование объекта промышленной собственности, открытую или принудительную лицензию" приказ Министра юстиции Республики Казахстан от 29 августа 2018 года № 1347. Зарегистрирован в Реестре государственной регистрации нормативных правовых актов № 17329.</w:t>
            </w:r>
          </w:p>
        </w:tc>
      </w:tr>
      <w:tr w:rsidR="00CD7126" w14:paraId="3A33F6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3B037" w14:textId="77777777" w:rsidR="00CD7126" w:rsidRDefault="00000000">
            <w:pPr>
              <w:spacing w:after="20"/>
              <w:ind w:left="20"/>
              <w:jc w:val="both"/>
            </w:pPr>
            <w:r>
              <w:rPr>
                <w:color w:val="000000"/>
                <w:sz w:val="20"/>
              </w:rPr>
              <w:t>295.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BEDD2" w14:textId="77777777" w:rsidR="00CD7126" w:rsidRDefault="00000000">
            <w:pPr>
              <w:spacing w:after="20"/>
              <w:ind w:left="20"/>
              <w:jc w:val="both"/>
            </w:pPr>
            <w:r>
              <w:rPr>
                <w:color w:val="000000"/>
                <w:sz w:val="20"/>
              </w:rPr>
              <w:t>00503003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F61D6" w14:textId="77777777" w:rsidR="00CD7126" w:rsidRDefault="00000000">
            <w:pPr>
              <w:spacing w:after="20"/>
              <w:ind w:left="20"/>
              <w:jc w:val="both"/>
            </w:pPr>
            <w:r>
              <w:rPr>
                <w:color w:val="000000"/>
                <w:sz w:val="20"/>
              </w:rPr>
              <w:t>Регистрация передачи исключительного прав на товарный знак, селекционное достижение и объект промышленной собственности, а также топологии интегральной микросхемы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932B3" w14:textId="77777777" w:rsidR="00CD7126" w:rsidRDefault="00CD7126">
            <w:pPr>
              <w:spacing w:after="20"/>
              <w:ind w:left="20"/>
              <w:jc w:val="both"/>
            </w:pPr>
          </w:p>
          <w:p w14:paraId="188ABC5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8421B"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CB9E2" w14:textId="77777777" w:rsidR="00CD7126" w:rsidRDefault="00000000">
            <w:pPr>
              <w:spacing w:after="20"/>
              <w:ind w:left="20"/>
              <w:jc w:val="both"/>
            </w:pPr>
            <w:r>
              <w:rPr>
                <w:color w:val="000000"/>
                <w:sz w:val="20"/>
              </w:rPr>
              <w:t xml:space="preserve"> "Об утверждении Правил регистрации в Государственном реестре топологий интегральных микросхем передачи исключительного права, предоставления права на использование топологий" Приказ Министра юстиции Республики Казахстан от 29 августа 2018 года № 1344. Зарегистрирован в Реестре государственной регистрации нормативных правовых актов № 17330. "Об утверждении Правил регистрации в Государственном реестре товарных знаков передачи исключительного права, предоставления права на использование товарного знака" приказ Министра юстиции Республики Казахстан от 29 августа 2018 года № 1345. Зарегистрирован в Реестре государственной регистрации нормативных правовых актов № 17331. "Об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 приказ Министра юстиции Республики Казахстан от 29 августа 2018 года № 1346. Зарегистрирован в Реестре государственной регистрации нормативных правовых актов № 17332. "Об утверждении Правил регистрации в соответствующих государственных реестрах передачи исключительного права, предоставления права на использование объекта промышленной собственности, открытую или принудительную лицензию" приказ Министра юстиции Республики Казахстан от 29 августа 2018 года № 1347. Зарегистрирован в Реестре государственной регистрации нормативных правовых актов № 17329.</w:t>
            </w:r>
          </w:p>
        </w:tc>
      </w:tr>
      <w:tr w:rsidR="00CD7126" w14:paraId="1C09892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73B50" w14:textId="77777777" w:rsidR="00CD7126" w:rsidRDefault="00000000">
            <w:pPr>
              <w:spacing w:after="20"/>
              <w:ind w:left="20"/>
              <w:jc w:val="both"/>
            </w:pPr>
            <w:r>
              <w:rPr>
                <w:color w:val="000000"/>
                <w:sz w:val="20"/>
              </w:rPr>
              <w:t>296.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B63A6" w14:textId="77777777" w:rsidR="00CD7126" w:rsidRDefault="00000000">
            <w:pPr>
              <w:spacing w:after="20"/>
              <w:ind w:left="20"/>
              <w:jc w:val="both"/>
            </w:pPr>
            <w:r>
              <w:rPr>
                <w:color w:val="000000"/>
                <w:sz w:val="20"/>
              </w:rPr>
              <w:t>00503004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AAD40" w14:textId="77777777" w:rsidR="00CD7126" w:rsidRDefault="00000000">
            <w:pPr>
              <w:spacing w:after="20"/>
              <w:ind w:left="20"/>
              <w:jc w:val="both"/>
            </w:pPr>
            <w:r>
              <w:rPr>
                <w:color w:val="000000"/>
                <w:sz w:val="20"/>
              </w:rPr>
              <w:t>Аккредитация организаций, управляющих имущественными правами на коллективной основе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530D6" w14:textId="77777777" w:rsidR="00CD7126" w:rsidRDefault="00CD7126">
            <w:pPr>
              <w:spacing w:after="20"/>
              <w:ind w:left="20"/>
              <w:jc w:val="both"/>
            </w:pPr>
          </w:p>
          <w:p w14:paraId="675F719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964EC7"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911B8" w14:textId="77777777" w:rsidR="00CD7126" w:rsidRDefault="00000000">
            <w:pPr>
              <w:spacing w:after="20"/>
              <w:ind w:left="20"/>
              <w:jc w:val="both"/>
            </w:pPr>
            <w:r>
              <w:rPr>
                <w:color w:val="000000"/>
                <w:sz w:val="20"/>
              </w:rPr>
              <w:t xml:space="preserve"> "Об утверждении Правил оказания государственной услуги "Аккредитация организаций, управляющих имущественными правами на коллективной основе" приказ Министра юстиции Республики Казахстан от 19 марта 2020 года № 105. Зарегистрирован в Реестре государственной регистрации нормативных правовых актов № 20153.</w:t>
            </w:r>
          </w:p>
        </w:tc>
      </w:tr>
      <w:tr w:rsidR="00CD7126" w14:paraId="4064B22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E5CD4" w14:textId="77777777" w:rsidR="00CD7126" w:rsidRDefault="00000000">
            <w:pPr>
              <w:spacing w:after="20"/>
              <w:ind w:left="20"/>
              <w:jc w:val="both"/>
            </w:pPr>
            <w:r>
              <w:rPr>
                <w:color w:val="000000"/>
                <w:sz w:val="20"/>
              </w:rPr>
              <w:t>297.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C0070" w14:textId="77777777" w:rsidR="00CD7126" w:rsidRDefault="00000000">
            <w:pPr>
              <w:spacing w:after="20"/>
              <w:ind w:left="20"/>
              <w:jc w:val="both"/>
            </w:pPr>
            <w:r>
              <w:rPr>
                <w:color w:val="000000"/>
                <w:sz w:val="20"/>
              </w:rPr>
              <w:t>00503005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9B734" w14:textId="77777777" w:rsidR="00CD7126" w:rsidRDefault="00000000">
            <w:pPr>
              <w:spacing w:after="20"/>
              <w:ind w:left="20"/>
              <w:jc w:val="both"/>
            </w:pPr>
            <w:r>
              <w:rPr>
                <w:color w:val="000000"/>
                <w:sz w:val="20"/>
              </w:rPr>
              <w:t>Аттестация лиц, претендующих на занятие деятельностью патентного поверенного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64306" w14:textId="77777777" w:rsidR="00CD7126" w:rsidRDefault="00CD7126">
            <w:pPr>
              <w:spacing w:after="20"/>
              <w:ind w:left="20"/>
              <w:jc w:val="both"/>
            </w:pPr>
          </w:p>
          <w:p w14:paraId="42C5FD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25833"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E81C2" w14:textId="77777777" w:rsidR="00CD7126" w:rsidRDefault="00000000">
            <w:pPr>
              <w:spacing w:after="20"/>
              <w:ind w:left="20"/>
              <w:jc w:val="both"/>
            </w:pPr>
            <w:r>
              <w:rPr>
                <w:color w:val="000000"/>
                <w:sz w:val="20"/>
              </w:rPr>
              <w:t xml:space="preserve"> Об утверждении Правил проведения аттестации лиц, претендующих на занятие деятельностью патентного поверенного, регистрации в реестре патентных поверенных и внесения в него изменений" приказ Министра юстиции Республики Казахстан от 28 августа 2018 года № 1316. Зарегистрирован в Реестре государственной регистрации нормативных правовых актов № 17322.</w:t>
            </w:r>
          </w:p>
        </w:tc>
      </w:tr>
      <w:tr w:rsidR="00CD7126" w14:paraId="61F23B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3C20E" w14:textId="77777777" w:rsidR="00CD7126" w:rsidRDefault="00000000">
            <w:pPr>
              <w:spacing w:after="20"/>
              <w:ind w:left="20"/>
              <w:jc w:val="both"/>
            </w:pPr>
            <w:r>
              <w:rPr>
                <w:color w:val="000000"/>
                <w:sz w:val="20"/>
              </w:rPr>
              <w:t>298.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089A41" w14:textId="77777777" w:rsidR="00CD7126" w:rsidRDefault="00000000">
            <w:pPr>
              <w:spacing w:after="20"/>
              <w:ind w:left="20"/>
              <w:jc w:val="both"/>
            </w:pPr>
            <w:r>
              <w:rPr>
                <w:color w:val="000000"/>
                <w:sz w:val="20"/>
              </w:rPr>
              <w:t>00503006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2A388" w14:textId="77777777" w:rsidR="00CD7126" w:rsidRDefault="00000000">
            <w:pPr>
              <w:spacing w:after="20"/>
              <w:ind w:left="20"/>
              <w:jc w:val="both"/>
            </w:pPr>
            <w:r>
              <w:rPr>
                <w:color w:val="000000"/>
                <w:sz w:val="20"/>
              </w:rPr>
              <w:t>Регистрация товарного знака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84BE2" w14:textId="77777777" w:rsidR="00CD7126" w:rsidRDefault="00CD7126">
            <w:pPr>
              <w:spacing w:after="20"/>
              <w:ind w:left="20"/>
              <w:jc w:val="both"/>
            </w:pPr>
          </w:p>
          <w:p w14:paraId="0123EEC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BFB51"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54704" w14:textId="77777777" w:rsidR="00CD7126" w:rsidRDefault="00000000">
            <w:pPr>
              <w:spacing w:after="20"/>
              <w:ind w:left="20"/>
              <w:jc w:val="both"/>
            </w:pPr>
            <w:r>
              <w:rPr>
                <w:color w:val="000000"/>
                <w:sz w:val="20"/>
              </w:rPr>
              <w:t xml:space="preserve"> "Об утверждении Правил регистрации товарных знаков и наименований мест происхождения товаров в Государственном реестре товарных знаков и Государственном реестре наименований мест происхождения товаров, форм свидетельств и выдачи охранных документов и их дубликатов, прекращения действия регистрации и признания ее недействительной" приказ Министра юстиции Республики Казахстан от 29 августа 2018 года № 1340. Зарегистрирован в Реестре государственной регистрации нормативных правовых актов Республики Казахстан № 17414.</w:t>
            </w:r>
          </w:p>
        </w:tc>
      </w:tr>
      <w:tr w:rsidR="00CD7126" w14:paraId="5AF685E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7F972" w14:textId="77777777" w:rsidR="00CD7126" w:rsidRDefault="00000000">
            <w:pPr>
              <w:spacing w:after="20"/>
              <w:ind w:left="20"/>
              <w:jc w:val="both"/>
            </w:pPr>
            <w:r>
              <w:rPr>
                <w:color w:val="000000"/>
                <w:sz w:val="20"/>
              </w:rPr>
              <w:t>299.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95A96" w14:textId="77777777" w:rsidR="00CD7126" w:rsidRDefault="00000000">
            <w:pPr>
              <w:spacing w:after="20"/>
              <w:ind w:left="20"/>
              <w:jc w:val="both"/>
            </w:pPr>
            <w:r>
              <w:rPr>
                <w:color w:val="000000"/>
                <w:sz w:val="20"/>
              </w:rPr>
              <w:t>00503007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513F7" w14:textId="77777777" w:rsidR="00CD7126" w:rsidRDefault="00000000">
            <w:pPr>
              <w:spacing w:after="20"/>
              <w:ind w:left="20"/>
              <w:jc w:val="both"/>
            </w:pPr>
            <w:r>
              <w:rPr>
                <w:color w:val="000000"/>
                <w:sz w:val="20"/>
              </w:rPr>
              <w:t>Регистрация права пользования наименованием места происхождения товара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BE517" w14:textId="77777777" w:rsidR="00CD7126" w:rsidRDefault="00CD7126">
            <w:pPr>
              <w:spacing w:after="20"/>
              <w:ind w:left="20"/>
              <w:jc w:val="both"/>
            </w:pPr>
          </w:p>
          <w:p w14:paraId="6C606E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F320E"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B01A88" w14:textId="77777777" w:rsidR="00CD7126" w:rsidRDefault="00000000">
            <w:pPr>
              <w:spacing w:after="20"/>
              <w:ind w:left="20"/>
              <w:jc w:val="both"/>
            </w:pPr>
            <w:r>
              <w:rPr>
                <w:color w:val="000000"/>
                <w:sz w:val="20"/>
              </w:rPr>
              <w:t xml:space="preserve"> "Об утверждении Правил регистрации товарных знаков и наименований мест происхождения товаров в Государственном реестре товарных знаков и Государственном реестре наименований мест происхождения товаров, форм свидетельств и выдачи охранных документов и их дубликатов, прекращения действия регистрации и признания ее недействительной" приказ Министра юстиции Республики Казахстан от 29 августа 2018 года № 1340. Зарегистрирован в Реестре государственной регистрации нормативных правовых актов Республики Казахстан № 17414.</w:t>
            </w:r>
          </w:p>
        </w:tc>
      </w:tr>
      <w:tr w:rsidR="00CD7126" w14:paraId="2ABEA8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BFF74" w14:textId="77777777" w:rsidR="00CD7126" w:rsidRDefault="00000000">
            <w:pPr>
              <w:spacing w:after="20"/>
              <w:ind w:left="20"/>
              <w:jc w:val="both"/>
            </w:pPr>
            <w:r>
              <w:rPr>
                <w:color w:val="000000"/>
                <w:sz w:val="20"/>
              </w:rPr>
              <w:t>300.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3EDBE" w14:textId="77777777" w:rsidR="00CD7126" w:rsidRDefault="00000000">
            <w:pPr>
              <w:spacing w:after="20"/>
              <w:ind w:left="20"/>
              <w:jc w:val="both"/>
            </w:pPr>
            <w:r>
              <w:rPr>
                <w:color w:val="000000"/>
                <w:sz w:val="20"/>
              </w:rPr>
              <w:t>00503007-1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45B61" w14:textId="77777777" w:rsidR="00CD7126" w:rsidRDefault="00000000">
            <w:pPr>
              <w:spacing w:after="20"/>
              <w:ind w:left="20"/>
              <w:jc w:val="both"/>
            </w:pPr>
            <w:r>
              <w:rPr>
                <w:color w:val="000000"/>
                <w:sz w:val="20"/>
              </w:rPr>
              <w:t>Регистрация права пользования географическим указанием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26B69" w14:textId="77777777" w:rsidR="00CD7126" w:rsidRDefault="00CD7126">
            <w:pPr>
              <w:spacing w:after="20"/>
              <w:ind w:left="20"/>
              <w:jc w:val="both"/>
            </w:pPr>
          </w:p>
          <w:p w14:paraId="010F667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A124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D33F2" w14:textId="77777777" w:rsidR="00CD7126" w:rsidRDefault="00000000">
            <w:pPr>
              <w:spacing w:after="20"/>
              <w:ind w:left="20"/>
              <w:jc w:val="both"/>
            </w:pPr>
            <w:r>
              <w:rPr>
                <w:color w:val="000000"/>
                <w:sz w:val="20"/>
              </w:rPr>
              <w:t xml:space="preserve"> "Об утверждении Правил регистрации товарных знаков и наименований мест происхождения товаров в Государственном реестре товарных знаков и Государственном реестре наименований мест происхождения товаров, форм свидетельств и выдачи охранных документов и их дубликатов, прекращения действия регистрации и признания ее недействительной" приказ Министра юстиции Республики Казахстан от 29 августа 2018 года № 1340. Зарегистрирован в Реестре государственной регистрации нормативных правовых актов Республики Казахстан № 17414.</w:t>
            </w:r>
          </w:p>
        </w:tc>
      </w:tr>
      <w:tr w:rsidR="00CD7126" w14:paraId="0C512A3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8CB0F" w14:textId="77777777" w:rsidR="00CD7126" w:rsidRDefault="00000000">
            <w:pPr>
              <w:spacing w:after="20"/>
              <w:ind w:left="20"/>
              <w:jc w:val="both"/>
            </w:pPr>
            <w:r>
              <w:rPr>
                <w:color w:val="000000"/>
                <w:sz w:val="20"/>
              </w:rPr>
              <w:t>301.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72E7B9" w14:textId="77777777" w:rsidR="00CD7126" w:rsidRDefault="00000000">
            <w:pPr>
              <w:spacing w:after="20"/>
              <w:ind w:left="20"/>
              <w:jc w:val="both"/>
            </w:pPr>
            <w:r>
              <w:rPr>
                <w:color w:val="000000"/>
                <w:sz w:val="20"/>
              </w:rPr>
              <w:t>00503008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085FE" w14:textId="77777777" w:rsidR="00CD7126" w:rsidRDefault="00000000">
            <w:pPr>
              <w:spacing w:after="20"/>
              <w:ind w:left="20"/>
              <w:jc w:val="both"/>
            </w:pPr>
            <w:r>
              <w:rPr>
                <w:color w:val="000000"/>
                <w:sz w:val="20"/>
              </w:rPr>
              <w:t>Выдача охранных документов в сфере промышленной собственности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11653" w14:textId="77777777" w:rsidR="00CD7126" w:rsidRDefault="00CD7126">
            <w:pPr>
              <w:spacing w:after="20"/>
              <w:ind w:left="20"/>
              <w:jc w:val="both"/>
            </w:pPr>
          </w:p>
          <w:p w14:paraId="101238B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64754"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B379C" w14:textId="77777777" w:rsidR="00CD7126" w:rsidRDefault="00000000">
            <w:pPr>
              <w:spacing w:after="20"/>
              <w:ind w:left="20"/>
              <w:jc w:val="both"/>
            </w:pPr>
            <w:r>
              <w:rPr>
                <w:color w:val="000000"/>
                <w:sz w:val="20"/>
              </w:rPr>
              <w:t xml:space="preserve"> "Об утверждении Правил регистрации объектов промышленной собственности в Государственном реестре изобретений, Государственном реестре полезных моделей, Государственном реестре промышленных образцов и выдачи охранных документов и их дубликатов, признания недействительными и досрочного прекращения действия патентов" приказ Министра юстиции Республики Казахстан от 29 августа 2018 года № 1341. Зарегистрирован в Реестре государственной регистрации нормативных правовых актов Республики Казахстан № 17415.</w:t>
            </w:r>
          </w:p>
        </w:tc>
      </w:tr>
      <w:tr w:rsidR="00CD7126" w14:paraId="4B03686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CA7CB" w14:textId="77777777" w:rsidR="00CD7126" w:rsidRDefault="00000000">
            <w:pPr>
              <w:spacing w:after="20"/>
              <w:ind w:left="20"/>
              <w:jc w:val="both"/>
            </w:pPr>
            <w:r>
              <w:rPr>
                <w:color w:val="000000"/>
                <w:sz w:val="20"/>
              </w:rPr>
              <w:t>302.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DD23D" w14:textId="77777777" w:rsidR="00CD7126" w:rsidRDefault="00000000">
            <w:pPr>
              <w:spacing w:after="20"/>
              <w:ind w:left="20"/>
              <w:jc w:val="both"/>
            </w:pPr>
            <w:r>
              <w:rPr>
                <w:color w:val="000000"/>
                <w:sz w:val="20"/>
              </w:rPr>
              <w:t>00503009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7508A" w14:textId="77777777" w:rsidR="00CD7126" w:rsidRDefault="00000000">
            <w:pPr>
              <w:spacing w:after="20"/>
              <w:ind w:left="20"/>
              <w:jc w:val="both"/>
            </w:pPr>
            <w:r>
              <w:rPr>
                <w:color w:val="000000"/>
                <w:sz w:val="20"/>
              </w:rPr>
              <w:t>Регистрация топологий интегральных микросхем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9AAEE" w14:textId="77777777" w:rsidR="00CD7126" w:rsidRDefault="00CD7126">
            <w:pPr>
              <w:spacing w:after="20"/>
              <w:ind w:left="20"/>
              <w:jc w:val="both"/>
            </w:pPr>
          </w:p>
          <w:p w14:paraId="558F3C6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D5AB6"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DFEC3" w14:textId="77777777" w:rsidR="00CD7126" w:rsidRDefault="00000000">
            <w:pPr>
              <w:spacing w:after="20"/>
              <w:ind w:left="20"/>
              <w:jc w:val="both"/>
            </w:pPr>
            <w:r>
              <w:rPr>
                <w:color w:val="000000"/>
                <w:sz w:val="20"/>
              </w:rPr>
              <w:t xml:space="preserve"> "Об утверждении Правил внесения топологий в Государственный реестр топологий интегральных микросхем и выдачи свидетельств о регистрации, удостоверений авторов" приказ Министра юстиции Республики Казахстан от 29 августа 2018 года № 1342. Зарегистрирован в Реестре государственной регистрации нормативных правовых актов Республики Казахстан № 17397.</w:t>
            </w:r>
          </w:p>
        </w:tc>
      </w:tr>
      <w:tr w:rsidR="00CD7126" w14:paraId="50AADB6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981B9" w14:textId="77777777" w:rsidR="00CD7126" w:rsidRDefault="00000000">
            <w:pPr>
              <w:spacing w:after="20"/>
              <w:ind w:left="20"/>
              <w:jc w:val="both"/>
            </w:pPr>
            <w:r>
              <w:rPr>
                <w:color w:val="000000"/>
                <w:sz w:val="20"/>
              </w:rPr>
              <w:t>303.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28088" w14:textId="77777777" w:rsidR="00CD7126" w:rsidRDefault="00000000">
            <w:pPr>
              <w:spacing w:after="20"/>
              <w:ind w:left="20"/>
              <w:jc w:val="both"/>
            </w:pPr>
            <w:r>
              <w:rPr>
                <w:color w:val="000000"/>
                <w:sz w:val="20"/>
              </w:rPr>
              <w:t>00503011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9B194" w14:textId="77777777" w:rsidR="00CD7126" w:rsidRDefault="00000000">
            <w:pPr>
              <w:spacing w:after="20"/>
              <w:ind w:left="20"/>
              <w:jc w:val="both"/>
            </w:pPr>
            <w:r>
              <w:rPr>
                <w:color w:val="000000"/>
                <w:sz w:val="20"/>
              </w:rPr>
              <w:t>Выдача свидетельства патентного поверенного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E623D" w14:textId="77777777" w:rsidR="00CD7126" w:rsidRDefault="00CD7126">
            <w:pPr>
              <w:spacing w:after="20"/>
              <w:ind w:left="20"/>
              <w:jc w:val="both"/>
            </w:pPr>
          </w:p>
          <w:p w14:paraId="1CBBB87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FB1AC"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FFF88" w14:textId="77777777" w:rsidR="00CD7126" w:rsidRDefault="00000000">
            <w:pPr>
              <w:spacing w:after="20"/>
              <w:ind w:left="20"/>
              <w:jc w:val="both"/>
            </w:pPr>
            <w:r>
              <w:rPr>
                <w:color w:val="000000"/>
                <w:sz w:val="20"/>
              </w:rPr>
              <w:t xml:space="preserve"> "Об утверждении Правил проведения аттестации кандидатов в патентные поверенные, регистрации в реестре патентных поверенных и внесения в него изменений" приказ Министра юстиции Республики Казахстан от 28 августа 2018 года № 1316. Зарегистрирован в Реестре государственной регистрации нормативных правовых актов № 17322.</w:t>
            </w:r>
          </w:p>
        </w:tc>
      </w:tr>
      <w:tr w:rsidR="00CD7126" w14:paraId="7F9ED77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FAD79" w14:textId="77777777" w:rsidR="00CD7126" w:rsidRDefault="00000000">
            <w:pPr>
              <w:spacing w:after="20"/>
              <w:ind w:left="20"/>
              <w:jc w:val="both"/>
            </w:pPr>
            <w:r>
              <w:rPr>
                <w:color w:val="000000"/>
                <w:sz w:val="20"/>
              </w:rPr>
              <w:t>006. Здоровье, медицина и здравоохранение</w:t>
            </w:r>
          </w:p>
        </w:tc>
      </w:tr>
      <w:tr w:rsidR="00CD7126" w14:paraId="0EBF214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DE321" w14:textId="77777777" w:rsidR="00CD7126" w:rsidRDefault="00000000">
            <w:pPr>
              <w:spacing w:after="20"/>
              <w:ind w:left="20"/>
              <w:jc w:val="both"/>
            </w:pPr>
            <w:r>
              <w:rPr>
                <w:color w:val="000000"/>
                <w:sz w:val="20"/>
              </w:rPr>
              <w:t>00601. Медицинская помощь</w:t>
            </w:r>
          </w:p>
        </w:tc>
      </w:tr>
      <w:tr w:rsidR="00CD7126" w14:paraId="59D886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BCAA0" w14:textId="77777777" w:rsidR="00CD7126" w:rsidRDefault="00000000">
            <w:pPr>
              <w:spacing w:after="20"/>
              <w:ind w:left="20"/>
              <w:jc w:val="both"/>
            </w:pPr>
            <w:r>
              <w:rPr>
                <w:color w:val="000000"/>
                <w:sz w:val="20"/>
              </w:rPr>
              <w:t>304.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93A50" w14:textId="77777777" w:rsidR="00CD7126" w:rsidRDefault="00000000">
            <w:pPr>
              <w:spacing w:after="20"/>
              <w:ind w:left="20"/>
              <w:jc w:val="both"/>
            </w:pPr>
            <w:r>
              <w:rPr>
                <w:color w:val="000000"/>
                <w:sz w:val="20"/>
              </w:rPr>
              <w:t>00601001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ECEE7" w14:textId="77777777" w:rsidR="00CD7126" w:rsidRDefault="00000000">
            <w:pPr>
              <w:spacing w:after="20"/>
              <w:ind w:left="20"/>
              <w:jc w:val="both"/>
            </w:pPr>
            <w:r>
              <w:rPr>
                <w:color w:val="000000"/>
                <w:sz w:val="20"/>
              </w:rPr>
              <w:t>Прикрепление к медицинской организации, оказывающей первичную медико-санитарную помощь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44478" w14:textId="77777777" w:rsidR="00CD7126" w:rsidRDefault="00CD7126">
            <w:pPr>
              <w:spacing w:after="20"/>
              <w:ind w:left="20"/>
              <w:jc w:val="both"/>
            </w:pPr>
          </w:p>
          <w:p w14:paraId="06A36D3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089C0"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17740" w14:textId="77777777" w:rsidR="00CD7126" w:rsidRDefault="00000000">
            <w:pPr>
              <w:spacing w:after="20"/>
              <w:ind w:left="20"/>
              <w:jc w:val="both"/>
            </w:pPr>
            <w:r>
              <w:rPr>
                <w:color w:val="000000"/>
                <w:sz w:val="20"/>
              </w:rPr>
              <w:t xml:space="preserve"> "Об утверждении правил прикрепления физических лиц к организациям здравоохранения, оказывающим первичную медико-санитарную помощь" приказ Министра здравоохранения Республики Казахстан от 13 ноября 2020 года № ҚР ДСМ - 194/2020. Зарегистрирован в Реестре государственной регистрации нормативных правовых актов № 21642.</w:t>
            </w:r>
          </w:p>
        </w:tc>
      </w:tr>
      <w:tr w:rsidR="00CD7126" w14:paraId="669FDC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60135" w14:textId="77777777" w:rsidR="00CD7126" w:rsidRDefault="00000000">
            <w:pPr>
              <w:spacing w:after="20"/>
              <w:ind w:left="20"/>
              <w:jc w:val="both"/>
            </w:pPr>
            <w:r>
              <w:rPr>
                <w:color w:val="000000"/>
                <w:sz w:val="20"/>
              </w:rPr>
              <w:t>305.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92D0B" w14:textId="77777777" w:rsidR="00CD7126" w:rsidRDefault="00000000">
            <w:pPr>
              <w:spacing w:after="20"/>
              <w:ind w:left="20"/>
              <w:jc w:val="both"/>
            </w:pPr>
            <w:r>
              <w:rPr>
                <w:color w:val="000000"/>
                <w:sz w:val="20"/>
              </w:rPr>
              <w:t>00601002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1A9DB" w14:textId="77777777" w:rsidR="00CD7126" w:rsidRDefault="00000000">
            <w:pPr>
              <w:spacing w:after="20"/>
              <w:ind w:left="20"/>
              <w:jc w:val="both"/>
            </w:pPr>
            <w:r>
              <w:rPr>
                <w:color w:val="000000"/>
                <w:sz w:val="20"/>
              </w:rPr>
              <w:t>Запись на прием к врачу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E0C80" w14:textId="77777777" w:rsidR="00CD7126" w:rsidRDefault="00CD7126">
            <w:pPr>
              <w:spacing w:after="20"/>
              <w:ind w:left="20"/>
              <w:jc w:val="both"/>
            </w:pPr>
          </w:p>
          <w:p w14:paraId="6EA2717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738A5"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74F321" w14:textId="77777777" w:rsidR="00CD7126" w:rsidRDefault="00000000">
            <w:pPr>
              <w:spacing w:after="20"/>
              <w:ind w:left="20"/>
              <w:jc w:val="both"/>
            </w:pPr>
            <w:r>
              <w:rPr>
                <w:color w:val="000000"/>
                <w:sz w:val="20"/>
              </w:rPr>
              <w:t xml:space="preserve"> "Об утверждении Правил оказания первичной медико-санитарной помощи" Приказ Министра здравоохранения Республики Казахстан от 24 августа 2021 года № ҚР ДСМ-90. Зарегистрирован в Реестре государственной регистрации нормативных правовых актов № 24094</w:t>
            </w:r>
          </w:p>
        </w:tc>
      </w:tr>
      <w:tr w:rsidR="00CD7126" w14:paraId="71F07BE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E0DE31" w14:textId="77777777" w:rsidR="00CD7126" w:rsidRDefault="00000000">
            <w:pPr>
              <w:spacing w:after="20"/>
              <w:ind w:left="20"/>
              <w:jc w:val="both"/>
            </w:pPr>
            <w:r>
              <w:rPr>
                <w:color w:val="000000"/>
                <w:sz w:val="20"/>
              </w:rPr>
              <w:t>306.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8CA60" w14:textId="77777777" w:rsidR="00CD7126" w:rsidRDefault="00000000">
            <w:pPr>
              <w:spacing w:after="20"/>
              <w:ind w:left="20"/>
              <w:jc w:val="both"/>
            </w:pPr>
            <w:r>
              <w:rPr>
                <w:color w:val="000000"/>
                <w:sz w:val="20"/>
              </w:rPr>
              <w:t>00601003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8B725" w14:textId="77777777" w:rsidR="00CD7126" w:rsidRDefault="00000000">
            <w:pPr>
              <w:spacing w:after="20"/>
              <w:ind w:left="20"/>
              <w:jc w:val="both"/>
            </w:pPr>
            <w:r>
              <w:rPr>
                <w:color w:val="000000"/>
                <w:sz w:val="20"/>
              </w:rPr>
              <w:t>Вызов врача на дом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D6B9FE" w14:textId="77777777" w:rsidR="00CD7126" w:rsidRDefault="00CD7126">
            <w:pPr>
              <w:spacing w:after="20"/>
              <w:ind w:left="20"/>
              <w:jc w:val="both"/>
            </w:pPr>
          </w:p>
          <w:p w14:paraId="14AA1DE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A6F4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BC565" w14:textId="77777777" w:rsidR="00CD7126" w:rsidRDefault="00000000">
            <w:pPr>
              <w:spacing w:after="20"/>
              <w:ind w:left="20"/>
              <w:jc w:val="both"/>
            </w:pPr>
            <w:r>
              <w:rPr>
                <w:color w:val="000000"/>
                <w:sz w:val="20"/>
              </w:rPr>
              <w:t xml:space="preserve"> "Об утверждении Правил оказания первичной медико-санитарной помощи" Приказ Министра здравоохранения Республики Казахстан от 24 августа 2021 года № ҚР ДСМ-90. Зарегистрирован в Реестре государственной регистрации нормативных правовых актов № 24094</w:t>
            </w:r>
          </w:p>
        </w:tc>
      </w:tr>
      <w:tr w:rsidR="00CD7126" w14:paraId="49670EB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EEA79" w14:textId="77777777" w:rsidR="00CD7126" w:rsidRDefault="00000000">
            <w:pPr>
              <w:spacing w:after="20"/>
              <w:ind w:left="20"/>
              <w:jc w:val="both"/>
            </w:pPr>
            <w:r>
              <w:rPr>
                <w:color w:val="000000"/>
                <w:sz w:val="20"/>
              </w:rPr>
              <w:t>307.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05E06C" w14:textId="77777777" w:rsidR="00CD7126" w:rsidRDefault="00000000">
            <w:pPr>
              <w:spacing w:after="20"/>
              <w:ind w:left="20"/>
              <w:jc w:val="both"/>
            </w:pPr>
            <w:r>
              <w:rPr>
                <w:color w:val="000000"/>
                <w:sz w:val="20"/>
              </w:rPr>
              <w:t>00601004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F7F79" w14:textId="77777777" w:rsidR="00CD7126" w:rsidRDefault="00000000">
            <w:pPr>
              <w:spacing w:after="20"/>
              <w:ind w:left="20"/>
              <w:jc w:val="both"/>
            </w:pPr>
            <w:r>
              <w:rPr>
                <w:color w:val="000000"/>
                <w:sz w:val="20"/>
              </w:rPr>
              <w:t>Выдача справки с медицинской организации, оказывающей первичную медико-санитарную помощь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4A48E7" w14:textId="77777777" w:rsidR="00CD7126" w:rsidRDefault="00CD7126">
            <w:pPr>
              <w:spacing w:after="20"/>
              <w:ind w:left="20"/>
              <w:jc w:val="both"/>
            </w:pPr>
          </w:p>
          <w:p w14:paraId="48DBC12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EAD8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4914D" w14:textId="77777777" w:rsidR="00CD7126" w:rsidRDefault="00000000">
            <w:pPr>
              <w:spacing w:after="20"/>
              <w:ind w:left="20"/>
              <w:jc w:val="both"/>
            </w:pPr>
            <w:r>
              <w:rPr>
                <w:color w:val="000000"/>
                <w:sz w:val="20"/>
              </w:rPr>
              <w:t xml:space="preserve"> "Об утверждении Правил оказания первичной медико-санитарной помощи" Приказ Министра здравоохранения Республики Казахстан от 24 августа 2021 года № ҚР ДСМ-90. Зарегистрирован в Реестре государственной регистрации нормативных правовых актов № 24094</w:t>
            </w:r>
          </w:p>
        </w:tc>
      </w:tr>
      <w:tr w:rsidR="00CD7126" w14:paraId="6C32B4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C50DC" w14:textId="77777777" w:rsidR="00CD7126" w:rsidRDefault="00000000">
            <w:pPr>
              <w:spacing w:after="20"/>
              <w:ind w:left="20"/>
              <w:jc w:val="both"/>
            </w:pPr>
            <w:r>
              <w:rPr>
                <w:color w:val="000000"/>
                <w:sz w:val="20"/>
              </w:rPr>
              <w:t>308.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6BB40" w14:textId="77777777" w:rsidR="00CD7126" w:rsidRDefault="00000000">
            <w:pPr>
              <w:spacing w:after="20"/>
              <w:ind w:left="20"/>
              <w:jc w:val="both"/>
            </w:pPr>
            <w:r>
              <w:rPr>
                <w:color w:val="000000"/>
                <w:sz w:val="20"/>
              </w:rPr>
              <w:t>00601005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A49FD" w14:textId="77777777" w:rsidR="00CD7126" w:rsidRDefault="00000000">
            <w:pPr>
              <w:spacing w:after="20"/>
              <w:ind w:left="20"/>
              <w:jc w:val="both"/>
            </w:pPr>
            <w:r>
              <w:rPr>
                <w:color w:val="000000"/>
                <w:sz w:val="20"/>
              </w:rPr>
              <w:t>Выдача листа о временной нетрудоспособности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52A2E" w14:textId="77777777" w:rsidR="00CD7126" w:rsidRDefault="00CD7126">
            <w:pPr>
              <w:spacing w:after="20"/>
              <w:ind w:left="20"/>
              <w:jc w:val="both"/>
            </w:pPr>
          </w:p>
          <w:p w14:paraId="544FF43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7A83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DD49F" w14:textId="77777777" w:rsidR="00CD7126" w:rsidRDefault="00000000">
            <w:pPr>
              <w:spacing w:after="20"/>
              <w:ind w:left="20"/>
              <w:jc w:val="both"/>
            </w:pPr>
            <w:r>
              <w:rPr>
                <w:color w:val="000000"/>
                <w:sz w:val="20"/>
              </w:rPr>
              <w:t xml:space="preserve"> "Об утверждении правил проведения экспертизы временной нетрудоспособности, а также выдачи листа или справки о временной нетрудоспособности" приказ Министра здравоохранения Республики Казахстан от 18 ноября 2020 года № ҚР ДСМ-198/2020. Зарегистрирован в Реестре государственной регистрации нормативных правовых актов № 21660.</w:t>
            </w:r>
          </w:p>
        </w:tc>
      </w:tr>
      <w:tr w:rsidR="00CD7126" w14:paraId="12D7A8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2ACED" w14:textId="77777777" w:rsidR="00CD7126" w:rsidRDefault="00000000">
            <w:pPr>
              <w:spacing w:after="20"/>
              <w:ind w:left="20"/>
              <w:jc w:val="both"/>
            </w:pPr>
            <w:r>
              <w:rPr>
                <w:color w:val="000000"/>
                <w:sz w:val="20"/>
              </w:rPr>
              <w:t>309.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0E421" w14:textId="77777777" w:rsidR="00CD7126" w:rsidRDefault="00000000">
            <w:pPr>
              <w:spacing w:after="20"/>
              <w:ind w:left="20"/>
              <w:jc w:val="both"/>
            </w:pPr>
            <w:r>
              <w:rPr>
                <w:color w:val="000000"/>
                <w:sz w:val="20"/>
              </w:rPr>
              <w:t>00601006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C8C59" w14:textId="77777777" w:rsidR="00CD7126" w:rsidRDefault="00000000">
            <w:pPr>
              <w:spacing w:after="20"/>
              <w:ind w:left="20"/>
              <w:jc w:val="both"/>
            </w:pPr>
            <w:r>
              <w:rPr>
                <w:color w:val="000000"/>
                <w:sz w:val="20"/>
              </w:rPr>
              <w:t>Выдача справки о временной нетрудоспособности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0FB50" w14:textId="77777777" w:rsidR="00CD7126" w:rsidRDefault="00CD7126">
            <w:pPr>
              <w:spacing w:after="20"/>
              <w:ind w:left="20"/>
              <w:jc w:val="both"/>
            </w:pPr>
          </w:p>
          <w:p w14:paraId="79D602C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4860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65AD6" w14:textId="77777777" w:rsidR="00CD7126" w:rsidRDefault="00000000">
            <w:pPr>
              <w:spacing w:after="20"/>
              <w:ind w:left="20"/>
              <w:jc w:val="both"/>
            </w:pPr>
            <w:r>
              <w:rPr>
                <w:color w:val="000000"/>
                <w:sz w:val="20"/>
              </w:rPr>
              <w:t xml:space="preserve"> "Об утверждении правил проведения экспертизы временной нетрудоспособности, а также выдачи листа или справки о временной нетрудоспособности" приказ Министра здравоохранения Республики Казахстан от 18 ноября 2020 года № ҚР ДСМ-198/2020. Зарегистрирован в Реестре государственной регистрации нормативных правовых актов № 21660.</w:t>
            </w:r>
          </w:p>
        </w:tc>
      </w:tr>
      <w:tr w:rsidR="00CD7126" w14:paraId="3C08A0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BBBC9" w14:textId="77777777" w:rsidR="00CD7126" w:rsidRDefault="00000000">
            <w:pPr>
              <w:spacing w:after="20"/>
              <w:ind w:left="20"/>
              <w:jc w:val="both"/>
            </w:pPr>
            <w:r>
              <w:rPr>
                <w:color w:val="000000"/>
                <w:sz w:val="20"/>
              </w:rPr>
              <w:t>310.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015CB" w14:textId="77777777" w:rsidR="00CD7126" w:rsidRDefault="00000000">
            <w:pPr>
              <w:spacing w:after="20"/>
              <w:ind w:left="20"/>
              <w:jc w:val="both"/>
            </w:pPr>
            <w:r>
              <w:rPr>
                <w:color w:val="000000"/>
                <w:sz w:val="20"/>
              </w:rPr>
              <w:t>00</w:t>
            </w:r>
          </w:p>
          <w:p w14:paraId="6A20C551" w14:textId="77777777" w:rsidR="00CD7126" w:rsidRDefault="00000000">
            <w:pPr>
              <w:spacing w:after="20"/>
              <w:ind w:left="20"/>
              <w:jc w:val="both"/>
            </w:pPr>
            <w:r>
              <w:rPr>
                <w:color w:val="000000"/>
                <w:sz w:val="20"/>
              </w:rPr>
              <w:t>6</w:t>
            </w:r>
          </w:p>
          <w:p w14:paraId="063E9397" w14:textId="77777777" w:rsidR="00CD7126" w:rsidRDefault="00000000">
            <w:pPr>
              <w:spacing w:after="20"/>
              <w:ind w:left="20"/>
              <w:jc w:val="both"/>
            </w:pPr>
            <w:r>
              <w:rPr>
                <w:color w:val="000000"/>
                <w:sz w:val="20"/>
              </w:rPr>
              <w:t>0</w:t>
            </w:r>
          </w:p>
          <w:p w14:paraId="29B0AF32" w14:textId="77777777" w:rsidR="00CD7126" w:rsidRDefault="00000000">
            <w:pPr>
              <w:spacing w:after="20"/>
              <w:ind w:left="20"/>
              <w:jc w:val="both"/>
            </w:pPr>
            <w:r>
              <w:rPr>
                <w:color w:val="000000"/>
                <w:sz w:val="20"/>
              </w:rPr>
              <w:t>1</w:t>
            </w:r>
          </w:p>
          <w:p w14:paraId="7A3DD280" w14:textId="77777777" w:rsidR="00CD7126" w:rsidRDefault="00000000">
            <w:pPr>
              <w:spacing w:after="20"/>
              <w:ind w:left="20"/>
              <w:jc w:val="both"/>
            </w:pPr>
            <w:r>
              <w:rPr>
                <w:color w:val="000000"/>
                <w:sz w:val="20"/>
              </w:rPr>
              <w:t>0</w:t>
            </w:r>
          </w:p>
          <w:p w14:paraId="30C16153" w14:textId="77777777" w:rsidR="00CD7126" w:rsidRDefault="00000000">
            <w:pPr>
              <w:spacing w:after="20"/>
              <w:ind w:left="20"/>
              <w:jc w:val="both"/>
            </w:pPr>
            <w:r>
              <w:rPr>
                <w:color w:val="000000"/>
                <w:sz w:val="20"/>
              </w:rPr>
              <w:t>0</w:t>
            </w:r>
          </w:p>
          <w:p w14:paraId="05BF8B7E" w14:textId="77777777" w:rsidR="00CD7126" w:rsidRDefault="00000000">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70830" w14:textId="77777777" w:rsidR="00CD7126" w:rsidRDefault="00000000">
            <w:pPr>
              <w:spacing w:after="20"/>
              <w:ind w:left="20"/>
              <w:jc w:val="both"/>
            </w:pPr>
            <w:r>
              <w:rPr>
                <w:color w:val="000000"/>
                <w:sz w:val="20"/>
              </w:rPr>
              <w:t>Выдача выписки из медицинской карты стационарного больного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1E1BE" w14:textId="77777777" w:rsidR="00CD7126" w:rsidRDefault="00CD7126">
            <w:pPr>
              <w:spacing w:after="20"/>
              <w:ind w:left="20"/>
              <w:jc w:val="both"/>
            </w:pPr>
          </w:p>
          <w:p w14:paraId="059E1AB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43035"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A248B" w14:textId="77777777" w:rsidR="00CD7126" w:rsidRDefault="00000000">
            <w:pPr>
              <w:spacing w:after="20"/>
              <w:ind w:left="20"/>
              <w:jc w:val="both"/>
            </w:pPr>
            <w:r>
              <w:rPr>
                <w:color w:val="000000"/>
                <w:sz w:val="20"/>
              </w:rPr>
              <w:t xml:space="preserve"> "Об утверждении Стандарта оказания медицинской помощи в стационарных условиях в Республике Казахстан" приказ Министра здравоохранения Республики Казахстан от 24 марта 2022 года № ҚР- ДСМ-27. Зарегистрирован в Министерстве юстиции Республики Казахстан 25 марта 2022 года № 27218.</w:t>
            </w:r>
          </w:p>
        </w:tc>
      </w:tr>
      <w:tr w:rsidR="00CD7126" w14:paraId="58AC04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B29A1" w14:textId="77777777" w:rsidR="00CD7126" w:rsidRDefault="00000000">
            <w:pPr>
              <w:spacing w:after="20"/>
              <w:ind w:left="20"/>
              <w:jc w:val="both"/>
            </w:pPr>
            <w:r>
              <w:rPr>
                <w:color w:val="000000"/>
                <w:sz w:val="20"/>
              </w:rPr>
              <w:t>311.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8D60A" w14:textId="77777777" w:rsidR="00CD7126" w:rsidRDefault="00000000">
            <w:pPr>
              <w:spacing w:after="20"/>
              <w:ind w:left="20"/>
              <w:jc w:val="both"/>
            </w:pPr>
            <w:r>
              <w:rPr>
                <w:color w:val="000000"/>
                <w:sz w:val="20"/>
              </w:rPr>
              <w:t>00601008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7FB3A" w14:textId="77777777" w:rsidR="00CD7126" w:rsidRDefault="00000000">
            <w:pPr>
              <w:spacing w:after="20"/>
              <w:ind w:left="20"/>
              <w:jc w:val="both"/>
            </w:pPr>
            <w:r>
              <w:rPr>
                <w:color w:val="000000"/>
                <w:sz w:val="20"/>
              </w:rPr>
              <w:t>Регистрация прижизненного отказа или согласия на посмертное донорство органов (части органа) и (или) тканей (части ткани) в целях трансплантации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D9F62" w14:textId="77777777" w:rsidR="00CD7126" w:rsidRDefault="00CD7126">
            <w:pPr>
              <w:spacing w:after="20"/>
              <w:ind w:left="20"/>
              <w:jc w:val="both"/>
            </w:pPr>
          </w:p>
          <w:p w14:paraId="67485F1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51C85"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D3FD5F" w14:textId="77777777" w:rsidR="00CD7126" w:rsidRDefault="00000000">
            <w:pPr>
              <w:spacing w:after="20"/>
              <w:ind w:left="20"/>
              <w:jc w:val="both"/>
            </w:pPr>
            <w:r>
              <w:rPr>
                <w:color w:val="000000"/>
                <w:sz w:val="20"/>
              </w:rPr>
              <w:t xml:space="preserve"> "Об утверждении Правил дачи прижизненного волеизъявления человека на посмертное донорство органов (части органа) и (или) тканей (части ткани) и уведомления супруга (супруги) или одного из близких родственников об этом" Приказ Министра здравоохранения Республики Казахстан от 21 декабря 2020 года № ҚР ДСМ-308/2020. Зарегистрирован в Реестре государственной регистрации нормативных правовых актов № 21859</w:t>
            </w:r>
          </w:p>
        </w:tc>
      </w:tr>
      <w:tr w:rsidR="00CD7126" w14:paraId="377A44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DA8D5" w14:textId="77777777" w:rsidR="00CD7126" w:rsidRDefault="00000000">
            <w:pPr>
              <w:spacing w:after="20"/>
              <w:ind w:left="20"/>
              <w:jc w:val="both"/>
            </w:pPr>
            <w:r>
              <w:rPr>
                <w:color w:val="000000"/>
                <w:sz w:val="20"/>
              </w:rPr>
              <w:t>312.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2C953" w14:textId="77777777" w:rsidR="00CD7126" w:rsidRDefault="00000000">
            <w:pPr>
              <w:spacing w:after="20"/>
              <w:ind w:left="20"/>
              <w:jc w:val="both"/>
            </w:pPr>
            <w:r>
              <w:rPr>
                <w:color w:val="000000"/>
                <w:sz w:val="20"/>
              </w:rPr>
              <w:t>00601009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E235BD" w14:textId="77777777" w:rsidR="00CD7126" w:rsidRDefault="00000000">
            <w:pPr>
              <w:spacing w:after="20"/>
              <w:ind w:left="20"/>
              <w:jc w:val="both"/>
            </w:pPr>
            <w:r>
              <w:rPr>
                <w:color w:val="000000"/>
                <w:sz w:val="20"/>
              </w:rPr>
              <w:t>Вызов скорой медицинской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48386" w14:textId="77777777" w:rsidR="00CD7126" w:rsidRDefault="00CD7126">
            <w:pPr>
              <w:spacing w:after="20"/>
              <w:ind w:left="20"/>
              <w:jc w:val="both"/>
            </w:pPr>
          </w:p>
          <w:p w14:paraId="57A6B33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6822D"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CC47A" w14:textId="77777777" w:rsidR="00CD7126" w:rsidRDefault="00000000">
            <w:pPr>
              <w:spacing w:after="20"/>
              <w:ind w:left="20"/>
              <w:jc w:val="both"/>
            </w:pPr>
            <w:r>
              <w:rPr>
                <w:color w:val="000000"/>
                <w:sz w:val="20"/>
              </w:rPr>
              <w:t xml:space="preserve"> "Об утверждении правил оказания скорой медицинской помощи, в том числе с привлечением медицинской авиации" приказ Министра здравоохранения Республики Казахстан от 30 ноября 2020 года № ҚР ДСМ-225/2020. Зарегистрирован в Реестре государственной регистрации нормативных правовых актов № 21713.</w:t>
            </w:r>
          </w:p>
        </w:tc>
      </w:tr>
      <w:tr w:rsidR="00CD7126" w14:paraId="4E3BCD6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D5291" w14:textId="77777777" w:rsidR="00CD7126" w:rsidRDefault="00000000">
            <w:pPr>
              <w:spacing w:after="20"/>
              <w:ind w:left="20"/>
              <w:jc w:val="both"/>
            </w:pPr>
            <w:r>
              <w:rPr>
                <w:color w:val="000000"/>
                <w:sz w:val="20"/>
              </w:rPr>
              <w:t>313.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5816E" w14:textId="77777777" w:rsidR="00CD7126" w:rsidRDefault="00000000">
            <w:pPr>
              <w:spacing w:after="20"/>
              <w:ind w:left="20"/>
              <w:jc w:val="both"/>
            </w:pPr>
            <w:r>
              <w:rPr>
                <w:color w:val="000000"/>
                <w:sz w:val="20"/>
              </w:rPr>
              <w:t>0</w:t>
            </w:r>
          </w:p>
          <w:p w14:paraId="7183435B" w14:textId="77777777" w:rsidR="00CD7126" w:rsidRDefault="00000000">
            <w:pPr>
              <w:spacing w:after="20"/>
              <w:ind w:left="20"/>
              <w:jc w:val="both"/>
            </w:pPr>
            <w:r>
              <w:rPr>
                <w:color w:val="000000"/>
                <w:sz w:val="20"/>
              </w:rPr>
              <w:t>0</w:t>
            </w:r>
          </w:p>
          <w:p w14:paraId="53BBF790" w14:textId="77777777" w:rsidR="00CD7126" w:rsidRDefault="00000000">
            <w:pPr>
              <w:spacing w:after="20"/>
              <w:ind w:left="20"/>
              <w:jc w:val="both"/>
            </w:pPr>
            <w:r>
              <w:rPr>
                <w:color w:val="000000"/>
                <w:sz w:val="20"/>
              </w:rPr>
              <w:t>6</w:t>
            </w:r>
          </w:p>
          <w:p w14:paraId="6D1532BD" w14:textId="77777777" w:rsidR="00CD7126" w:rsidRDefault="00000000">
            <w:pPr>
              <w:spacing w:after="20"/>
              <w:ind w:left="20"/>
              <w:jc w:val="both"/>
            </w:pPr>
            <w:r>
              <w:rPr>
                <w:color w:val="000000"/>
                <w:sz w:val="20"/>
              </w:rPr>
              <w:t>0</w:t>
            </w:r>
          </w:p>
          <w:p w14:paraId="61487E49" w14:textId="77777777" w:rsidR="00CD7126" w:rsidRDefault="00000000">
            <w:pPr>
              <w:spacing w:after="20"/>
              <w:ind w:left="20"/>
              <w:jc w:val="both"/>
            </w:pPr>
            <w:r>
              <w:rPr>
                <w:color w:val="000000"/>
                <w:sz w:val="20"/>
              </w:rPr>
              <w:t>1</w:t>
            </w:r>
          </w:p>
          <w:p w14:paraId="352199A7" w14:textId="77777777" w:rsidR="00CD7126" w:rsidRDefault="00000000">
            <w:pPr>
              <w:spacing w:after="20"/>
              <w:ind w:left="20"/>
              <w:jc w:val="both"/>
            </w:pPr>
            <w:r>
              <w:rPr>
                <w:color w:val="000000"/>
                <w:sz w:val="20"/>
              </w:rPr>
              <w:t>0</w:t>
            </w:r>
          </w:p>
          <w:p w14:paraId="65105B0E" w14:textId="77777777" w:rsidR="00CD7126" w:rsidRDefault="00000000">
            <w:pPr>
              <w:spacing w:after="20"/>
              <w:ind w:left="20"/>
              <w:jc w:val="both"/>
            </w:pPr>
            <w:r>
              <w:rPr>
                <w:color w:val="000000"/>
                <w:sz w:val="20"/>
              </w:rPr>
              <w:t>1</w:t>
            </w:r>
          </w:p>
          <w:p w14:paraId="3F821B8D" w14:textId="77777777" w:rsidR="00CD7126" w:rsidRDefault="00000000">
            <w:pPr>
              <w:spacing w:after="20"/>
              <w:ind w:left="20"/>
              <w:jc w:val="both"/>
            </w:pPr>
            <w:r>
              <w:rPr>
                <w:color w:val="000000"/>
                <w:sz w:val="20"/>
              </w:rPr>
              <w:t>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7C689" w14:textId="77777777" w:rsidR="00CD7126" w:rsidRDefault="00000000">
            <w:pPr>
              <w:spacing w:after="20"/>
              <w:ind w:left="20"/>
              <w:jc w:val="both"/>
            </w:pPr>
            <w:r>
              <w:rPr>
                <w:color w:val="000000"/>
                <w:sz w:val="20"/>
              </w:rPr>
              <w:t>Выдача направления пациентам на госпитализацию в стационар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87F91" w14:textId="77777777" w:rsidR="00CD7126" w:rsidRDefault="00CD7126">
            <w:pPr>
              <w:spacing w:after="20"/>
              <w:ind w:left="20"/>
              <w:jc w:val="both"/>
            </w:pPr>
          </w:p>
          <w:p w14:paraId="3F8292A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0D442"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B954F" w14:textId="77777777" w:rsidR="00CD7126" w:rsidRDefault="00000000">
            <w:pPr>
              <w:spacing w:after="20"/>
              <w:ind w:left="20"/>
              <w:jc w:val="both"/>
            </w:pPr>
            <w:r>
              <w:rPr>
                <w:color w:val="000000"/>
                <w:sz w:val="20"/>
              </w:rPr>
              <w:t xml:space="preserve"> "Об утверждении Стандарта оказания медицинской помощи в стационарных условиях в Республике Казахстан" приказ Министра здравоохранения Республики Казахстан от 24 марта 2022 года № ҚР- ДСМ-27. Зарегистрирован в Министерстве юстиции Республики Казахстан 25 марта 2022 года № 27218.</w:t>
            </w:r>
          </w:p>
        </w:tc>
      </w:tr>
      <w:tr w:rsidR="00CD7126" w14:paraId="6D7A9D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453EA" w14:textId="77777777" w:rsidR="00CD7126" w:rsidRDefault="00000000">
            <w:pPr>
              <w:spacing w:after="20"/>
              <w:ind w:left="20"/>
              <w:jc w:val="both"/>
            </w:pPr>
            <w:r>
              <w:rPr>
                <w:color w:val="000000"/>
                <w:sz w:val="20"/>
              </w:rPr>
              <w:t>314.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4343D" w14:textId="77777777" w:rsidR="00CD7126" w:rsidRDefault="00000000">
            <w:pPr>
              <w:spacing w:after="20"/>
              <w:ind w:left="20"/>
              <w:jc w:val="both"/>
            </w:pPr>
            <w:r>
              <w:rPr>
                <w:color w:val="000000"/>
                <w:sz w:val="20"/>
              </w:rPr>
              <w:t>00601011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4E826" w14:textId="77777777" w:rsidR="00CD7126" w:rsidRDefault="00000000">
            <w:pPr>
              <w:spacing w:after="20"/>
              <w:ind w:left="20"/>
              <w:jc w:val="both"/>
            </w:pPr>
            <w:r>
              <w:rPr>
                <w:color w:val="000000"/>
                <w:sz w:val="20"/>
              </w:rPr>
              <w:t>Прием и рассмотрение документов о целесообразности направления граждан Республики Казахстан на лечение за рубеж и (или) привлечения зарубежных специалистов для проведения лечения в отечественных медицинских организациях в рамках гарантированного объема бесплатной медицинской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AA112" w14:textId="77777777" w:rsidR="00CD7126" w:rsidRDefault="00CD7126">
            <w:pPr>
              <w:spacing w:after="20"/>
              <w:ind w:left="20"/>
              <w:jc w:val="both"/>
            </w:pPr>
          </w:p>
          <w:p w14:paraId="2071E9E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7563A"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23CCF4" w14:textId="77777777" w:rsidR="00CD7126" w:rsidRDefault="00000000">
            <w:pPr>
              <w:spacing w:after="20"/>
              <w:ind w:left="20"/>
              <w:jc w:val="both"/>
            </w:pPr>
            <w:r>
              <w:rPr>
                <w:color w:val="000000"/>
                <w:sz w:val="20"/>
              </w:rPr>
              <w:t xml:space="preserve"> "Об утверждении правил направления граждан Республики Казахстан на лечение за рубеж и (или) привлечения зарубежных специалистов для проведения лечения в отечественных медицинских организациях в рамках гарантированного объема бесплатной медицинской помощи" приказ Министра здравоохранения Республики Казахстан от 26 мая 2021 года № ҚР ДСМ-45. Зарегистрирован в Реестре государственной регистрации нормативных правовых актов № 22866</w:t>
            </w:r>
          </w:p>
        </w:tc>
      </w:tr>
      <w:tr w:rsidR="00CD7126" w14:paraId="5116A86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2A6EA" w14:textId="77777777" w:rsidR="00CD7126" w:rsidRDefault="00000000">
            <w:pPr>
              <w:spacing w:after="20"/>
              <w:ind w:left="20"/>
              <w:jc w:val="both"/>
            </w:pPr>
            <w:r>
              <w:rPr>
                <w:color w:val="000000"/>
                <w:sz w:val="20"/>
              </w:rPr>
              <w:t>315.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A1B2C" w14:textId="77777777" w:rsidR="00CD7126" w:rsidRDefault="00000000">
            <w:pPr>
              <w:spacing w:after="20"/>
              <w:ind w:left="20"/>
              <w:jc w:val="both"/>
            </w:pPr>
            <w:r>
              <w:rPr>
                <w:color w:val="000000"/>
                <w:sz w:val="20"/>
              </w:rPr>
              <w:t>00601012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F161B8" w14:textId="77777777" w:rsidR="00CD7126" w:rsidRDefault="00000000">
            <w:pPr>
              <w:spacing w:after="20"/>
              <w:ind w:left="20"/>
              <w:jc w:val="both"/>
            </w:pPr>
            <w:r>
              <w:rPr>
                <w:color w:val="000000"/>
                <w:sz w:val="20"/>
              </w:rPr>
              <w:t>Предоставление лекарственных средств, специализированных лечебных продуктов, изделий медицинского назначения отдельным категориям граждан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E978D" w14:textId="77777777" w:rsidR="00CD7126" w:rsidRDefault="00CD7126">
            <w:pPr>
              <w:spacing w:after="20"/>
              <w:ind w:left="20"/>
              <w:jc w:val="both"/>
            </w:pPr>
          </w:p>
          <w:p w14:paraId="1A48CF8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4EE0B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072F3"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лекарственных средств, специализированных лечебных продуктов, изделий медицинского назначения отдельным категориям граждан" приказ Министра здравоохранения Республики Казахстан от 12 октября 2021 года КР ДСМ - 103. Зарегистрирован в Реестре государственной регистрации нормативных правовых актов № 24765.</w:t>
            </w:r>
          </w:p>
        </w:tc>
      </w:tr>
      <w:tr w:rsidR="00CD7126" w14:paraId="01BB26A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481066" w14:textId="77777777" w:rsidR="00CD7126" w:rsidRDefault="00000000">
            <w:pPr>
              <w:spacing w:after="20"/>
              <w:ind w:left="20"/>
              <w:jc w:val="both"/>
            </w:pPr>
            <w:r>
              <w:rPr>
                <w:color w:val="000000"/>
                <w:sz w:val="20"/>
              </w:rPr>
              <w:t>315-1.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9F8BE" w14:textId="77777777" w:rsidR="00CD7126" w:rsidRDefault="00000000">
            <w:pPr>
              <w:spacing w:after="20"/>
              <w:ind w:left="20"/>
              <w:jc w:val="both"/>
            </w:pPr>
            <w:r>
              <w:rPr>
                <w:color w:val="000000"/>
                <w:sz w:val="20"/>
              </w:rPr>
              <w:t>00601012-1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B842DB" w14:textId="77777777" w:rsidR="00CD7126" w:rsidRDefault="00000000">
            <w:pPr>
              <w:spacing w:after="20"/>
              <w:ind w:left="20"/>
              <w:jc w:val="both"/>
            </w:pPr>
            <w:r>
              <w:rPr>
                <w:color w:val="000000"/>
                <w:sz w:val="20"/>
              </w:rPr>
              <w:t>Регистрация цены на лекарственные средства и медицинские изделия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97705" w14:textId="77777777" w:rsidR="00CD7126" w:rsidRDefault="00000000">
            <w:pPr>
              <w:spacing w:after="20"/>
              <w:ind w:left="20"/>
              <w:jc w:val="both"/>
            </w:pPr>
            <w:r>
              <w:rPr>
                <w:color w:val="000000"/>
                <w:sz w:val="20"/>
              </w:rPr>
              <w:t>Регистрация цены на лекарственные средства для отечественных производителей в рамках ГОБМП и (или) в системе ОСМС</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87C747"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4E9C9" w14:textId="77777777" w:rsidR="00CD7126" w:rsidRDefault="00CD7126">
            <w:pPr>
              <w:spacing w:after="20"/>
              <w:ind w:left="20"/>
              <w:jc w:val="both"/>
            </w:pPr>
          </w:p>
          <w:p w14:paraId="3AB9B756" w14:textId="77777777" w:rsidR="00CD7126" w:rsidRDefault="00CD7126">
            <w:pPr>
              <w:spacing w:after="20"/>
              <w:ind w:left="20"/>
              <w:jc w:val="both"/>
            </w:pPr>
          </w:p>
        </w:tc>
      </w:tr>
      <w:tr w:rsidR="00CD7126" w14:paraId="7BA76C5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58D70" w14:textId="77777777" w:rsidR="00CD7126" w:rsidRDefault="00000000">
            <w:pPr>
              <w:spacing w:after="20"/>
              <w:ind w:left="20"/>
              <w:jc w:val="both"/>
            </w:pPr>
            <w:r>
              <w:rPr>
                <w:color w:val="000000"/>
                <w:sz w:val="20"/>
              </w:rPr>
              <w:t>315-2.</w:t>
            </w:r>
          </w:p>
        </w:tc>
        <w:tc>
          <w:tcPr>
            <w:tcW w:w="1230" w:type="dxa"/>
            <w:vMerge/>
            <w:tcBorders>
              <w:top w:val="nil"/>
              <w:left w:val="single" w:sz="5" w:space="0" w:color="CFCFCF"/>
              <w:bottom w:val="single" w:sz="5" w:space="0" w:color="CFCFCF"/>
              <w:right w:val="single" w:sz="5" w:space="0" w:color="CFCFCF"/>
            </w:tcBorders>
          </w:tcPr>
          <w:p w14:paraId="4CCFB5D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77FD3C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BA226" w14:textId="77777777" w:rsidR="00CD7126" w:rsidRDefault="00000000">
            <w:pPr>
              <w:spacing w:after="20"/>
              <w:ind w:left="20"/>
              <w:jc w:val="both"/>
            </w:pPr>
            <w:r>
              <w:rPr>
                <w:color w:val="000000"/>
                <w:sz w:val="20"/>
              </w:rPr>
              <w:t>Перерегистрация цены на лекарственные средства для отечественных производителей в рамках ГОБМП и (или) в системе ОСМС</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8827E"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4872EAD3" w14:textId="77777777" w:rsidR="00CD7126" w:rsidRDefault="00CD7126"/>
        </w:tc>
      </w:tr>
      <w:tr w:rsidR="00CD7126" w14:paraId="28F4CF6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3BDE3" w14:textId="77777777" w:rsidR="00CD7126" w:rsidRDefault="00000000">
            <w:pPr>
              <w:spacing w:after="20"/>
              <w:ind w:left="20"/>
              <w:jc w:val="both"/>
            </w:pPr>
            <w:r>
              <w:rPr>
                <w:color w:val="000000"/>
                <w:sz w:val="20"/>
              </w:rPr>
              <w:t>315-3.</w:t>
            </w:r>
          </w:p>
        </w:tc>
        <w:tc>
          <w:tcPr>
            <w:tcW w:w="1230" w:type="dxa"/>
            <w:vMerge/>
            <w:tcBorders>
              <w:top w:val="nil"/>
              <w:left w:val="single" w:sz="5" w:space="0" w:color="CFCFCF"/>
              <w:bottom w:val="single" w:sz="5" w:space="0" w:color="CFCFCF"/>
              <w:right w:val="single" w:sz="5" w:space="0" w:color="CFCFCF"/>
            </w:tcBorders>
          </w:tcPr>
          <w:p w14:paraId="01C8928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AAB99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F6AB7" w14:textId="77777777" w:rsidR="00CD7126" w:rsidRDefault="00000000">
            <w:pPr>
              <w:spacing w:after="20"/>
              <w:ind w:left="20"/>
              <w:jc w:val="both"/>
            </w:pPr>
            <w:r>
              <w:rPr>
                <w:color w:val="000000"/>
                <w:sz w:val="20"/>
              </w:rPr>
              <w:t>Регистрация цены на лекарственные средства для иностранных производителей в рамках ГОБМП и (или) в системе ОСМС</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DE589"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09EB7504" w14:textId="77777777" w:rsidR="00CD7126" w:rsidRDefault="00CD7126"/>
        </w:tc>
      </w:tr>
      <w:tr w:rsidR="00CD7126" w14:paraId="33CB06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6728C" w14:textId="77777777" w:rsidR="00CD7126" w:rsidRDefault="00000000">
            <w:pPr>
              <w:spacing w:after="20"/>
              <w:ind w:left="20"/>
              <w:jc w:val="both"/>
            </w:pPr>
            <w:r>
              <w:rPr>
                <w:color w:val="000000"/>
                <w:sz w:val="20"/>
              </w:rPr>
              <w:t>315-4.</w:t>
            </w:r>
          </w:p>
        </w:tc>
        <w:tc>
          <w:tcPr>
            <w:tcW w:w="1230" w:type="dxa"/>
            <w:vMerge/>
            <w:tcBorders>
              <w:top w:val="nil"/>
              <w:left w:val="single" w:sz="5" w:space="0" w:color="CFCFCF"/>
              <w:bottom w:val="single" w:sz="5" w:space="0" w:color="CFCFCF"/>
              <w:right w:val="single" w:sz="5" w:space="0" w:color="CFCFCF"/>
            </w:tcBorders>
          </w:tcPr>
          <w:p w14:paraId="2225388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8F7754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C0363" w14:textId="77777777" w:rsidR="00CD7126" w:rsidRDefault="00000000">
            <w:pPr>
              <w:spacing w:after="20"/>
              <w:ind w:left="20"/>
              <w:jc w:val="both"/>
            </w:pPr>
            <w:r>
              <w:rPr>
                <w:color w:val="000000"/>
                <w:sz w:val="20"/>
              </w:rPr>
              <w:t>Перерегистрация цены на лекарственные средства для иностранных производителей в рамках ГОБМП и (или) в системе ОСМС</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A9C79"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55518793" w14:textId="77777777" w:rsidR="00CD7126" w:rsidRDefault="00CD7126"/>
        </w:tc>
      </w:tr>
      <w:tr w:rsidR="00CD7126" w14:paraId="19DB6EA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10B10" w14:textId="77777777" w:rsidR="00CD7126" w:rsidRDefault="00000000">
            <w:pPr>
              <w:spacing w:after="20"/>
              <w:ind w:left="20"/>
              <w:jc w:val="both"/>
            </w:pPr>
            <w:r>
              <w:rPr>
                <w:color w:val="000000"/>
                <w:sz w:val="20"/>
              </w:rPr>
              <w:t>315-5.</w:t>
            </w:r>
          </w:p>
        </w:tc>
        <w:tc>
          <w:tcPr>
            <w:tcW w:w="1230" w:type="dxa"/>
            <w:vMerge/>
            <w:tcBorders>
              <w:top w:val="nil"/>
              <w:left w:val="single" w:sz="5" w:space="0" w:color="CFCFCF"/>
              <w:bottom w:val="single" w:sz="5" w:space="0" w:color="CFCFCF"/>
              <w:right w:val="single" w:sz="5" w:space="0" w:color="CFCFCF"/>
            </w:tcBorders>
          </w:tcPr>
          <w:p w14:paraId="1ED22B6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D79F9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1BB19" w14:textId="77777777" w:rsidR="00CD7126" w:rsidRDefault="00000000">
            <w:pPr>
              <w:spacing w:after="20"/>
              <w:ind w:left="20"/>
              <w:jc w:val="both"/>
            </w:pPr>
            <w:r>
              <w:rPr>
                <w:color w:val="000000"/>
                <w:sz w:val="20"/>
              </w:rPr>
              <w:t>Регистрация цены на медицинские изделия для изделий медицинского назначения, производимых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368C0"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0A167036" w14:textId="77777777" w:rsidR="00CD7126" w:rsidRDefault="00CD7126"/>
        </w:tc>
      </w:tr>
      <w:tr w:rsidR="00CD7126" w14:paraId="7261ED4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0EEDD" w14:textId="77777777" w:rsidR="00CD7126" w:rsidRDefault="00000000">
            <w:pPr>
              <w:spacing w:after="20"/>
              <w:ind w:left="20"/>
              <w:jc w:val="both"/>
            </w:pPr>
            <w:r>
              <w:rPr>
                <w:color w:val="000000"/>
                <w:sz w:val="20"/>
              </w:rPr>
              <w:t>315-6.</w:t>
            </w:r>
          </w:p>
        </w:tc>
        <w:tc>
          <w:tcPr>
            <w:tcW w:w="1230" w:type="dxa"/>
            <w:vMerge/>
            <w:tcBorders>
              <w:top w:val="nil"/>
              <w:left w:val="single" w:sz="5" w:space="0" w:color="CFCFCF"/>
              <w:bottom w:val="single" w:sz="5" w:space="0" w:color="CFCFCF"/>
              <w:right w:val="single" w:sz="5" w:space="0" w:color="CFCFCF"/>
            </w:tcBorders>
          </w:tcPr>
          <w:p w14:paraId="7A4840D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ED616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ECE30" w14:textId="77777777" w:rsidR="00CD7126" w:rsidRDefault="00000000">
            <w:pPr>
              <w:spacing w:after="20"/>
              <w:ind w:left="20"/>
              <w:jc w:val="both"/>
            </w:pPr>
            <w:r>
              <w:rPr>
                <w:color w:val="000000"/>
                <w:sz w:val="20"/>
              </w:rPr>
              <w:t>Перерегистрация цены на медицинские изделия для изделий медицинского назначения, производимых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F8E77F"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26D5C7E2" w14:textId="77777777" w:rsidR="00CD7126" w:rsidRDefault="00CD7126"/>
        </w:tc>
      </w:tr>
      <w:tr w:rsidR="00CD7126" w14:paraId="1816D6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8EE99" w14:textId="77777777" w:rsidR="00CD7126" w:rsidRDefault="00000000">
            <w:pPr>
              <w:spacing w:after="20"/>
              <w:ind w:left="20"/>
              <w:jc w:val="both"/>
            </w:pPr>
            <w:r>
              <w:rPr>
                <w:color w:val="000000"/>
                <w:sz w:val="20"/>
              </w:rPr>
              <w:t>315-7.</w:t>
            </w:r>
          </w:p>
        </w:tc>
        <w:tc>
          <w:tcPr>
            <w:tcW w:w="1230" w:type="dxa"/>
            <w:vMerge/>
            <w:tcBorders>
              <w:top w:val="nil"/>
              <w:left w:val="single" w:sz="5" w:space="0" w:color="CFCFCF"/>
              <w:bottom w:val="single" w:sz="5" w:space="0" w:color="CFCFCF"/>
              <w:right w:val="single" w:sz="5" w:space="0" w:color="CFCFCF"/>
            </w:tcBorders>
          </w:tcPr>
          <w:p w14:paraId="6A463EC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3E2E79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AF4B4" w14:textId="77777777" w:rsidR="00CD7126" w:rsidRDefault="00000000">
            <w:pPr>
              <w:spacing w:after="20"/>
              <w:ind w:left="20"/>
              <w:jc w:val="both"/>
            </w:pPr>
            <w:r>
              <w:rPr>
                <w:color w:val="000000"/>
                <w:sz w:val="20"/>
              </w:rPr>
              <w:t>Регистрация цены на медицинские изделия для изделий медицинского назначения, ввозимых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A725C"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21320C84" w14:textId="77777777" w:rsidR="00CD7126" w:rsidRDefault="00CD7126"/>
        </w:tc>
      </w:tr>
      <w:tr w:rsidR="00CD7126" w14:paraId="4F5FA99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84A93" w14:textId="77777777" w:rsidR="00CD7126" w:rsidRDefault="00000000">
            <w:pPr>
              <w:spacing w:after="20"/>
              <w:ind w:left="20"/>
              <w:jc w:val="both"/>
            </w:pPr>
            <w:r>
              <w:rPr>
                <w:color w:val="000000"/>
                <w:sz w:val="20"/>
              </w:rPr>
              <w:t>315-8.</w:t>
            </w:r>
          </w:p>
        </w:tc>
        <w:tc>
          <w:tcPr>
            <w:tcW w:w="1230" w:type="dxa"/>
            <w:vMerge/>
            <w:tcBorders>
              <w:top w:val="nil"/>
              <w:left w:val="single" w:sz="5" w:space="0" w:color="CFCFCF"/>
              <w:bottom w:val="single" w:sz="5" w:space="0" w:color="CFCFCF"/>
              <w:right w:val="single" w:sz="5" w:space="0" w:color="CFCFCF"/>
            </w:tcBorders>
          </w:tcPr>
          <w:p w14:paraId="07C1B3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D1EADB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AD2F9" w14:textId="77777777" w:rsidR="00CD7126" w:rsidRDefault="00000000">
            <w:pPr>
              <w:spacing w:after="20"/>
              <w:ind w:left="20"/>
              <w:jc w:val="both"/>
            </w:pPr>
            <w:r>
              <w:rPr>
                <w:color w:val="000000"/>
                <w:sz w:val="20"/>
              </w:rPr>
              <w:t>Перерегистрация цены на медицинские изделия для изделий медицинского назначения, ввозимых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C423F" w14:textId="77777777" w:rsidR="00CD7126" w:rsidRDefault="00000000">
            <w:pPr>
              <w:spacing w:after="20"/>
              <w:ind w:left="20"/>
              <w:jc w:val="both"/>
            </w:pPr>
            <w:r>
              <w:rPr>
                <w:color w:val="000000"/>
                <w:sz w:val="20"/>
              </w:rPr>
              <w:t>МЗ</w:t>
            </w:r>
          </w:p>
        </w:tc>
        <w:tc>
          <w:tcPr>
            <w:tcW w:w="2460" w:type="dxa"/>
            <w:gridSpan w:val="2"/>
            <w:vMerge/>
            <w:tcBorders>
              <w:top w:val="nil"/>
              <w:left w:val="single" w:sz="5" w:space="0" w:color="CFCFCF"/>
              <w:bottom w:val="single" w:sz="5" w:space="0" w:color="CFCFCF"/>
              <w:right w:val="single" w:sz="5" w:space="0" w:color="CFCFCF"/>
            </w:tcBorders>
          </w:tcPr>
          <w:p w14:paraId="73062FAB" w14:textId="77777777" w:rsidR="00CD7126" w:rsidRDefault="00CD7126"/>
        </w:tc>
      </w:tr>
      <w:tr w:rsidR="00CD7126" w14:paraId="398ABA2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999B7" w14:textId="77777777" w:rsidR="00CD7126" w:rsidRDefault="00000000">
            <w:pPr>
              <w:spacing w:after="20"/>
              <w:ind w:left="20"/>
              <w:jc w:val="both"/>
            </w:pPr>
            <w:r>
              <w:rPr>
                <w:color w:val="000000"/>
                <w:sz w:val="20"/>
              </w:rPr>
              <w:t>00602. Выдача разрешительных документов (включая лицензирование, регистрацию, сертификацию) в сфере здравоохранения</w:t>
            </w:r>
          </w:p>
        </w:tc>
      </w:tr>
      <w:tr w:rsidR="00CD7126" w14:paraId="52CD11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343C1" w14:textId="77777777" w:rsidR="00CD7126" w:rsidRDefault="00000000">
            <w:pPr>
              <w:spacing w:after="20"/>
              <w:ind w:left="20"/>
              <w:jc w:val="both"/>
            </w:pPr>
            <w:r>
              <w:rPr>
                <w:color w:val="000000"/>
                <w:sz w:val="20"/>
              </w:rPr>
              <w:t>316.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B0CB1" w14:textId="77777777" w:rsidR="00CD7126" w:rsidRDefault="00000000">
            <w:pPr>
              <w:spacing w:after="20"/>
              <w:ind w:left="20"/>
              <w:jc w:val="both"/>
            </w:pPr>
            <w:r>
              <w:rPr>
                <w:color w:val="000000"/>
                <w:sz w:val="20"/>
              </w:rPr>
              <w:t>00602001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2CA60" w14:textId="77777777" w:rsidR="00CD7126" w:rsidRDefault="00000000">
            <w:pPr>
              <w:spacing w:after="20"/>
              <w:ind w:left="20"/>
              <w:jc w:val="both"/>
            </w:pPr>
            <w:r>
              <w:rPr>
                <w:color w:val="000000"/>
                <w:sz w:val="20"/>
              </w:rPr>
              <w:t>Выдача сертификата специалиста для допуска к клинической практике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AAA41" w14:textId="77777777" w:rsidR="00CD7126" w:rsidRDefault="00CD7126">
            <w:pPr>
              <w:spacing w:after="20"/>
              <w:ind w:left="20"/>
              <w:jc w:val="both"/>
            </w:pPr>
          </w:p>
          <w:p w14:paraId="36C2503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CF8B8"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E8C66" w14:textId="77777777" w:rsidR="00CD7126" w:rsidRDefault="00000000">
            <w:pPr>
              <w:spacing w:after="20"/>
              <w:ind w:left="20"/>
              <w:jc w:val="both"/>
            </w:pPr>
            <w:r>
              <w:rPr>
                <w:color w:val="000000"/>
                <w:sz w:val="20"/>
              </w:rPr>
              <w:t xml:space="preserve"> "Об утверждении правил проведения сертификации специалиста в области здравоохранения, подтверждения действия сертификата специалиста в области здравоохранения, включая иностранных специалистов, а также условия допуска к сертификации специалиста в области здравоохранения лица, получившего медицинское образование за пределами Республики Казахстан" Приказ Министра здравоохранения Республики Казахстан от 15 декабря 2020 года № ҚР ДСМ-274/2020. Зарегистрирован в Реестре государственной регистрации нормативных правовых актов № 21818.</w:t>
            </w:r>
          </w:p>
        </w:tc>
      </w:tr>
      <w:tr w:rsidR="00CD7126" w14:paraId="7CD14B1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58804" w14:textId="77777777" w:rsidR="00CD7126" w:rsidRDefault="00000000">
            <w:pPr>
              <w:spacing w:after="20"/>
              <w:ind w:left="20"/>
              <w:jc w:val="both"/>
            </w:pPr>
            <w:r>
              <w:rPr>
                <w:color w:val="000000"/>
                <w:sz w:val="20"/>
              </w:rPr>
              <w:t>317.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FCFE7" w14:textId="77777777" w:rsidR="00CD7126" w:rsidRDefault="00000000">
            <w:pPr>
              <w:spacing w:after="20"/>
              <w:ind w:left="20"/>
              <w:jc w:val="both"/>
            </w:pPr>
            <w:r>
              <w:rPr>
                <w:color w:val="000000"/>
                <w:sz w:val="20"/>
              </w:rPr>
              <w:t>00602002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C7B194" w14:textId="77777777" w:rsidR="00CD7126" w:rsidRDefault="00000000">
            <w:pPr>
              <w:spacing w:after="20"/>
              <w:ind w:left="20"/>
              <w:jc w:val="both"/>
            </w:pPr>
            <w:r>
              <w:rPr>
                <w:color w:val="000000"/>
                <w:sz w:val="20"/>
              </w:rPr>
              <w:t>Аккредитация медицинских организаций в целях признания соответствия их деятельности стандартам аккредитации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43A62" w14:textId="77777777" w:rsidR="00CD7126" w:rsidRDefault="00CD7126">
            <w:pPr>
              <w:spacing w:after="20"/>
              <w:ind w:left="20"/>
              <w:jc w:val="both"/>
            </w:pPr>
          </w:p>
          <w:p w14:paraId="4A707D3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1A3D7"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753AA" w14:textId="77777777" w:rsidR="00CD7126" w:rsidRDefault="00000000">
            <w:pPr>
              <w:spacing w:after="20"/>
              <w:ind w:left="20"/>
              <w:jc w:val="both"/>
            </w:pPr>
            <w:r>
              <w:rPr>
                <w:color w:val="000000"/>
                <w:sz w:val="20"/>
              </w:rPr>
              <w:t xml:space="preserve"> "Об утверждении Правил аккредитации в области здравоохранения" приказ Министра здравоохранения Республики Казахстан от 21 декабря 2020 года № ҚР ДСМ-299/2020. Зарегистрирован в Реестре государственной регистрации нормативных правовых актов № 21852.</w:t>
            </w:r>
          </w:p>
        </w:tc>
      </w:tr>
      <w:tr w:rsidR="00CD7126" w14:paraId="293B81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AA340" w14:textId="77777777" w:rsidR="00CD7126" w:rsidRDefault="00000000">
            <w:pPr>
              <w:spacing w:after="20"/>
              <w:ind w:left="20"/>
              <w:jc w:val="both"/>
            </w:pPr>
            <w:r>
              <w:rPr>
                <w:color w:val="000000"/>
                <w:sz w:val="20"/>
              </w:rPr>
              <w:t>318.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590DC" w14:textId="77777777" w:rsidR="00CD7126" w:rsidRDefault="00000000">
            <w:pPr>
              <w:spacing w:after="20"/>
              <w:ind w:left="20"/>
              <w:jc w:val="both"/>
            </w:pPr>
            <w:r>
              <w:rPr>
                <w:color w:val="000000"/>
                <w:sz w:val="20"/>
              </w:rPr>
              <w:t>00602003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3341D" w14:textId="77777777" w:rsidR="00CD7126" w:rsidRDefault="00000000">
            <w:pPr>
              <w:spacing w:after="20"/>
              <w:ind w:left="20"/>
              <w:jc w:val="both"/>
            </w:pPr>
            <w:r>
              <w:rPr>
                <w:color w:val="000000"/>
                <w:sz w:val="20"/>
              </w:rPr>
              <w:t>Аттестация судебно-медицинских, судебно-психиатрических, судебно-наркологических экспертов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5347D4" w14:textId="77777777" w:rsidR="00CD7126" w:rsidRDefault="00CD7126">
            <w:pPr>
              <w:spacing w:after="20"/>
              <w:ind w:left="20"/>
              <w:jc w:val="both"/>
            </w:pPr>
          </w:p>
          <w:p w14:paraId="1CF75D4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1DDF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CDB32" w14:textId="77777777" w:rsidR="00CD7126" w:rsidRDefault="00000000">
            <w:pPr>
              <w:spacing w:after="20"/>
              <w:ind w:left="20"/>
              <w:jc w:val="both"/>
            </w:pPr>
            <w:r>
              <w:rPr>
                <w:color w:val="000000"/>
                <w:sz w:val="20"/>
              </w:rPr>
              <w:t xml:space="preserve"> "Об утверждении Правил аттестации судебных экспертов" приказ Министра юстиции Республики Казахстан от 30 марта 2017 года № 336.</w:t>
            </w:r>
          </w:p>
          <w:p w14:paraId="0B21C2D1" w14:textId="77777777" w:rsidR="00CD7126" w:rsidRDefault="00000000">
            <w:pPr>
              <w:spacing w:after="20"/>
              <w:ind w:left="20"/>
              <w:jc w:val="both"/>
            </w:pPr>
            <w:r>
              <w:rPr>
                <w:color w:val="000000"/>
                <w:sz w:val="20"/>
              </w:rPr>
              <w:t>Зарегистрирован в Реестре государственной регистрации нормативных правовых актов № 15033</w:t>
            </w:r>
          </w:p>
        </w:tc>
      </w:tr>
      <w:tr w:rsidR="00CD7126" w14:paraId="009CCF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3E077" w14:textId="77777777" w:rsidR="00CD7126" w:rsidRDefault="00000000">
            <w:pPr>
              <w:spacing w:after="20"/>
              <w:ind w:left="20"/>
              <w:jc w:val="both"/>
            </w:pPr>
            <w:r>
              <w:rPr>
                <w:color w:val="000000"/>
                <w:sz w:val="20"/>
              </w:rPr>
              <w:t>319.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2734AF" w14:textId="77777777" w:rsidR="00CD7126" w:rsidRDefault="00000000">
            <w:pPr>
              <w:spacing w:after="20"/>
              <w:ind w:left="20"/>
              <w:jc w:val="both"/>
            </w:pPr>
            <w:r>
              <w:rPr>
                <w:color w:val="000000"/>
                <w:sz w:val="20"/>
              </w:rPr>
              <w:t>00602004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CF65D" w14:textId="77777777" w:rsidR="00CD7126" w:rsidRDefault="00000000">
            <w:pPr>
              <w:spacing w:after="20"/>
              <w:ind w:left="20"/>
              <w:jc w:val="both"/>
            </w:pPr>
            <w:r>
              <w:rPr>
                <w:color w:val="000000"/>
                <w:sz w:val="20"/>
              </w:rPr>
              <w:t>Присвоение квалификации на право производства определенного вида судебно-медицинской, судебно-психиатрической и судебно-наркологической экспертиз</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430FE" w14:textId="77777777" w:rsidR="00CD7126" w:rsidRDefault="00CD7126">
            <w:pPr>
              <w:spacing w:after="20"/>
              <w:ind w:left="20"/>
              <w:jc w:val="both"/>
            </w:pPr>
          </w:p>
          <w:p w14:paraId="537846A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A7DD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A2B13" w14:textId="77777777" w:rsidR="00CD7126" w:rsidRDefault="00000000">
            <w:pPr>
              <w:spacing w:after="20"/>
              <w:ind w:left="20"/>
              <w:jc w:val="both"/>
            </w:pPr>
            <w:r>
              <w:rPr>
                <w:color w:val="000000"/>
                <w:sz w:val="20"/>
              </w:rPr>
              <w:t xml:space="preserve"> "Об утверждении Правил приема экзаменов для присвоения квалификации судебного эксперта" приказ Министра юстиции Республики Казахстан от 30 марта 2017 года № 335.</w:t>
            </w:r>
          </w:p>
          <w:p w14:paraId="46533172" w14:textId="77777777" w:rsidR="00CD7126" w:rsidRDefault="00000000">
            <w:pPr>
              <w:spacing w:after="20"/>
              <w:ind w:left="20"/>
              <w:jc w:val="both"/>
            </w:pPr>
            <w:r>
              <w:rPr>
                <w:color w:val="000000"/>
                <w:sz w:val="20"/>
              </w:rPr>
              <w:t>Зарегистрирован в Реестре государственной регистрации нормативных правовых актов № 15031</w:t>
            </w:r>
          </w:p>
        </w:tc>
      </w:tr>
      <w:tr w:rsidR="00CD7126" w14:paraId="68EA13E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EBA2E" w14:textId="77777777" w:rsidR="00CD7126" w:rsidRDefault="00000000">
            <w:pPr>
              <w:spacing w:after="20"/>
              <w:ind w:left="20"/>
              <w:jc w:val="both"/>
            </w:pPr>
            <w:r>
              <w:rPr>
                <w:color w:val="000000"/>
                <w:sz w:val="20"/>
              </w:rPr>
              <w:t>320.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C93CEC" w14:textId="77777777" w:rsidR="00CD7126" w:rsidRDefault="00000000">
            <w:pPr>
              <w:spacing w:after="20"/>
              <w:ind w:left="20"/>
              <w:jc w:val="both"/>
            </w:pPr>
            <w:r>
              <w:rPr>
                <w:color w:val="000000"/>
                <w:sz w:val="20"/>
              </w:rPr>
              <w:t>00602005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32F047" w14:textId="77777777" w:rsidR="00CD7126" w:rsidRDefault="00000000">
            <w:pPr>
              <w:spacing w:after="20"/>
              <w:ind w:left="20"/>
              <w:jc w:val="both"/>
            </w:pPr>
            <w:r>
              <w:rPr>
                <w:color w:val="000000"/>
                <w:sz w:val="20"/>
              </w:rPr>
              <w:t>Выдача документов о прохождении повышения квалификации и сертификационных курсов кадров отрасли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8C161" w14:textId="77777777" w:rsidR="00CD7126" w:rsidRDefault="00CD7126">
            <w:pPr>
              <w:spacing w:after="20"/>
              <w:ind w:left="20"/>
              <w:jc w:val="both"/>
            </w:pPr>
          </w:p>
          <w:p w14:paraId="035F5F7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EE931"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4F224" w14:textId="77777777" w:rsidR="00CD7126" w:rsidRDefault="00000000">
            <w:pPr>
              <w:spacing w:after="20"/>
              <w:ind w:left="20"/>
              <w:jc w:val="both"/>
            </w:pPr>
            <w:r>
              <w:rPr>
                <w:color w:val="000000"/>
                <w:sz w:val="20"/>
              </w:rPr>
              <w:t xml:space="preserve"> "Об утверждении правил дополнительного и неформального образования специалистов в области здравоохранения, квалификационных требований к организациям, реализующим образовательные программы дополнительного и неформального образования в области здравоохранения, а также правил признания результатов обучения, полученных специалистами в области здравоохранения через дополнительное и неформальное образование" Приказ Министра здравоохранения Республики Казахстан от 21 декабря 2020 года № ҚР ДСМ-303/2020. Зарегистрирован в Реестре государственной регистрации нормативных правовых актов № 21847</w:t>
            </w:r>
          </w:p>
        </w:tc>
      </w:tr>
      <w:tr w:rsidR="00CD7126" w14:paraId="3DC1C29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0BB540" w14:textId="77777777" w:rsidR="00CD7126" w:rsidRDefault="00000000">
            <w:pPr>
              <w:spacing w:after="20"/>
              <w:ind w:left="20"/>
              <w:jc w:val="both"/>
            </w:pPr>
            <w:r>
              <w:rPr>
                <w:color w:val="000000"/>
                <w:sz w:val="20"/>
              </w:rPr>
              <w:t>321.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55B01" w14:textId="77777777" w:rsidR="00CD7126" w:rsidRDefault="00000000">
            <w:pPr>
              <w:spacing w:after="20"/>
              <w:ind w:left="20"/>
              <w:jc w:val="both"/>
            </w:pPr>
            <w:r>
              <w:rPr>
                <w:color w:val="000000"/>
                <w:sz w:val="20"/>
              </w:rPr>
              <w:t>00602006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0E77D" w14:textId="77777777" w:rsidR="00CD7126" w:rsidRDefault="00000000">
            <w:pPr>
              <w:spacing w:after="20"/>
              <w:ind w:left="20"/>
              <w:jc w:val="both"/>
            </w:pPr>
            <w:r>
              <w:rPr>
                <w:color w:val="000000"/>
                <w:sz w:val="20"/>
              </w:rPr>
              <w:t>Выдача согласования и (или) заключения (разрешительного документа) на ввоз зарегистрированных и не зарегистрированных в Республике Казахстан лекарственных средств и медицинских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D941B" w14:textId="77777777" w:rsidR="00CD7126" w:rsidRDefault="00000000">
            <w:pPr>
              <w:spacing w:after="20"/>
              <w:ind w:left="20"/>
              <w:jc w:val="both"/>
            </w:pPr>
            <w:r>
              <w:rPr>
                <w:color w:val="000000"/>
                <w:sz w:val="20"/>
              </w:rPr>
              <w:t>ввоз лекарственных средств, зарегистрированных на территории Республики Казахстан (из стран Евразийского экономического союза)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7A6A7"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11C27" w14:textId="77777777" w:rsidR="00CD7126" w:rsidRDefault="00000000">
            <w:pPr>
              <w:spacing w:after="20"/>
              <w:ind w:left="20"/>
              <w:jc w:val="both"/>
            </w:pPr>
            <w:r>
              <w:rPr>
                <w:color w:val="000000"/>
                <w:sz w:val="20"/>
              </w:rPr>
              <w:t xml:space="preserve">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Приказ Министра здравоохранения Республики Казахстан от 8 декабря 2020 года № ҚР ДСМ-237/2020. Зарегистрирован в Реестре государственной регистрации нормативных правовых актов № 21749</w:t>
            </w:r>
          </w:p>
        </w:tc>
      </w:tr>
      <w:tr w:rsidR="00CD7126" w14:paraId="47897F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2B3BB" w14:textId="77777777" w:rsidR="00CD7126" w:rsidRDefault="00000000">
            <w:pPr>
              <w:spacing w:after="20"/>
              <w:ind w:left="20"/>
              <w:jc w:val="both"/>
            </w:pPr>
            <w:r>
              <w:rPr>
                <w:color w:val="000000"/>
                <w:sz w:val="20"/>
              </w:rPr>
              <w:t>322.</w:t>
            </w:r>
          </w:p>
        </w:tc>
        <w:tc>
          <w:tcPr>
            <w:tcW w:w="1230" w:type="dxa"/>
            <w:vMerge/>
            <w:tcBorders>
              <w:top w:val="nil"/>
              <w:left w:val="single" w:sz="5" w:space="0" w:color="CFCFCF"/>
              <w:bottom w:val="single" w:sz="5" w:space="0" w:color="CFCFCF"/>
              <w:right w:val="single" w:sz="5" w:space="0" w:color="CFCFCF"/>
            </w:tcBorders>
          </w:tcPr>
          <w:p w14:paraId="78C5F27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F377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9736F" w14:textId="77777777" w:rsidR="00CD7126" w:rsidRDefault="00000000">
            <w:pPr>
              <w:spacing w:after="20"/>
              <w:ind w:left="20"/>
              <w:jc w:val="both"/>
            </w:pPr>
            <w:r>
              <w:rPr>
                <w:color w:val="000000"/>
                <w:sz w:val="20"/>
              </w:rPr>
              <w:t>ввоз лекарственных средств, незарегистрированных на территории Республики Казахстан из стран Евразийского экономического союза</w:t>
            </w:r>
          </w:p>
        </w:tc>
        <w:tc>
          <w:tcPr>
            <w:tcW w:w="1230" w:type="dxa"/>
            <w:vMerge/>
            <w:tcBorders>
              <w:top w:val="nil"/>
              <w:left w:val="single" w:sz="5" w:space="0" w:color="CFCFCF"/>
              <w:bottom w:val="single" w:sz="5" w:space="0" w:color="CFCFCF"/>
              <w:right w:val="single" w:sz="5" w:space="0" w:color="CFCFCF"/>
            </w:tcBorders>
          </w:tcPr>
          <w:p w14:paraId="4E0E0CD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C0F71B2" w14:textId="77777777" w:rsidR="00CD7126" w:rsidRDefault="00CD7126"/>
        </w:tc>
      </w:tr>
      <w:tr w:rsidR="00CD7126" w14:paraId="517E9A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EB0B7" w14:textId="77777777" w:rsidR="00CD7126" w:rsidRDefault="00000000">
            <w:pPr>
              <w:spacing w:after="20"/>
              <w:ind w:left="20"/>
              <w:jc w:val="both"/>
            </w:pPr>
            <w:r>
              <w:rPr>
                <w:color w:val="000000"/>
                <w:sz w:val="20"/>
              </w:rPr>
              <w:t>323.</w:t>
            </w:r>
          </w:p>
        </w:tc>
        <w:tc>
          <w:tcPr>
            <w:tcW w:w="1230" w:type="dxa"/>
            <w:vMerge/>
            <w:tcBorders>
              <w:top w:val="nil"/>
              <w:left w:val="single" w:sz="5" w:space="0" w:color="CFCFCF"/>
              <w:bottom w:val="single" w:sz="5" w:space="0" w:color="CFCFCF"/>
              <w:right w:val="single" w:sz="5" w:space="0" w:color="CFCFCF"/>
            </w:tcBorders>
          </w:tcPr>
          <w:p w14:paraId="7A2E17E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557ADF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9D930" w14:textId="77777777" w:rsidR="00CD7126" w:rsidRDefault="00000000">
            <w:pPr>
              <w:spacing w:after="20"/>
              <w:ind w:left="20"/>
              <w:jc w:val="both"/>
            </w:pPr>
            <w:r>
              <w:rPr>
                <w:color w:val="000000"/>
                <w:sz w:val="20"/>
              </w:rPr>
              <w:t>ввоз медицинских изделий, зарегистрированных на территории Республики Казахстан</w:t>
            </w:r>
          </w:p>
        </w:tc>
        <w:tc>
          <w:tcPr>
            <w:tcW w:w="1230" w:type="dxa"/>
            <w:vMerge/>
            <w:tcBorders>
              <w:top w:val="nil"/>
              <w:left w:val="single" w:sz="5" w:space="0" w:color="CFCFCF"/>
              <w:bottom w:val="single" w:sz="5" w:space="0" w:color="CFCFCF"/>
              <w:right w:val="single" w:sz="5" w:space="0" w:color="CFCFCF"/>
            </w:tcBorders>
          </w:tcPr>
          <w:p w14:paraId="37CDD4F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6FC8FE" w14:textId="77777777" w:rsidR="00CD7126" w:rsidRDefault="00CD7126"/>
        </w:tc>
      </w:tr>
      <w:tr w:rsidR="00CD7126" w14:paraId="20DA33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BC686" w14:textId="77777777" w:rsidR="00CD7126" w:rsidRDefault="00000000">
            <w:pPr>
              <w:spacing w:after="20"/>
              <w:ind w:left="20"/>
              <w:jc w:val="both"/>
            </w:pPr>
            <w:r>
              <w:rPr>
                <w:color w:val="000000"/>
                <w:sz w:val="20"/>
              </w:rPr>
              <w:t>324.</w:t>
            </w:r>
          </w:p>
        </w:tc>
        <w:tc>
          <w:tcPr>
            <w:tcW w:w="1230" w:type="dxa"/>
            <w:vMerge/>
            <w:tcBorders>
              <w:top w:val="nil"/>
              <w:left w:val="single" w:sz="5" w:space="0" w:color="CFCFCF"/>
              <w:bottom w:val="single" w:sz="5" w:space="0" w:color="CFCFCF"/>
              <w:right w:val="single" w:sz="5" w:space="0" w:color="CFCFCF"/>
            </w:tcBorders>
          </w:tcPr>
          <w:p w14:paraId="702BB0A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72617A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5F3E0" w14:textId="77777777" w:rsidR="00CD7126" w:rsidRDefault="00000000">
            <w:pPr>
              <w:spacing w:after="20"/>
              <w:ind w:left="20"/>
              <w:jc w:val="both"/>
            </w:pPr>
            <w:r>
              <w:rPr>
                <w:color w:val="000000"/>
                <w:sz w:val="20"/>
              </w:rPr>
              <w:t>ввоз медицинских изделий, незарегистрированных на территории Республики Казахстан</w:t>
            </w:r>
          </w:p>
        </w:tc>
        <w:tc>
          <w:tcPr>
            <w:tcW w:w="1230" w:type="dxa"/>
            <w:vMerge/>
            <w:tcBorders>
              <w:top w:val="nil"/>
              <w:left w:val="single" w:sz="5" w:space="0" w:color="CFCFCF"/>
              <w:bottom w:val="single" w:sz="5" w:space="0" w:color="CFCFCF"/>
              <w:right w:val="single" w:sz="5" w:space="0" w:color="CFCFCF"/>
            </w:tcBorders>
          </w:tcPr>
          <w:p w14:paraId="4149B78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412D09F" w14:textId="77777777" w:rsidR="00CD7126" w:rsidRDefault="00CD7126"/>
        </w:tc>
      </w:tr>
      <w:tr w:rsidR="00CD7126" w14:paraId="0783D3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4C0DA" w14:textId="77777777" w:rsidR="00CD7126" w:rsidRDefault="00000000">
            <w:pPr>
              <w:spacing w:after="20"/>
              <w:ind w:left="20"/>
              <w:jc w:val="both"/>
            </w:pPr>
            <w:r>
              <w:rPr>
                <w:color w:val="000000"/>
                <w:sz w:val="20"/>
              </w:rPr>
              <w:t>325.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74A33" w14:textId="77777777" w:rsidR="00CD7126" w:rsidRDefault="00000000">
            <w:pPr>
              <w:spacing w:after="20"/>
              <w:ind w:left="20"/>
              <w:jc w:val="both"/>
            </w:pPr>
            <w:r>
              <w:rPr>
                <w:color w:val="000000"/>
                <w:sz w:val="20"/>
              </w:rPr>
              <w:t>00602006-1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69305" w14:textId="77777777" w:rsidR="00CD7126" w:rsidRDefault="00000000">
            <w:pPr>
              <w:spacing w:after="20"/>
              <w:ind w:left="20"/>
              <w:jc w:val="both"/>
            </w:pPr>
            <w:r>
              <w:rPr>
                <w:color w:val="000000"/>
                <w:sz w:val="20"/>
              </w:rPr>
              <w:t>Выдача согласования и (или) заключения (разрешительного документа) на вывоз зарегистрированных и не зарегистрированных в Республике Казахстан лекарственных средств и медицинских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2F079" w14:textId="77777777" w:rsidR="00CD7126" w:rsidRDefault="00000000">
            <w:pPr>
              <w:spacing w:after="20"/>
              <w:ind w:left="20"/>
              <w:jc w:val="both"/>
            </w:pPr>
            <w:r>
              <w:rPr>
                <w:color w:val="000000"/>
                <w:sz w:val="20"/>
              </w:rPr>
              <w:t>вывоз лекарственных средств, зарегистрированных на территории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01AA4"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AC066" w14:textId="77777777" w:rsidR="00CD7126" w:rsidRDefault="00000000">
            <w:pPr>
              <w:spacing w:after="20"/>
              <w:ind w:left="20"/>
              <w:jc w:val="both"/>
            </w:pPr>
            <w:r>
              <w:rPr>
                <w:color w:val="000000"/>
                <w:sz w:val="20"/>
              </w:rPr>
              <w:t xml:space="preserve">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Приказ Министра здравоохранения Республики Казахстан от 8 декабря 2020 года № ҚР ДСМ-237/2020. Зарегистрирован в Реестре государственной регистрации нормативных правовых актов № 21749</w:t>
            </w:r>
          </w:p>
        </w:tc>
      </w:tr>
      <w:tr w:rsidR="00CD7126" w14:paraId="6FA73E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5B826" w14:textId="77777777" w:rsidR="00CD7126" w:rsidRDefault="00000000">
            <w:pPr>
              <w:spacing w:after="20"/>
              <w:ind w:left="20"/>
              <w:jc w:val="both"/>
            </w:pPr>
            <w:r>
              <w:rPr>
                <w:color w:val="000000"/>
                <w:sz w:val="20"/>
              </w:rPr>
              <w:t>326.</w:t>
            </w:r>
          </w:p>
        </w:tc>
        <w:tc>
          <w:tcPr>
            <w:tcW w:w="1230" w:type="dxa"/>
            <w:vMerge/>
            <w:tcBorders>
              <w:top w:val="nil"/>
              <w:left w:val="single" w:sz="5" w:space="0" w:color="CFCFCF"/>
              <w:bottom w:val="single" w:sz="5" w:space="0" w:color="CFCFCF"/>
              <w:right w:val="single" w:sz="5" w:space="0" w:color="CFCFCF"/>
            </w:tcBorders>
          </w:tcPr>
          <w:p w14:paraId="78B67CB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DC774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92BE0" w14:textId="77777777" w:rsidR="00CD7126" w:rsidRDefault="00000000">
            <w:pPr>
              <w:spacing w:after="20"/>
              <w:ind w:left="20"/>
              <w:jc w:val="both"/>
            </w:pPr>
            <w:r>
              <w:rPr>
                <w:color w:val="000000"/>
                <w:sz w:val="20"/>
              </w:rPr>
              <w:t>вывоз лекарственных средств, незарегистрированных на территории Республики Казахстан</w:t>
            </w:r>
          </w:p>
        </w:tc>
        <w:tc>
          <w:tcPr>
            <w:tcW w:w="1230" w:type="dxa"/>
            <w:vMerge/>
            <w:tcBorders>
              <w:top w:val="nil"/>
              <w:left w:val="single" w:sz="5" w:space="0" w:color="CFCFCF"/>
              <w:bottom w:val="single" w:sz="5" w:space="0" w:color="CFCFCF"/>
              <w:right w:val="single" w:sz="5" w:space="0" w:color="CFCFCF"/>
            </w:tcBorders>
          </w:tcPr>
          <w:p w14:paraId="5D74E99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93349E8" w14:textId="77777777" w:rsidR="00CD7126" w:rsidRDefault="00CD7126"/>
        </w:tc>
      </w:tr>
      <w:tr w:rsidR="00CD7126" w14:paraId="077CA1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1A1E78" w14:textId="77777777" w:rsidR="00CD7126" w:rsidRDefault="00000000">
            <w:pPr>
              <w:spacing w:after="20"/>
              <w:ind w:left="20"/>
              <w:jc w:val="both"/>
            </w:pPr>
            <w:r>
              <w:rPr>
                <w:color w:val="000000"/>
                <w:sz w:val="20"/>
              </w:rPr>
              <w:t>327.</w:t>
            </w:r>
          </w:p>
        </w:tc>
        <w:tc>
          <w:tcPr>
            <w:tcW w:w="1230" w:type="dxa"/>
            <w:vMerge/>
            <w:tcBorders>
              <w:top w:val="nil"/>
              <w:left w:val="single" w:sz="5" w:space="0" w:color="CFCFCF"/>
              <w:bottom w:val="single" w:sz="5" w:space="0" w:color="CFCFCF"/>
              <w:right w:val="single" w:sz="5" w:space="0" w:color="CFCFCF"/>
            </w:tcBorders>
          </w:tcPr>
          <w:p w14:paraId="4B0FD12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D7FD9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77E30" w14:textId="77777777" w:rsidR="00CD7126" w:rsidRDefault="00000000">
            <w:pPr>
              <w:spacing w:after="20"/>
              <w:ind w:left="20"/>
              <w:jc w:val="both"/>
            </w:pPr>
            <w:r>
              <w:rPr>
                <w:color w:val="000000"/>
                <w:sz w:val="20"/>
              </w:rPr>
              <w:t>вывоз медицинских изделий, зарегистрированных на территории Республики Казахстан</w:t>
            </w:r>
          </w:p>
        </w:tc>
        <w:tc>
          <w:tcPr>
            <w:tcW w:w="1230" w:type="dxa"/>
            <w:vMerge/>
            <w:tcBorders>
              <w:top w:val="nil"/>
              <w:left w:val="single" w:sz="5" w:space="0" w:color="CFCFCF"/>
              <w:bottom w:val="single" w:sz="5" w:space="0" w:color="CFCFCF"/>
              <w:right w:val="single" w:sz="5" w:space="0" w:color="CFCFCF"/>
            </w:tcBorders>
          </w:tcPr>
          <w:p w14:paraId="7320E17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F764688" w14:textId="77777777" w:rsidR="00CD7126" w:rsidRDefault="00CD7126"/>
        </w:tc>
      </w:tr>
      <w:tr w:rsidR="00CD7126" w14:paraId="698DF6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F3586" w14:textId="77777777" w:rsidR="00CD7126" w:rsidRDefault="00000000">
            <w:pPr>
              <w:spacing w:after="20"/>
              <w:ind w:left="20"/>
              <w:jc w:val="both"/>
            </w:pPr>
            <w:r>
              <w:rPr>
                <w:color w:val="000000"/>
                <w:sz w:val="20"/>
              </w:rPr>
              <w:t>328.</w:t>
            </w:r>
          </w:p>
        </w:tc>
        <w:tc>
          <w:tcPr>
            <w:tcW w:w="1230" w:type="dxa"/>
            <w:vMerge/>
            <w:tcBorders>
              <w:top w:val="nil"/>
              <w:left w:val="single" w:sz="5" w:space="0" w:color="CFCFCF"/>
              <w:bottom w:val="single" w:sz="5" w:space="0" w:color="CFCFCF"/>
              <w:right w:val="single" w:sz="5" w:space="0" w:color="CFCFCF"/>
            </w:tcBorders>
          </w:tcPr>
          <w:p w14:paraId="3AF5462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90EBE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7F848" w14:textId="77777777" w:rsidR="00CD7126" w:rsidRDefault="00000000">
            <w:pPr>
              <w:spacing w:after="20"/>
              <w:ind w:left="20"/>
              <w:jc w:val="both"/>
            </w:pPr>
            <w:r>
              <w:rPr>
                <w:color w:val="000000"/>
                <w:sz w:val="20"/>
              </w:rPr>
              <w:t>вывоз медицинских изделий, незарегистрированных на территории Республики Казахстан</w:t>
            </w:r>
          </w:p>
        </w:tc>
        <w:tc>
          <w:tcPr>
            <w:tcW w:w="1230" w:type="dxa"/>
            <w:vMerge/>
            <w:tcBorders>
              <w:top w:val="nil"/>
              <w:left w:val="single" w:sz="5" w:space="0" w:color="CFCFCF"/>
              <w:bottom w:val="single" w:sz="5" w:space="0" w:color="CFCFCF"/>
              <w:right w:val="single" w:sz="5" w:space="0" w:color="CFCFCF"/>
            </w:tcBorders>
          </w:tcPr>
          <w:p w14:paraId="54BCAE8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7F8E96" w14:textId="77777777" w:rsidR="00CD7126" w:rsidRDefault="00CD7126"/>
        </w:tc>
      </w:tr>
      <w:tr w:rsidR="00CD7126" w14:paraId="2A0E8D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40BB16" w14:textId="77777777" w:rsidR="00CD7126" w:rsidRDefault="00000000">
            <w:pPr>
              <w:spacing w:after="20"/>
              <w:ind w:left="20"/>
              <w:jc w:val="both"/>
            </w:pPr>
            <w:r>
              <w:rPr>
                <w:color w:val="000000"/>
                <w:sz w:val="20"/>
              </w:rPr>
              <w:t>329.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5F475" w14:textId="77777777" w:rsidR="00CD7126" w:rsidRDefault="00000000">
            <w:pPr>
              <w:spacing w:after="20"/>
              <w:ind w:left="20"/>
              <w:jc w:val="both"/>
            </w:pPr>
            <w:r>
              <w:rPr>
                <w:color w:val="000000"/>
                <w:sz w:val="20"/>
              </w:rPr>
              <w:t>00602007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038EC" w14:textId="77777777" w:rsidR="00CD7126" w:rsidRDefault="00000000">
            <w:pPr>
              <w:spacing w:after="20"/>
              <w:ind w:left="20"/>
              <w:jc w:val="both"/>
            </w:pPr>
            <w:r>
              <w:rPr>
                <w:color w:val="000000"/>
                <w:sz w:val="20"/>
              </w:rPr>
              <w:t>Выдача лицензии на медицинскую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4787F" w14:textId="77777777" w:rsidR="00CD7126" w:rsidRDefault="00CD7126">
            <w:pPr>
              <w:spacing w:after="20"/>
              <w:ind w:left="20"/>
              <w:jc w:val="both"/>
            </w:pPr>
          </w:p>
          <w:p w14:paraId="1AEF73E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E67F7"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76305"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медицинскую деятельность" приказ Министра здравоохранения Республики Казахстан от 9 марта 2022 года № ҚР ДСМ - 22 О внесении изменения в приказ Министра здравоохранения Республики Казахстан от 1 июня 2020 года № ҚР ДСМ-59/2020. Зарегистрирован в Министерстве юстиции Республики Казахстан 15 марта 2022 года № 27111.</w:t>
            </w:r>
          </w:p>
        </w:tc>
      </w:tr>
      <w:tr w:rsidR="00CD7126" w14:paraId="3C3E67C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654EA" w14:textId="77777777" w:rsidR="00CD7126" w:rsidRDefault="00000000">
            <w:pPr>
              <w:spacing w:after="20"/>
              <w:ind w:left="20"/>
              <w:jc w:val="both"/>
            </w:pPr>
            <w:r>
              <w:rPr>
                <w:color w:val="000000"/>
                <w:sz w:val="20"/>
              </w:rPr>
              <w:t>330.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44E08" w14:textId="77777777" w:rsidR="00CD7126" w:rsidRDefault="00000000">
            <w:pPr>
              <w:spacing w:after="20"/>
              <w:ind w:left="20"/>
              <w:jc w:val="both"/>
            </w:pPr>
            <w:r>
              <w:rPr>
                <w:color w:val="000000"/>
                <w:sz w:val="20"/>
              </w:rPr>
              <w:t>00602008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24527" w14:textId="77777777" w:rsidR="00CD7126" w:rsidRDefault="00000000">
            <w:pPr>
              <w:spacing w:after="20"/>
              <w:ind w:left="20"/>
              <w:jc w:val="both"/>
            </w:pPr>
            <w:r>
              <w:rPr>
                <w:color w:val="000000"/>
                <w:sz w:val="20"/>
              </w:rPr>
              <w:t>Выдача лицензии на фармацевтическую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39E25" w14:textId="77777777" w:rsidR="00CD7126" w:rsidRDefault="00CD7126">
            <w:pPr>
              <w:spacing w:after="20"/>
              <w:ind w:left="20"/>
              <w:jc w:val="both"/>
            </w:pPr>
          </w:p>
          <w:p w14:paraId="6616B50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BA13E"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576E0" w14:textId="77777777" w:rsidR="00CD7126" w:rsidRDefault="00000000">
            <w:pPr>
              <w:spacing w:after="20"/>
              <w:ind w:left="20"/>
              <w:jc w:val="both"/>
            </w:pPr>
            <w:r>
              <w:rPr>
                <w:color w:val="000000"/>
                <w:sz w:val="20"/>
              </w:rPr>
              <w:t>Приказ Министра здравоохранения Республики Казахстан от 16 мая 2022 года № ҚР ДСМ - 45 "О некоторых вопросах оказания государственных услуг в сфере фармацевтической деятельности". Зарегистрирован в Министерстве юстиции Республики Казахстан 17 мая 2022 года № 28085</w:t>
            </w:r>
          </w:p>
        </w:tc>
      </w:tr>
      <w:tr w:rsidR="00CD7126" w14:paraId="1B3A22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05FF6" w14:textId="77777777" w:rsidR="00CD7126" w:rsidRDefault="00000000">
            <w:pPr>
              <w:spacing w:after="20"/>
              <w:ind w:left="20"/>
              <w:jc w:val="both"/>
            </w:pPr>
            <w:r>
              <w:rPr>
                <w:color w:val="000000"/>
                <w:sz w:val="20"/>
              </w:rPr>
              <w:t>331.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E4752" w14:textId="77777777" w:rsidR="00CD7126" w:rsidRDefault="00000000">
            <w:pPr>
              <w:spacing w:after="20"/>
              <w:ind w:left="20"/>
              <w:jc w:val="both"/>
            </w:pPr>
            <w:r>
              <w:rPr>
                <w:color w:val="000000"/>
                <w:sz w:val="20"/>
              </w:rPr>
              <w:t>00602009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2DE4B" w14:textId="77777777" w:rsidR="00CD7126" w:rsidRDefault="00000000">
            <w:pPr>
              <w:spacing w:after="20"/>
              <w:ind w:left="20"/>
              <w:jc w:val="both"/>
            </w:pPr>
            <w:r>
              <w:rPr>
                <w:color w:val="000000"/>
                <w:sz w:val="20"/>
              </w:rPr>
              <w:t>Выдача лицензии на осуществление деятельности в сфере оборота наркотических средств, психотропных веществ и прекурсоров в области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6C45A" w14:textId="77777777" w:rsidR="00CD7126" w:rsidRDefault="00CD7126">
            <w:pPr>
              <w:spacing w:after="20"/>
              <w:ind w:left="20"/>
              <w:jc w:val="both"/>
            </w:pPr>
          </w:p>
          <w:p w14:paraId="04C79A2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0608A"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480B4" w14:textId="77777777" w:rsidR="00CD7126" w:rsidRDefault="00000000">
            <w:pPr>
              <w:spacing w:after="20"/>
              <w:ind w:left="20"/>
              <w:jc w:val="both"/>
            </w:pPr>
            <w:r>
              <w:rPr>
                <w:color w:val="000000"/>
                <w:sz w:val="20"/>
              </w:rPr>
              <w:t>Приказ Министра здравоохранения Республики Казахстан от 16 мая 2022 года № ҚР ДСМ - 45 "О некоторых вопросах оказания государственных услуг в сфере фармацевтической деятельности". Зарегистрирован в Министерстве юстиции Республики Казахстан 17 мая 2022 года № 28085</w:t>
            </w:r>
          </w:p>
        </w:tc>
      </w:tr>
      <w:tr w:rsidR="00CD7126" w14:paraId="7FE2BC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B642B" w14:textId="77777777" w:rsidR="00CD7126" w:rsidRDefault="00000000">
            <w:pPr>
              <w:spacing w:after="20"/>
              <w:ind w:left="20"/>
              <w:jc w:val="both"/>
            </w:pPr>
            <w:r>
              <w:rPr>
                <w:color w:val="000000"/>
                <w:sz w:val="20"/>
              </w:rPr>
              <w:t>332.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E9845" w14:textId="77777777" w:rsidR="00CD7126" w:rsidRDefault="00000000">
            <w:pPr>
              <w:spacing w:after="20"/>
              <w:ind w:left="20"/>
              <w:jc w:val="both"/>
            </w:pPr>
            <w:r>
              <w:rPr>
                <w:color w:val="000000"/>
                <w:sz w:val="20"/>
              </w:rPr>
              <w:t>00602010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44FF4" w14:textId="77777777" w:rsidR="00CD7126" w:rsidRDefault="00000000">
            <w:pPr>
              <w:spacing w:after="20"/>
              <w:ind w:left="20"/>
              <w:jc w:val="both"/>
            </w:pPr>
            <w:r>
              <w:rPr>
                <w:color w:val="000000"/>
                <w:sz w:val="20"/>
              </w:rPr>
              <w:t>Выдача разрешения на проведение клинического исследования и (или) испытания фармакологических и лекарственных средств, медицинских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C2906" w14:textId="77777777" w:rsidR="00CD7126" w:rsidRDefault="00CD7126">
            <w:pPr>
              <w:spacing w:after="20"/>
              <w:ind w:left="20"/>
              <w:jc w:val="both"/>
            </w:pPr>
          </w:p>
          <w:p w14:paraId="20EE758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F147A"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1901E" w14:textId="77777777" w:rsidR="00CD7126" w:rsidRDefault="00000000">
            <w:pPr>
              <w:spacing w:after="20"/>
              <w:ind w:left="20"/>
              <w:jc w:val="both"/>
            </w:pPr>
            <w:r>
              <w:rPr>
                <w:color w:val="000000"/>
                <w:sz w:val="20"/>
              </w:rPr>
              <w:t xml:space="preserve"> "Об утверждении правил проведения клинических исследований лекарственных средств и медицинских изделий, клинико-лабораторных испытаний медицинских изделий для диагностики вне живого организма (in vitro) и требования к клиническим базам и оказания государственной услуги Выдача разрешения на проведение клинического исследования и (или) испытания фармакологических и лекарственных средств, медицинских изделий". Приказ Министра здравоохранения Республики Казахстан от 7 апреля 2022 года №ҚР ДСМ- 35 "О внесении изменений и дополнений в приказ Министра здравоохранения Республики Казахстан от 11 декабря 2020 года № ҚР ДСМ-248/2020 Зарегистрирован в Министерстве юстиции Республики Казахстан 12 апреля 2022 года № 27526.</w:t>
            </w:r>
          </w:p>
        </w:tc>
      </w:tr>
      <w:tr w:rsidR="00CD7126" w14:paraId="2B2C0B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B8AC8" w14:textId="77777777" w:rsidR="00CD7126" w:rsidRDefault="00000000">
            <w:pPr>
              <w:spacing w:after="20"/>
              <w:ind w:left="20"/>
              <w:jc w:val="both"/>
            </w:pPr>
            <w:r>
              <w:rPr>
                <w:color w:val="000000"/>
                <w:sz w:val="20"/>
              </w:rPr>
              <w:t>333.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7FDCA" w14:textId="77777777" w:rsidR="00CD7126" w:rsidRDefault="00000000">
            <w:pPr>
              <w:spacing w:after="20"/>
              <w:ind w:left="20"/>
              <w:jc w:val="both"/>
            </w:pPr>
            <w:r>
              <w:rPr>
                <w:color w:val="000000"/>
                <w:sz w:val="20"/>
              </w:rPr>
              <w:t>00602011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FEDC6" w14:textId="77777777" w:rsidR="00CD7126" w:rsidRDefault="00000000">
            <w:pPr>
              <w:spacing w:after="20"/>
              <w:ind w:left="20"/>
              <w:jc w:val="both"/>
            </w:pPr>
            <w:r>
              <w:rPr>
                <w:color w:val="000000"/>
                <w:sz w:val="20"/>
              </w:rPr>
              <w:t>Государственная регистрация, перерегистрация лекарственного средства или медицинского изделия, внесение изменений в регистрационное досье лекарственного средства или медицинского изделия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19209" w14:textId="77777777" w:rsidR="00CD7126" w:rsidRDefault="00CD7126">
            <w:pPr>
              <w:spacing w:after="20"/>
              <w:ind w:left="20"/>
              <w:jc w:val="both"/>
            </w:pPr>
          </w:p>
          <w:p w14:paraId="755C133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A5522"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0FB0D" w14:textId="77777777" w:rsidR="00CD7126" w:rsidRDefault="00000000">
            <w:pPr>
              <w:spacing w:after="20"/>
              <w:ind w:left="20"/>
              <w:jc w:val="both"/>
            </w:pPr>
            <w:r>
              <w:rPr>
                <w:color w:val="000000"/>
                <w:sz w:val="20"/>
              </w:rPr>
              <w:t xml:space="preserve">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Приказ Министра здравоохранения Республики Казахстан от 9 февраля 2021 года № ҚР ДСМ-16. Зарегистрирован в Реестре государственной регистрации нормативных правовых актов № 22175.</w:t>
            </w:r>
          </w:p>
        </w:tc>
      </w:tr>
      <w:tr w:rsidR="00CD7126" w14:paraId="4F80FA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89954" w14:textId="77777777" w:rsidR="00CD7126" w:rsidRDefault="00000000">
            <w:pPr>
              <w:spacing w:after="20"/>
              <w:ind w:left="20"/>
              <w:jc w:val="both"/>
            </w:pPr>
            <w:r>
              <w:rPr>
                <w:color w:val="000000"/>
                <w:sz w:val="20"/>
              </w:rPr>
              <w:t>334.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F0F2B" w14:textId="77777777" w:rsidR="00CD7126" w:rsidRDefault="00000000">
            <w:pPr>
              <w:spacing w:after="20"/>
              <w:ind w:left="20"/>
              <w:jc w:val="both"/>
            </w:pPr>
            <w:r>
              <w:rPr>
                <w:color w:val="000000"/>
                <w:sz w:val="20"/>
              </w:rPr>
              <w:t>00602012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5D4CA" w14:textId="77777777" w:rsidR="00CD7126" w:rsidRDefault="00000000">
            <w:pPr>
              <w:spacing w:after="20"/>
              <w:ind w:left="20"/>
              <w:jc w:val="both"/>
            </w:pPr>
            <w:r>
              <w:rPr>
                <w:color w:val="000000"/>
                <w:sz w:val="20"/>
              </w:rPr>
              <w:t>Выдача свидетельства о государственной регистрации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12000" w14:textId="77777777" w:rsidR="00CD7126" w:rsidRDefault="00000000">
            <w:pPr>
              <w:spacing w:after="20"/>
              <w:ind w:left="20"/>
              <w:jc w:val="both"/>
            </w:pPr>
            <w:r>
              <w:rPr>
                <w:color w:val="000000"/>
                <w:sz w:val="20"/>
              </w:rPr>
              <w:t>получение свидетельства о государственной регистрации продукции для продукции, изготавливаемой на таможенной территории Евразийского экономического союза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578F2"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D8055"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51FFE1A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29D25F" w14:textId="77777777" w:rsidR="00CD7126" w:rsidRDefault="00000000">
            <w:pPr>
              <w:spacing w:after="20"/>
              <w:ind w:left="20"/>
              <w:jc w:val="both"/>
            </w:pPr>
            <w:r>
              <w:rPr>
                <w:color w:val="000000"/>
                <w:sz w:val="20"/>
              </w:rPr>
              <w:t>335.</w:t>
            </w:r>
          </w:p>
        </w:tc>
        <w:tc>
          <w:tcPr>
            <w:tcW w:w="1230" w:type="dxa"/>
            <w:vMerge/>
            <w:tcBorders>
              <w:top w:val="nil"/>
              <w:left w:val="single" w:sz="5" w:space="0" w:color="CFCFCF"/>
              <w:bottom w:val="single" w:sz="5" w:space="0" w:color="CFCFCF"/>
              <w:right w:val="single" w:sz="5" w:space="0" w:color="CFCFCF"/>
            </w:tcBorders>
          </w:tcPr>
          <w:p w14:paraId="39783B4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864E6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9E5A9" w14:textId="77777777" w:rsidR="00CD7126" w:rsidRDefault="00000000">
            <w:pPr>
              <w:spacing w:after="20"/>
              <w:ind w:left="20"/>
              <w:jc w:val="both"/>
            </w:pPr>
            <w:r>
              <w:rPr>
                <w:color w:val="000000"/>
                <w:sz w:val="20"/>
              </w:rPr>
              <w:t>получение свидетельства о государственной регистрации продукции для продукции, изготавливаемой вне таможенной территории Евразийского экономического союза</w:t>
            </w:r>
          </w:p>
        </w:tc>
        <w:tc>
          <w:tcPr>
            <w:tcW w:w="1230" w:type="dxa"/>
            <w:vMerge/>
            <w:tcBorders>
              <w:top w:val="nil"/>
              <w:left w:val="single" w:sz="5" w:space="0" w:color="CFCFCF"/>
              <w:bottom w:val="single" w:sz="5" w:space="0" w:color="CFCFCF"/>
              <w:right w:val="single" w:sz="5" w:space="0" w:color="CFCFCF"/>
            </w:tcBorders>
          </w:tcPr>
          <w:p w14:paraId="426C58F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19EBE85" w14:textId="77777777" w:rsidR="00CD7126" w:rsidRDefault="00CD7126"/>
        </w:tc>
      </w:tr>
      <w:tr w:rsidR="00CD7126" w14:paraId="1B709E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00494" w14:textId="77777777" w:rsidR="00CD7126" w:rsidRDefault="00000000">
            <w:pPr>
              <w:spacing w:after="20"/>
              <w:ind w:left="20"/>
              <w:jc w:val="both"/>
            </w:pPr>
            <w:r>
              <w:rPr>
                <w:color w:val="000000"/>
                <w:sz w:val="20"/>
              </w:rPr>
              <w:t>336.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C7DDB" w14:textId="77777777" w:rsidR="00CD7126" w:rsidRDefault="00000000">
            <w:pPr>
              <w:spacing w:after="20"/>
              <w:ind w:left="20"/>
              <w:jc w:val="both"/>
            </w:pPr>
            <w:r>
              <w:rPr>
                <w:color w:val="000000"/>
                <w:sz w:val="20"/>
              </w:rPr>
              <w:t>00602013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F719" w14:textId="77777777" w:rsidR="00CD7126" w:rsidRDefault="00000000">
            <w:pPr>
              <w:spacing w:after="20"/>
              <w:ind w:left="20"/>
              <w:jc w:val="both"/>
            </w:pPr>
            <w:r>
              <w:rPr>
                <w:color w:val="000000"/>
                <w:sz w:val="20"/>
              </w:rPr>
              <w:t>Выдача лицензии на ввоз на территорию Республики Казахстан из государств, не являющихся членами Евразийского экономического союза, и вывоз с территории Республики Казахстан в эти государства органов (части органа) и (или) тканей (части ткани) человека, крови и ее компонентов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8714B" w14:textId="77777777" w:rsidR="00CD7126" w:rsidRDefault="00CD7126">
            <w:pPr>
              <w:spacing w:after="20"/>
              <w:ind w:left="20"/>
              <w:jc w:val="both"/>
            </w:pPr>
          </w:p>
          <w:p w14:paraId="719F23C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CB22F"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C78BC"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ввоз на территорию Республики Казахстан и (или) вывоз с территории Республики Казахстан органов (части органов) и (или) тканей человека, крови и ее компонентов" приказ Министра здравоохранения Республики Казахстан от 3 февраля 2022 года № ҚР ДСМ-10 О внесении изменений в приказ Министра здравоохранения Республики Казахстан от 30 апреля 2020 года № ҚР ДСМ-43/2020. Зарегистрирован в Министерстве юстиции Республики Казахстан 8 февраля 2022 года № 26751.</w:t>
            </w:r>
          </w:p>
        </w:tc>
      </w:tr>
      <w:tr w:rsidR="00CD7126" w14:paraId="72B482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F2077" w14:textId="77777777" w:rsidR="00CD7126" w:rsidRDefault="00000000">
            <w:pPr>
              <w:spacing w:after="20"/>
              <w:ind w:left="20"/>
              <w:jc w:val="both"/>
            </w:pPr>
            <w:r>
              <w:rPr>
                <w:color w:val="000000"/>
                <w:sz w:val="20"/>
              </w:rPr>
              <w:t>337.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D564C" w14:textId="77777777" w:rsidR="00CD7126" w:rsidRDefault="00000000">
            <w:pPr>
              <w:spacing w:after="20"/>
              <w:ind w:left="20"/>
              <w:jc w:val="both"/>
            </w:pPr>
            <w:r>
              <w:rPr>
                <w:color w:val="000000"/>
                <w:sz w:val="20"/>
              </w:rPr>
              <w:t>00602014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49AB2" w14:textId="77777777" w:rsidR="00CD7126" w:rsidRDefault="00000000">
            <w:pPr>
              <w:spacing w:after="20"/>
              <w:ind w:left="20"/>
              <w:jc w:val="both"/>
            </w:pPr>
            <w:r>
              <w:rPr>
                <w:color w:val="000000"/>
                <w:sz w:val="20"/>
              </w:rPr>
              <w:t>Выдача заключений (разрешительных документов) на ввоз на территорию Республики Казахстан из государств, не являющихся членами Евразийского экономического союза, и вывоз с территории Республики Казахстан в эти государства образцов биологических материалов человека, гемопоэтических стволовых клеток, костного мозга, донорских лимфоцитов в целях проведения неродственной трансплантации, половых клеток и эмбрионов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F6684" w14:textId="77777777" w:rsidR="00CD7126" w:rsidRDefault="00CD7126">
            <w:pPr>
              <w:spacing w:after="20"/>
              <w:ind w:left="20"/>
              <w:jc w:val="both"/>
            </w:pPr>
          </w:p>
          <w:p w14:paraId="363CDD9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D218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CED33" w14:textId="77777777" w:rsidR="00CD7126" w:rsidRDefault="00000000">
            <w:pPr>
              <w:spacing w:after="20"/>
              <w:ind w:left="20"/>
              <w:jc w:val="both"/>
            </w:pPr>
            <w:r>
              <w:rPr>
                <w:color w:val="000000"/>
                <w:sz w:val="20"/>
              </w:rPr>
              <w:t xml:space="preserve"> "Об утверждении правил выдачи заключений (разрешительных документов) на ввоз на территорию Республики Казахстан из государств, не являющихся членами Евразийского экономического союза, и вывоз с территории Республики Казахстан в эти государства образцов биологических материалов человека, гемопоэтических стволовых клеток, костного мозга, донорских лимфоцитов в целях проведения неродственной трансплантации, половых клеток и эмбрионов" приказ Министра здравоохранения Республики Казахстан от 3 ноября 2020 года № ҚР ДСМ-177/2020. Зарегистрирован в Реестре государственной регистрации нормативных правовых актов № 21592.</w:t>
            </w:r>
          </w:p>
        </w:tc>
      </w:tr>
      <w:tr w:rsidR="00CD7126" w14:paraId="1CAE23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5274B" w14:textId="77777777" w:rsidR="00CD7126" w:rsidRDefault="00000000">
            <w:pPr>
              <w:spacing w:after="20"/>
              <w:ind w:left="20"/>
              <w:jc w:val="both"/>
            </w:pPr>
            <w:r>
              <w:rPr>
                <w:color w:val="000000"/>
                <w:sz w:val="20"/>
              </w:rPr>
              <w:t>338.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12684" w14:textId="77777777" w:rsidR="00CD7126" w:rsidRDefault="00000000">
            <w:pPr>
              <w:spacing w:after="20"/>
              <w:ind w:left="20"/>
              <w:jc w:val="both"/>
            </w:pPr>
            <w:r>
              <w:rPr>
                <w:color w:val="000000"/>
                <w:sz w:val="20"/>
              </w:rPr>
              <w:t>00602015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F4742" w14:textId="77777777" w:rsidR="00CD7126" w:rsidRDefault="00000000">
            <w:pPr>
              <w:spacing w:after="20"/>
              <w:ind w:left="20"/>
              <w:jc w:val="both"/>
            </w:pPr>
            <w:r>
              <w:rPr>
                <w:color w:val="000000"/>
                <w:sz w:val="20"/>
              </w:rPr>
              <w:t>Выдача сертификата иностранному специалисту для допуска к клинической практике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D7663" w14:textId="77777777" w:rsidR="00CD7126" w:rsidRDefault="00CD7126">
            <w:pPr>
              <w:spacing w:after="20"/>
              <w:ind w:left="20"/>
              <w:jc w:val="both"/>
            </w:pPr>
          </w:p>
          <w:p w14:paraId="2CF36B6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C84DF"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21DCE" w14:textId="77777777" w:rsidR="00CD7126" w:rsidRDefault="00000000">
            <w:pPr>
              <w:spacing w:after="20"/>
              <w:ind w:left="20"/>
              <w:jc w:val="both"/>
            </w:pPr>
            <w:r>
              <w:rPr>
                <w:color w:val="000000"/>
                <w:sz w:val="20"/>
              </w:rPr>
              <w:t xml:space="preserve"> "Об утверждении правил проведения сертификации специалиста в области здравоохранения, подтверждения действия сертификата специалиста в области здравоохранения, включая иностранных специалистов, а также условия допуска к сертификации специалиста в области здравоохранения лица, получившего медицинское образование за пределами Республики Казахстан" Приказ Министра здравоохранения Республики Казахстан от 15 декабря 2020 года № ҚР ДСМ-274/2020. Зарегистрирован в Реестре государственной регистрации нормативных правовых актов № 21818.</w:t>
            </w:r>
          </w:p>
        </w:tc>
      </w:tr>
      <w:tr w:rsidR="00CD7126" w14:paraId="08C2A7C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6CF82" w14:textId="77777777" w:rsidR="00CD7126" w:rsidRDefault="00000000">
            <w:pPr>
              <w:spacing w:after="20"/>
              <w:ind w:left="20"/>
              <w:jc w:val="both"/>
            </w:pPr>
            <w:r>
              <w:rPr>
                <w:color w:val="000000"/>
                <w:sz w:val="20"/>
              </w:rPr>
              <w:t>339.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38EA9" w14:textId="77777777" w:rsidR="00CD7126" w:rsidRDefault="00000000">
            <w:pPr>
              <w:spacing w:after="20"/>
              <w:ind w:left="20"/>
              <w:jc w:val="both"/>
            </w:pPr>
            <w:r>
              <w:rPr>
                <w:color w:val="000000"/>
                <w:sz w:val="20"/>
              </w:rPr>
              <w:t>00602015-1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4BA78" w14:textId="77777777" w:rsidR="00CD7126" w:rsidRDefault="00000000">
            <w:pPr>
              <w:spacing w:after="20"/>
              <w:ind w:left="20"/>
              <w:jc w:val="both"/>
            </w:pPr>
            <w:r>
              <w:rPr>
                <w:color w:val="000000"/>
                <w:sz w:val="20"/>
              </w:rPr>
              <w:t>Выдача сертификата менеджера в области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2559B" w14:textId="77777777" w:rsidR="00CD7126" w:rsidRDefault="00CD7126">
            <w:pPr>
              <w:spacing w:after="20"/>
              <w:ind w:left="20"/>
              <w:jc w:val="both"/>
            </w:pPr>
          </w:p>
          <w:p w14:paraId="42EABDC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F440D"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27F84" w14:textId="77777777" w:rsidR="00CD7126" w:rsidRDefault="00000000">
            <w:pPr>
              <w:spacing w:after="20"/>
              <w:ind w:left="20"/>
              <w:jc w:val="both"/>
            </w:pPr>
            <w:r>
              <w:rPr>
                <w:color w:val="000000"/>
                <w:sz w:val="20"/>
              </w:rPr>
              <w:t xml:space="preserve"> "Об утверждении правил проведения сертификации менеджера в области здравоохранения, подтверждения действия сертификата менеджера в области здравоохранения" Приказ Министра здравоохранения Республики Казахстан от 11 декабря 2020 года № ҚР ДСМ-254/2020. Зарегистрирован в Реестре государственной регистрации нормативных правовых актов № 21777</w:t>
            </w:r>
          </w:p>
        </w:tc>
      </w:tr>
      <w:tr w:rsidR="00CD7126" w14:paraId="71B76C5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C0378" w14:textId="77777777" w:rsidR="00CD7126" w:rsidRDefault="00000000">
            <w:pPr>
              <w:spacing w:after="20"/>
              <w:ind w:left="20"/>
              <w:jc w:val="both"/>
            </w:pPr>
            <w:r>
              <w:rPr>
                <w:color w:val="000000"/>
                <w:sz w:val="20"/>
              </w:rPr>
              <w:t>340.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DDB94" w14:textId="77777777" w:rsidR="00CD7126" w:rsidRDefault="00000000">
            <w:pPr>
              <w:spacing w:after="20"/>
              <w:ind w:left="20"/>
              <w:jc w:val="both"/>
            </w:pPr>
            <w:r>
              <w:rPr>
                <w:color w:val="000000"/>
                <w:sz w:val="20"/>
              </w:rPr>
              <w:t>00602015-2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D6D18" w14:textId="77777777" w:rsidR="00CD7126" w:rsidRDefault="00000000">
            <w:pPr>
              <w:spacing w:after="20"/>
              <w:ind w:left="20"/>
              <w:jc w:val="both"/>
            </w:pPr>
            <w:r>
              <w:rPr>
                <w:color w:val="000000"/>
                <w:sz w:val="20"/>
              </w:rPr>
              <w:t>Выдача сертификата специалиста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F11A1" w14:textId="77777777" w:rsidR="00CD7126" w:rsidRDefault="00CD7126">
            <w:pPr>
              <w:spacing w:after="20"/>
              <w:ind w:left="20"/>
              <w:jc w:val="both"/>
            </w:pPr>
          </w:p>
          <w:p w14:paraId="5C94142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D5B44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28DD2" w14:textId="77777777" w:rsidR="00CD7126" w:rsidRDefault="00000000">
            <w:pPr>
              <w:spacing w:after="20"/>
              <w:ind w:left="20"/>
              <w:jc w:val="both"/>
            </w:pPr>
            <w:r>
              <w:rPr>
                <w:color w:val="000000"/>
                <w:sz w:val="20"/>
              </w:rPr>
              <w:t xml:space="preserve"> "О внесении изменений и дополнений в приказ Министра здравоохранения Республики Казахстан от 15 декабря 2020 года № ҚР ДСМ-274/2020 "Об утверждении правил проведения сертификации специалиста в области здравоохранения, подтверждения действия сертификата специалиста в области здравоохранения, включая иностранных специалистов, а также условия допуска к сертификации специалиста в области здравоохранения лица, получившего медицинское и (или) фармацевтическое образование в области здравоохранения за пределами Республики Казахстан" Приказ Министра здравоохранения Республики Казахстан от 27 января 2023 года № 18. Зарегистрирован в Реестре государственной регистрации нормативных правовых актов № 31805</w:t>
            </w:r>
          </w:p>
        </w:tc>
      </w:tr>
      <w:tr w:rsidR="00CD7126" w14:paraId="0B45ED6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3D7D1" w14:textId="77777777" w:rsidR="00CD7126" w:rsidRDefault="00000000">
            <w:pPr>
              <w:spacing w:after="20"/>
              <w:ind w:left="20"/>
              <w:jc w:val="both"/>
            </w:pPr>
            <w:r>
              <w:rPr>
                <w:color w:val="000000"/>
                <w:sz w:val="20"/>
              </w:rPr>
              <w:t>341.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B25CD" w14:textId="77777777" w:rsidR="00CD7126" w:rsidRDefault="00000000">
            <w:pPr>
              <w:spacing w:after="20"/>
              <w:ind w:left="20"/>
              <w:jc w:val="both"/>
            </w:pPr>
            <w:r>
              <w:rPr>
                <w:color w:val="000000"/>
                <w:sz w:val="20"/>
              </w:rPr>
              <w:t>00602015-3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5D7C7" w14:textId="77777777" w:rsidR="00CD7126" w:rsidRDefault="00000000">
            <w:pPr>
              <w:spacing w:after="20"/>
              <w:ind w:left="20"/>
              <w:jc w:val="both"/>
            </w:pPr>
            <w:r>
              <w:rPr>
                <w:color w:val="000000"/>
                <w:sz w:val="20"/>
              </w:rPr>
              <w:t>Выдача сертификата специалиста в сфере обращения лекарственных средств и медицинских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3D0E0" w14:textId="77777777" w:rsidR="00CD7126" w:rsidRDefault="00CD7126">
            <w:pPr>
              <w:spacing w:after="20"/>
              <w:ind w:left="20"/>
              <w:jc w:val="both"/>
            </w:pPr>
          </w:p>
          <w:p w14:paraId="2700E43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FC65A"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9699F" w14:textId="77777777" w:rsidR="00CD7126" w:rsidRDefault="00000000">
            <w:pPr>
              <w:spacing w:after="20"/>
              <w:ind w:left="20"/>
              <w:jc w:val="both"/>
            </w:pPr>
            <w:r>
              <w:rPr>
                <w:color w:val="000000"/>
                <w:sz w:val="20"/>
              </w:rPr>
              <w:t xml:space="preserve"> "Об утверждении правил проведения сертификации специалиста в области здравоохранения, подтверждения действия сертификата специалиста в области здравоохранения, включая иностранных специалистов, а также условия допуска к сертификации специалиста в области здравоохранения лица, получившего медицинское образование за пределами Республики Казахстан" приказ Министра здравоохранения Республики Казахстан от 15 декабря 2020 года № ҚР ДСМ-274/2020. Зарегистрирован в Реестре государственной регистрации нормативных правовых актов № 21818</w:t>
            </w:r>
          </w:p>
        </w:tc>
      </w:tr>
      <w:tr w:rsidR="00CD7126" w14:paraId="2FC1D0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B24165" w14:textId="77777777" w:rsidR="00CD7126" w:rsidRDefault="00000000">
            <w:pPr>
              <w:spacing w:after="20"/>
              <w:ind w:left="20"/>
              <w:jc w:val="both"/>
            </w:pPr>
            <w:r>
              <w:rPr>
                <w:color w:val="000000"/>
                <w:sz w:val="20"/>
              </w:rPr>
              <w:t>342.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38E85" w14:textId="77777777" w:rsidR="00CD7126" w:rsidRDefault="00000000">
            <w:pPr>
              <w:spacing w:after="20"/>
              <w:ind w:left="20"/>
              <w:jc w:val="both"/>
            </w:pPr>
            <w:r>
              <w:rPr>
                <w:color w:val="000000"/>
                <w:sz w:val="20"/>
              </w:rPr>
              <w:t>00602016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F3B16" w14:textId="77777777" w:rsidR="00CD7126" w:rsidRDefault="00000000">
            <w:pPr>
              <w:spacing w:after="20"/>
              <w:ind w:left="20"/>
              <w:jc w:val="both"/>
            </w:pPr>
            <w:r>
              <w:rPr>
                <w:color w:val="000000"/>
                <w:sz w:val="20"/>
              </w:rPr>
              <w:t>Выдача заключения о безопасности, качестве и эффективности лекарственных средств и медицинских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AB2BA" w14:textId="77777777" w:rsidR="00CD7126" w:rsidRDefault="00CD7126">
            <w:pPr>
              <w:spacing w:after="20"/>
              <w:ind w:left="20"/>
              <w:jc w:val="both"/>
            </w:pPr>
          </w:p>
          <w:p w14:paraId="17F76D9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4733B"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56073" w14:textId="77777777" w:rsidR="00CD7126" w:rsidRDefault="00000000">
            <w:pPr>
              <w:spacing w:after="20"/>
              <w:ind w:left="20"/>
              <w:jc w:val="both"/>
            </w:pPr>
            <w:r>
              <w:rPr>
                <w:color w:val="000000"/>
                <w:sz w:val="20"/>
              </w:rPr>
              <w:t xml:space="preserve"> "Об утверждении правил проведения экспертизы лекарственных средств и медицинских изделий" приказ Министра здравоохранения Республики Казахстан от 27 января 2021 года № ҚР ДСМ-10. Зарегистрирован в Реестре государственной регистрации нормативных правовых актов № 22144</w:t>
            </w:r>
          </w:p>
        </w:tc>
      </w:tr>
      <w:tr w:rsidR="00CD7126" w14:paraId="2DC156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E209B" w14:textId="77777777" w:rsidR="00CD7126" w:rsidRDefault="00000000">
            <w:pPr>
              <w:spacing w:after="20"/>
              <w:ind w:left="20"/>
              <w:jc w:val="both"/>
            </w:pPr>
            <w:r>
              <w:rPr>
                <w:color w:val="000000"/>
                <w:sz w:val="20"/>
              </w:rPr>
              <w:t>343.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5A47C" w14:textId="77777777" w:rsidR="00CD7126" w:rsidRDefault="00000000">
            <w:pPr>
              <w:spacing w:after="20"/>
              <w:ind w:left="20"/>
              <w:jc w:val="both"/>
            </w:pPr>
            <w:r>
              <w:rPr>
                <w:color w:val="000000"/>
                <w:sz w:val="20"/>
              </w:rPr>
              <w:t>00602017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42282" w14:textId="77777777" w:rsidR="00CD7126" w:rsidRDefault="00000000">
            <w:pPr>
              <w:spacing w:after="20"/>
              <w:ind w:left="20"/>
              <w:jc w:val="both"/>
            </w:pPr>
            <w:r>
              <w:rPr>
                <w:color w:val="000000"/>
                <w:sz w:val="20"/>
              </w:rPr>
              <w:t>Выдача сертификата на фармацевтический продукт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C99A4" w14:textId="77777777" w:rsidR="00CD7126" w:rsidRDefault="00CD7126">
            <w:pPr>
              <w:spacing w:after="20"/>
              <w:ind w:left="20"/>
              <w:jc w:val="both"/>
            </w:pPr>
          </w:p>
          <w:p w14:paraId="745ED5D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E417D"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35503" w14:textId="77777777" w:rsidR="00CD7126" w:rsidRDefault="00000000">
            <w:pPr>
              <w:spacing w:after="20"/>
              <w:ind w:left="20"/>
              <w:jc w:val="both"/>
            </w:pPr>
            <w:r>
              <w:rPr>
                <w:color w:val="000000"/>
                <w:sz w:val="20"/>
              </w:rPr>
              <w:t xml:space="preserve"> "Об утверждении Правил выдачи сертификата на фармацевтический продукт (СРР)" приказ Министра здравоохранения Республики Казахстан от 21 января 2021 года № КР ДСМ-8. Зарегистрирован в Реестре государственной регистрации нормативных правовых актов № 22113.</w:t>
            </w:r>
          </w:p>
        </w:tc>
      </w:tr>
      <w:tr w:rsidR="00CD7126" w14:paraId="6E05FCF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330E56" w14:textId="77777777" w:rsidR="00CD7126" w:rsidRDefault="00000000">
            <w:pPr>
              <w:spacing w:after="20"/>
              <w:ind w:left="20"/>
              <w:jc w:val="both"/>
            </w:pPr>
            <w:r>
              <w:rPr>
                <w:color w:val="000000"/>
                <w:sz w:val="20"/>
              </w:rPr>
              <w:t>344.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9DEB2" w14:textId="77777777" w:rsidR="00CD7126" w:rsidRDefault="00000000">
            <w:pPr>
              <w:spacing w:after="20"/>
              <w:ind w:left="20"/>
              <w:jc w:val="both"/>
            </w:pPr>
            <w:r>
              <w:rPr>
                <w:color w:val="000000"/>
                <w:sz w:val="20"/>
              </w:rPr>
              <w:t>00602018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12A68" w14:textId="77777777" w:rsidR="00CD7126" w:rsidRDefault="00000000">
            <w:pPr>
              <w:spacing w:after="20"/>
              <w:ind w:left="20"/>
              <w:jc w:val="both"/>
            </w:pPr>
            <w:r>
              <w:rPr>
                <w:color w:val="000000"/>
                <w:sz w:val="20"/>
              </w:rPr>
              <w:t>Аккредитация организации, осуществляющей оценку знаний и навыков обучающихся, выпускников профессиональной подготовленности и специалистов в области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4A627" w14:textId="77777777" w:rsidR="00CD7126" w:rsidRDefault="00CD7126">
            <w:pPr>
              <w:spacing w:after="20"/>
              <w:ind w:left="20"/>
              <w:jc w:val="both"/>
            </w:pPr>
          </w:p>
          <w:p w14:paraId="1AC7263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21C84"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CDC8F" w14:textId="77777777" w:rsidR="00CD7126" w:rsidRDefault="00000000">
            <w:pPr>
              <w:spacing w:after="20"/>
              <w:ind w:left="20"/>
              <w:jc w:val="both"/>
            </w:pPr>
            <w:r>
              <w:rPr>
                <w:color w:val="000000"/>
                <w:sz w:val="20"/>
              </w:rPr>
              <w:t xml:space="preserve"> "Об утверждении Правил аккредитации в области здравоохранения" приказ Министра здравоохранения Республики Казахстан от 21 декабря 2020 года № ҚР ДСМ-299/2020. Зарегистрирован в Реестре государственной регистрации нормативных правовых актов № 21852.</w:t>
            </w:r>
          </w:p>
        </w:tc>
      </w:tr>
      <w:tr w:rsidR="00CD7126" w14:paraId="74E08ED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57CB8" w14:textId="77777777" w:rsidR="00CD7126" w:rsidRDefault="00000000">
            <w:pPr>
              <w:spacing w:after="20"/>
              <w:ind w:left="20"/>
              <w:jc w:val="both"/>
            </w:pPr>
            <w:r>
              <w:rPr>
                <w:color w:val="000000"/>
                <w:sz w:val="20"/>
              </w:rPr>
              <w:t>345.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EA797" w14:textId="77777777" w:rsidR="00CD7126" w:rsidRDefault="00000000">
            <w:pPr>
              <w:spacing w:after="20"/>
              <w:ind w:left="20"/>
              <w:jc w:val="both"/>
            </w:pPr>
            <w:r>
              <w:rPr>
                <w:color w:val="000000"/>
                <w:sz w:val="20"/>
              </w:rPr>
              <w:t>00602018-1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0125E" w14:textId="77777777" w:rsidR="00CD7126" w:rsidRDefault="00000000">
            <w:pPr>
              <w:spacing w:after="20"/>
              <w:ind w:left="20"/>
              <w:jc w:val="both"/>
            </w:pPr>
            <w:r>
              <w:rPr>
                <w:color w:val="000000"/>
                <w:sz w:val="20"/>
              </w:rPr>
              <w:t>Аккредитация субъектов здравоохранения, осуществляющих независимую экспертизу в области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D50B3" w14:textId="77777777" w:rsidR="00CD7126" w:rsidRDefault="00CD7126">
            <w:pPr>
              <w:spacing w:after="20"/>
              <w:ind w:left="20"/>
              <w:jc w:val="both"/>
            </w:pPr>
          </w:p>
          <w:p w14:paraId="261DD7D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E33D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785B1" w14:textId="77777777" w:rsidR="00CD7126" w:rsidRDefault="00000000">
            <w:pPr>
              <w:spacing w:after="20"/>
              <w:ind w:left="20"/>
              <w:jc w:val="both"/>
            </w:pPr>
            <w:r>
              <w:rPr>
                <w:color w:val="000000"/>
                <w:sz w:val="20"/>
              </w:rPr>
              <w:t xml:space="preserve"> "Об утверждении Правил аккредитации в области здравоохранения" приказ Министра здравоохранения Республики Казахстан от 21 декабря 2020 года № ҚР ДСМ-299/2020. Зарегистрирован в Реестре государственной регистрации нормативных правовых актов № 21852.</w:t>
            </w:r>
          </w:p>
        </w:tc>
      </w:tr>
      <w:tr w:rsidR="00CD7126" w14:paraId="4143DC7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3FEFB" w14:textId="77777777" w:rsidR="00CD7126" w:rsidRDefault="00000000">
            <w:pPr>
              <w:spacing w:after="20"/>
              <w:ind w:left="20"/>
              <w:jc w:val="both"/>
            </w:pPr>
            <w:r>
              <w:rPr>
                <w:color w:val="000000"/>
                <w:sz w:val="20"/>
              </w:rPr>
              <w:t>346.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9C438" w14:textId="77777777" w:rsidR="00CD7126" w:rsidRDefault="00000000">
            <w:pPr>
              <w:spacing w:after="20"/>
              <w:ind w:left="20"/>
              <w:jc w:val="both"/>
            </w:pPr>
            <w:r>
              <w:rPr>
                <w:color w:val="000000"/>
                <w:sz w:val="20"/>
              </w:rPr>
              <w:t>00602018-2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9546F" w14:textId="77777777" w:rsidR="00CD7126" w:rsidRDefault="00000000">
            <w:pPr>
              <w:spacing w:after="20"/>
              <w:ind w:left="20"/>
              <w:jc w:val="both"/>
            </w:pPr>
            <w:r>
              <w:rPr>
                <w:color w:val="000000"/>
                <w:sz w:val="20"/>
              </w:rPr>
              <w:t>Выдача сертификатов на соответствие надлежащих фармацевтических практик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91A17" w14:textId="77777777" w:rsidR="00CD7126" w:rsidRDefault="00000000">
            <w:pPr>
              <w:spacing w:after="20"/>
              <w:ind w:left="20"/>
              <w:jc w:val="both"/>
            </w:pPr>
            <w:r>
              <w:rPr>
                <w:color w:val="000000"/>
                <w:sz w:val="20"/>
              </w:rPr>
              <w:t>выдача сертификата на соответствие требованиям надлежащей дистрибьюторской практики (GDP)</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FAB043"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8ADE4" w14:textId="77777777" w:rsidR="00CD7126" w:rsidRDefault="00000000">
            <w:pPr>
              <w:spacing w:after="20"/>
              <w:ind w:left="20"/>
              <w:jc w:val="both"/>
            </w:pPr>
            <w:r>
              <w:rPr>
                <w:color w:val="000000"/>
                <w:sz w:val="20"/>
              </w:rPr>
              <w:t xml:space="preserve"> "Об утверждении правил проведения фармацевтических инспекций по надлежащим фармацевтическим практикам" приказ Министра здравоохранения Республики Казахстан от 27 января 2021 года № ҚР ДСМ-9. Зарегистрирован в Реестре государственной регистрации нормативных правовых актов № 22143</w:t>
            </w:r>
          </w:p>
        </w:tc>
      </w:tr>
      <w:tr w:rsidR="00CD7126" w14:paraId="2D6E52A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DBCDC" w14:textId="77777777" w:rsidR="00CD7126" w:rsidRDefault="00000000">
            <w:pPr>
              <w:spacing w:after="20"/>
              <w:ind w:left="20"/>
              <w:jc w:val="both"/>
            </w:pPr>
            <w:r>
              <w:rPr>
                <w:color w:val="000000"/>
                <w:sz w:val="20"/>
              </w:rPr>
              <w:t>347.</w:t>
            </w:r>
          </w:p>
        </w:tc>
        <w:tc>
          <w:tcPr>
            <w:tcW w:w="1230" w:type="dxa"/>
            <w:vMerge/>
            <w:tcBorders>
              <w:top w:val="nil"/>
              <w:left w:val="single" w:sz="5" w:space="0" w:color="CFCFCF"/>
              <w:bottom w:val="single" w:sz="5" w:space="0" w:color="CFCFCF"/>
              <w:right w:val="single" w:sz="5" w:space="0" w:color="CFCFCF"/>
            </w:tcBorders>
          </w:tcPr>
          <w:p w14:paraId="03F338E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DA24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E9E66" w14:textId="77777777" w:rsidR="00CD7126" w:rsidRDefault="00000000">
            <w:pPr>
              <w:spacing w:after="20"/>
              <w:ind w:left="20"/>
              <w:jc w:val="both"/>
            </w:pPr>
            <w:r>
              <w:rPr>
                <w:color w:val="000000"/>
                <w:sz w:val="20"/>
              </w:rPr>
              <w:t>выдача сертификата на соответствие требованиям надлежащей производственной практики (GMP)</w:t>
            </w:r>
          </w:p>
        </w:tc>
        <w:tc>
          <w:tcPr>
            <w:tcW w:w="1230" w:type="dxa"/>
            <w:vMerge/>
            <w:tcBorders>
              <w:top w:val="nil"/>
              <w:left w:val="single" w:sz="5" w:space="0" w:color="CFCFCF"/>
              <w:bottom w:val="single" w:sz="5" w:space="0" w:color="CFCFCF"/>
              <w:right w:val="single" w:sz="5" w:space="0" w:color="CFCFCF"/>
            </w:tcBorders>
          </w:tcPr>
          <w:p w14:paraId="2ECF91D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199B79" w14:textId="77777777" w:rsidR="00CD7126" w:rsidRDefault="00CD7126"/>
        </w:tc>
      </w:tr>
      <w:tr w:rsidR="00CD7126" w14:paraId="73BB519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61833" w14:textId="77777777" w:rsidR="00CD7126" w:rsidRDefault="00000000">
            <w:pPr>
              <w:spacing w:after="20"/>
              <w:ind w:left="20"/>
              <w:jc w:val="both"/>
            </w:pPr>
            <w:r>
              <w:rPr>
                <w:color w:val="000000"/>
                <w:sz w:val="20"/>
              </w:rPr>
              <w:t>00603. Санитарно-эпидемиологическое благополучие населения</w:t>
            </w:r>
          </w:p>
        </w:tc>
      </w:tr>
      <w:tr w:rsidR="00CD7126" w14:paraId="5AA97B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34F706" w14:textId="77777777" w:rsidR="00CD7126" w:rsidRDefault="00000000">
            <w:pPr>
              <w:spacing w:after="20"/>
              <w:ind w:left="20"/>
              <w:jc w:val="both"/>
            </w:pPr>
            <w:r>
              <w:rPr>
                <w:color w:val="000000"/>
                <w:sz w:val="20"/>
              </w:rPr>
              <w:t>348.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588CF" w14:textId="77777777" w:rsidR="00CD7126" w:rsidRDefault="00000000">
            <w:pPr>
              <w:spacing w:after="20"/>
              <w:ind w:left="20"/>
              <w:jc w:val="both"/>
            </w:pPr>
            <w:r>
              <w:rPr>
                <w:color w:val="000000"/>
                <w:sz w:val="20"/>
              </w:rPr>
              <w:t>00603001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E28C5" w14:textId="77777777" w:rsidR="00CD7126" w:rsidRDefault="00000000">
            <w:pPr>
              <w:spacing w:after="20"/>
              <w:ind w:left="20"/>
              <w:jc w:val="both"/>
            </w:pPr>
            <w:r>
              <w:rPr>
                <w:color w:val="000000"/>
                <w:sz w:val="20"/>
              </w:rPr>
              <w:t>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BED08E" w14:textId="77777777" w:rsidR="00CD7126" w:rsidRDefault="00CD7126">
            <w:pPr>
              <w:spacing w:after="20"/>
              <w:ind w:left="20"/>
              <w:jc w:val="both"/>
            </w:pPr>
          </w:p>
          <w:p w14:paraId="775399E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3DCE0"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D72CA"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населении"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1DAD81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2D9D3" w14:textId="77777777" w:rsidR="00CD7126" w:rsidRDefault="00000000">
            <w:pPr>
              <w:spacing w:after="20"/>
              <w:ind w:left="20"/>
              <w:jc w:val="both"/>
            </w:pPr>
            <w:r>
              <w:rPr>
                <w:color w:val="000000"/>
                <w:sz w:val="20"/>
              </w:rPr>
              <w:t>349.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B324B" w14:textId="77777777" w:rsidR="00CD7126" w:rsidRDefault="00000000">
            <w:pPr>
              <w:spacing w:after="20"/>
              <w:ind w:left="20"/>
              <w:jc w:val="both"/>
            </w:pPr>
            <w:r>
              <w:rPr>
                <w:color w:val="000000"/>
                <w:sz w:val="20"/>
              </w:rPr>
              <w:t>00603002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53B63" w14:textId="77777777" w:rsidR="00CD7126" w:rsidRDefault="00000000">
            <w:pPr>
              <w:spacing w:after="20"/>
              <w:ind w:left="20"/>
              <w:jc w:val="both"/>
            </w:pPr>
            <w:r>
              <w:rPr>
                <w:color w:val="000000"/>
                <w:sz w:val="20"/>
              </w:rPr>
              <w:t>Присвоение учетного номера объекту производства пищевой продукции, подлежащего государственному контролю и надзору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4447F" w14:textId="77777777" w:rsidR="00CD7126" w:rsidRDefault="00CD7126">
            <w:pPr>
              <w:spacing w:after="20"/>
              <w:ind w:left="20"/>
              <w:jc w:val="both"/>
            </w:pPr>
          </w:p>
          <w:p w14:paraId="1754757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AE19F"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E5B9D"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7FB030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D37CF" w14:textId="77777777" w:rsidR="00CD7126" w:rsidRDefault="00000000">
            <w:pPr>
              <w:spacing w:after="20"/>
              <w:ind w:left="20"/>
              <w:jc w:val="both"/>
            </w:pPr>
            <w:r>
              <w:rPr>
                <w:color w:val="000000"/>
                <w:sz w:val="20"/>
              </w:rPr>
              <w:t>350.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62B7CC" w14:textId="77777777" w:rsidR="00CD7126" w:rsidRDefault="00000000">
            <w:pPr>
              <w:spacing w:after="20"/>
              <w:ind w:left="20"/>
              <w:jc w:val="both"/>
            </w:pPr>
            <w:r>
              <w:rPr>
                <w:color w:val="000000"/>
                <w:sz w:val="20"/>
              </w:rPr>
              <w:t>00603003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1DE69" w14:textId="77777777" w:rsidR="00CD7126" w:rsidRDefault="00000000">
            <w:pPr>
              <w:spacing w:after="20"/>
              <w:ind w:left="20"/>
              <w:jc w:val="both"/>
            </w:pPr>
            <w:r>
              <w:rPr>
                <w:color w:val="000000"/>
                <w:sz w:val="20"/>
              </w:rPr>
              <w:t>Выдача санитарно-эпидемиологического заключения о соответствии проектов нормативной документации по предельно допустимым выбросам и предельно допустимым сбросам вредных веществ и физических факторов в окружающую среду, зонам санитарной охраны и санитарно-защитным зонам, на новые виды сырья и продукции нормативным правовым актам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E18B2" w14:textId="77777777" w:rsidR="00CD7126" w:rsidRDefault="00000000">
            <w:pPr>
              <w:spacing w:after="20"/>
              <w:ind w:left="20"/>
              <w:jc w:val="both"/>
            </w:pPr>
            <w:r>
              <w:rPr>
                <w:color w:val="000000"/>
                <w:sz w:val="20"/>
              </w:rPr>
              <w:t>Получение санитарно-эпидемиологического заключения на проекты нормативной документации предельно допустимых выбросов и предельно допустимых сбросов вредных веществ и физических факторов в окружающую среду</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62123"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1F63C"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05C598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A6912" w14:textId="77777777" w:rsidR="00CD7126" w:rsidRDefault="00000000">
            <w:pPr>
              <w:spacing w:after="20"/>
              <w:ind w:left="20"/>
              <w:jc w:val="both"/>
            </w:pPr>
            <w:r>
              <w:rPr>
                <w:color w:val="000000"/>
                <w:sz w:val="20"/>
              </w:rPr>
              <w:t>351.</w:t>
            </w:r>
          </w:p>
        </w:tc>
        <w:tc>
          <w:tcPr>
            <w:tcW w:w="1230" w:type="dxa"/>
            <w:vMerge/>
            <w:tcBorders>
              <w:top w:val="nil"/>
              <w:left w:val="single" w:sz="5" w:space="0" w:color="CFCFCF"/>
              <w:bottom w:val="single" w:sz="5" w:space="0" w:color="CFCFCF"/>
              <w:right w:val="single" w:sz="5" w:space="0" w:color="CFCFCF"/>
            </w:tcBorders>
          </w:tcPr>
          <w:p w14:paraId="4CDDA2B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DB7414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F5C77" w14:textId="77777777" w:rsidR="00CD7126" w:rsidRDefault="00000000">
            <w:pPr>
              <w:spacing w:after="20"/>
              <w:ind w:left="20"/>
              <w:jc w:val="both"/>
            </w:pPr>
            <w:r>
              <w:rPr>
                <w:color w:val="000000"/>
                <w:sz w:val="20"/>
              </w:rPr>
              <w:t>Получение санитарно-эпидемиологического заключения на проекты нормативной документации зоны санитарной охраны, санитарно-защитных зон</w:t>
            </w:r>
          </w:p>
        </w:tc>
        <w:tc>
          <w:tcPr>
            <w:tcW w:w="1230" w:type="dxa"/>
            <w:vMerge/>
            <w:tcBorders>
              <w:top w:val="nil"/>
              <w:left w:val="single" w:sz="5" w:space="0" w:color="CFCFCF"/>
              <w:bottom w:val="single" w:sz="5" w:space="0" w:color="CFCFCF"/>
              <w:right w:val="single" w:sz="5" w:space="0" w:color="CFCFCF"/>
            </w:tcBorders>
          </w:tcPr>
          <w:p w14:paraId="419B12D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52E216F" w14:textId="77777777" w:rsidR="00CD7126" w:rsidRDefault="00CD7126"/>
        </w:tc>
      </w:tr>
      <w:tr w:rsidR="00CD7126" w14:paraId="5AD620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65CBA" w14:textId="77777777" w:rsidR="00CD7126" w:rsidRDefault="00000000">
            <w:pPr>
              <w:spacing w:after="20"/>
              <w:ind w:left="20"/>
              <w:jc w:val="both"/>
            </w:pPr>
            <w:r>
              <w:rPr>
                <w:color w:val="000000"/>
                <w:sz w:val="20"/>
              </w:rPr>
              <w:t>352.</w:t>
            </w:r>
          </w:p>
        </w:tc>
        <w:tc>
          <w:tcPr>
            <w:tcW w:w="1230" w:type="dxa"/>
            <w:vMerge/>
            <w:tcBorders>
              <w:top w:val="nil"/>
              <w:left w:val="single" w:sz="5" w:space="0" w:color="CFCFCF"/>
              <w:bottom w:val="single" w:sz="5" w:space="0" w:color="CFCFCF"/>
              <w:right w:val="single" w:sz="5" w:space="0" w:color="CFCFCF"/>
            </w:tcBorders>
          </w:tcPr>
          <w:p w14:paraId="59FFFBA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66E6D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30C38" w14:textId="77777777" w:rsidR="00CD7126" w:rsidRDefault="00000000">
            <w:pPr>
              <w:spacing w:after="20"/>
              <w:ind w:left="20"/>
              <w:jc w:val="both"/>
            </w:pPr>
            <w:r>
              <w:rPr>
                <w:color w:val="000000"/>
                <w:sz w:val="20"/>
              </w:rPr>
              <w:t>получение санитарно-эпидемиологического заключения на проекты нормативной документации на сырье и продукцию</w:t>
            </w:r>
          </w:p>
        </w:tc>
        <w:tc>
          <w:tcPr>
            <w:tcW w:w="1230" w:type="dxa"/>
            <w:vMerge/>
            <w:tcBorders>
              <w:top w:val="nil"/>
              <w:left w:val="single" w:sz="5" w:space="0" w:color="CFCFCF"/>
              <w:bottom w:val="single" w:sz="5" w:space="0" w:color="CFCFCF"/>
              <w:right w:val="single" w:sz="5" w:space="0" w:color="CFCFCF"/>
            </w:tcBorders>
          </w:tcPr>
          <w:p w14:paraId="49E87DB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72B7FE3" w14:textId="77777777" w:rsidR="00CD7126" w:rsidRDefault="00CD7126"/>
        </w:tc>
      </w:tr>
      <w:tr w:rsidR="00CD7126" w14:paraId="5EA0116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2E98A" w14:textId="77777777" w:rsidR="00CD7126" w:rsidRDefault="00000000">
            <w:pPr>
              <w:spacing w:after="20"/>
              <w:ind w:left="20"/>
              <w:jc w:val="both"/>
            </w:pPr>
            <w:r>
              <w:rPr>
                <w:color w:val="000000"/>
                <w:sz w:val="20"/>
              </w:rPr>
              <w:t>353.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647B8" w14:textId="77777777" w:rsidR="00CD7126" w:rsidRDefault="00000000">
            <w:pPr>
              <w:spacing w:after="20"/>
              <w:ind w:left="20"/>
              <w:jc w:val="both"/>
            </w:pPr>
            <w:r>
              <w:rPr>
                <w:color w:val="000000"/>
                <w:sz w:val="20"/>
              </w:rPr>
              <w:t>00603004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A4FF6" w14:textId="77777777" w:rsidR="00CD7126" w:rsidRDefault="00000000">
            <w:pPr>
              <w:spacing w:after="20"/>
              <w:ind w:left="20"/>
              <w:jc w:val="both"/>
            </w:pPr>
            <w:r>
              <w:rPr>
                <w:color w:val="000000"/>
                <w:sz w:val="20"/>
              </w:rPr>
              <w:t>Выдача разрешения на обращение с патогенными биологическими агентами и приложения к нему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A5C6B" w14:textId="77777777" w:rsidR="00CD7126" w:rsidRDefault="00000000">
            <w:pPr>
              <w:spacing w:after="20"/>
              <w:ind w:left="20"/>
              <w:jc w:val="both"/>
            </w:pPr>
            <w:r>
              <w:rPr>
                <w:color w:val="000000"/>
                <w:sz w:val="20"/>
              </w:rPr>
              <w:t>Получение разрешения на обращение с патогенными биологическими агентами I группы патогенности и приложения к нему</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85CB8" w14:textId="77777777" w:rsidR="00CD7126" w:rsidRDefault="00000000">
            <w:pPr>
              <w:spacing w:after="20"/>
              <w:ind w:left="20"/>
              <w:jc w:val="both"/>
            </w:pPr>
            <w:r>
              <w:rPr>
                <w:color w:val="000000"/>
                <w:sz w:val="20"/>
              </w:rPr>
              <w:t>МЗ</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9F59C"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0388DD5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86AF1" w14:textId="77777777" w:rsidR="00CD7126" w:rsidRDefault="00000000">
            <w:pPr>
              <w:spacing w:after="20"/>
              <w:ind w:left="20"/>
              <w:jc w:val="both"/>
            </w:pPr>
            <w:r>
              <w:rPr>
                <w:color w:val="000000"/>
                <w:sz w:val="20"/>
              </w:rPr>
              <w:t>354.</w:t>
            </w:r>
          </w:p>
        </w:tc>
        <w:tc>
          <w:tcPr>
            <w:tcW w:w="1230" w:type="dxa"/>
            <w:vMerge/>
            <w:tcBorders>
              <w:top w:val="nil"/>
              <w:left w:val="single" w:sz="5" w:space="0" w:color="CFCFCF"/>
              <w:bottom w:val="single" w:sz="5" w:space="0" w:color="CFCFCF"/>
              <w:right w:val="single" w:sz="5" w:space="0" w:color="CFCFCF"/>
            </w:tcBorders>
          </w:tcPr>
          <w:p w14:paraId="4CBB872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3DAB3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DCC45" w14:textId="77777777" w:rsidR="00CD7126" w:rsidRDefault="00000000">
            <w:pPr>
              <w:spacing w:after="20"/>
              <w:ind w:left="20"/>
              <w:jc w:val="both"/>
            </w:pPr>
            <w:r>
              <w:rPr>
                <w:color w:val="000000"/>
                <w:sz w:val="20"/>
              </w:rPr>
              <w:t>Получение разрешения на обращение с патогенными биологическими агентами II группы патогенности и приложения к нему</w:t>
            </w:r>
          </w:p>
        </w:tc>
        <w:tc>
          <w:tcPr>
            <w:tcW w:w="1230" w:type="dxa"/>
            <w:vMerge/>
            <w:tcBorders>
              <w:top w:val="nil"/>
              <w:left w:val="single" w:sz="5" w:space="0" w:color="CFCFCF"/>
              <w:bottom w:val="single" w:sz="5" w:space="0" w:color="CFCFCF"/>
              <w:right w:val="single" w:sz="5" w:space="0" w:color="CFCFCF"/>
            </w:tcBorders>
          </w:tcPr>
          <w:p w14:paraId="68F25FD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554713C" w14:textId="77777777" w:rsidR="00CD7126" w:rsidRDefault="00CD7126"/>
        </w:tc>
      </w:tr>
      <w:tr w:rsidR="00CD7126" w14:paraId="5E48B6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13F6F" w14:textId="77777777" w:rsidR="00CD7126" w:rsidRDefault="00000000">
            <w:pPr>
              <w:spacing w:after="20"/>
              <w:ind w:left="20"/>
              <w:jc w:val="both"/>
            </w:pPr>
            <w:r>
              <w:rPr>
                <w:color w:val="000000"/>
                <w:sz w:val="20"/>
              </w:rPr>
              <w:t>355.</w:t>
            </w:r>
          </w:p>
        </w:tc>
        <w:tc>
          <w:tcPr>
            <w:tcW w:w="1230" w:type="dxa"/>
            <w:vMerge/>
            <w:tcBorders>
              <w:top w:val="nil"/>
              <w:left w:val="single" w:sz="5" w:space="0" w:color="CFCFCF"/>
              <w:bottom w:val="single" w:sz="5" w:space="0" w:color="CFCFCF"/>
              <w:right w:val="single" w:sz="5" w:space="0" w:color="CFCFCF"/>
            </w:tcBorders>
          </w:tcPr>
          <w:p w14:paraId="290B487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0E7A71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2F1FB" w14:textId="77777777" w:rsidR="00CD7126" w:rsidRDefault="00000000">
            <w:pPr>
              <w:spacing w:after="20"/>
              <w:ind w:left="20"/>
              <w:jc w:val="both"/>
            </w:pPr>
            <w:r>
              <w:rPr>
                <w:color w:val="000000"/>
                <w:sz w:val="20"/>
              </w:rPr>
              <w:t>Получение разрешения на обращение с патогенными биологическими агентами III группы патогенности и приложения к нему</w:t>
            </w:r>
          </w:p>
        </w:tc>
        <w:tc>
          <w:tcPr>
            <w:tcW w:w="1230" w:type="dxa"/>
            <w:vMerge/>
            <w:tcBorders>
              <w:top w:val="nil"/>
              <w:left w:val="single" w:sz="5" w:space="0" w:color="CFCFCF"/>
              <w:bottom w:val="single" w:sz="5" w:space="0" w:color="CFCFCF"/>
              <w:right w:val="single" w:sz="5" w:space="0" w:color="CFCFCF"/>
            </w:tcBorders>
          </w:tcPr>
          <w:p w14:paraId="0609F9F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7C7FD2E" w14:textId="77777777" w:rsidR="00CD7126" w:rsidRDefault="00CD7126"/>
        </w:tc>
      </w:tr>
      <w:tr w:rsidR="00CD7126" w14:paraId="551AD3E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84048C" w14:textId="77777777" w:rsidR="00CD7126" w:rsidRDefault="00000000">
            <w:pPr>
              <w:spacing w:after="20"/>
              <w:ind w:left="20"/>
              <w:jc w:val="both"/>
            </w:pPr>
            <w:r>
              <w:rPr>
                <w:color w:val="000000"/>
                <w:sz w:val="20"/>
              </w:rPr>
              <w:t>356.</w:t>
            </w:r>
          </w:p>
        </w:tc>
        <w:tc>
          <w:tcPr>
            <w:tcW w:w="1230" w:type="dxa"/>
            <w:vMerge/>
            <w:tcBorders>
              <w:top w:val="nil"/>
              <w:left w:val="single" w:sz="5" w:space="0" w:color="CFCFCF"/>
              <w:bottom w:val="single" w:sz="5" w:space="0" w:color="CFCFCF"/>
              <w:right w:val="single" w:sz="5" w:space="0" w:color="CFCFCF"/>
            </w:tcBorders>
          </w:tcPr>
          <w:p w14:paraId="31AF462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C23111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3B822" w14:textId="77777777" w:rsidR="00CD7126" w:rsidRDefault="00000000">
            <w:pPr>
              <w:spacing w:after="20"/>
              <w:ind w:left="20"/>
              <w:jc w:val="both"/>
            </w:pPr>
            <w:r>
              <w:rPr>
                <w:color w:val="000000"/>
                <w:sz w:val="20"/>
              </w:rPr>
              <w:t>Получение разрешения на обращение с патогенными биологическими агентами IV группы патогенности и приложения к нему</w:t>
            </w:r>
          </w:p>
        </w:tc>
        <w:tc>
          <w:tcPr>
            <w:tcW w:w="1230" w:type="dxa"/>
            <w:vMerge/>
            <w:tcBorders>
              <w:top w:val="nil"/>
              <w:left w:val="single" w:sz="5" w:space="0" w:color="CFCFCF"/>
              <w:bottom w:val="single" w:sz="5" w:space="0" w:color="CFCFCF"/>
              <w:right w:val="single" w:sz="5" w:space="0" w:color="CFCFCF"/>
            </w:tcBorders>
          </w:tcPr>
          <w:p w14:paraId="1ECBD83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D32134B" w14:textId="77777777" w:rsidR="00CD7126" w:rsidRDefault="00CD7126"/>
        </w:tc>
      </w:tr>
      <w:tr w:rsidR="00CD7126" w14:paraId="5D8ABB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00C7B" w14:textId="77777777" w:rsidR="00CD7126" w:rsidRDefault="00000000">
            <w:pPr>
              <w:spacing w:after="20"/>
              <w:ind w:left="20"/>
              <w:jc w:val="both"/>
            </w:pPr>
            <w:r>
              <w:rPr>
                <w:color w:val="000000"/>
                <w:sz w:val="20"/>
              </w:rPr>
              <w:t>357.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B69B5" w14:textId="77777777" w:rsidR="00CD7126" w:rsidRDefault="00000000">
            <w:pPr>
              <w:spacing w:after="20"/>
              <w:ind w:left="20"/>
              <w:jc w:val="both"/>
            </w:pPr>
            <w:r>
              <w:rPr>
                <w:color w:val="000000"/>
                <w:sz w:val="20"/>
              </w:rPr>
              <w:t>00603006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2FFE0" w14:textId="77777777" w:rsidR="00CD7126" w:rsidRDefault="00000000">
            <w:pPr>
              <w:spacing w:after="20"/>
              <w:ind w:left="20"/>
              <w:jc w:val="both"/>
            </w:pPr>
            <w:r>
              <w:rPr>
                <w:color w:val="000000"/>
                <w:sz w:val="20"/>
              </w:rPr>
              <w:t>Выдача санитарно-эпидемиологических заключений о соответствии объекта государственного санитарно-эпидемиологического надзора нормативным правовым актам в сфере санитарно-эпидемиологического благополучия населения и гигиеническим нормативам на объектах, расположенных на территории военных городков и учебных центров Министерства обороны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EFF6A" w14:textId="77777777" w:rsidR="00CD7126" w:rsidRDefault="00CD7126">
            <w:pPr>
              <w:spacing w:after="20"/>
              <w:ind w:left="20"/>
              <w:jc w:val="both"/>
            </w:pPr>
          </w:p>
          <w:p w14:paraId="0BB96F2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A2FB7"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565AF" w14:textId="77777777" w:rsidR="00CD7126" w:rsidRDefault="00000000">
            <w:pPr>
              <w:spacing w:after="20"/>
              <w:ind w:left="20"/>
              <w:jc w:val="both"/>
            </w:pPr>
            <w:r>
              <w:rPr>
                <w:color w:val="000000"/>
                <w:sz w:val="20"/>
              </w:rPr>
              <w:t xml:space="preserve"> "Об утверждении Правил оказания государственных услуг Министерства обороны Республики Казахстан в сфере санитарно-эпидемиологического благополучия населения" приказ Министра обороны Республики Казахстан от 10 июля 2020 года № 322. Зарегистрирован в Реестре государственной регистрации нормативных правовых актов № 20957</w:t>
            </w:r>
          </w:p>
        </w:tc>
      </w:tr>
      <w:tr w:rsidR="00CD7126" w14:paraId="3B1621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97838" w14:textId="77777777" w:rsidR="00CD7126" w:rsidRDefault="00000000">
            <w:pPr>
              <w:spacing w:after="20"/>
              <w:ind w:left="20"/>
              <w:jc w:val="both"/>
            </w:pPr>
            <w:r>
              <w:rPr>
                <w:color w:val="000000"/>
                <w:sz w:val="20"/>
              </w:rPr>
              <w:t>357-1.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5BBA8" w14:textId="77777777" w:rsidR="00CD7126" w:rsidRDefault="00000000">
            <w:pPr>
              <w:spacing w:after="20"/>
              <w:ind w:left="20"/>
              <w:jc w:val="both"/>
            </w:pPr>
            <w:r>
              <w:rPr>
                <w:color w:val="000000"/>
                <w:sz w:val="20"/>
              </w:rPr>
              <w:t>00603006-1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D0887" w14:textId="77777777" w:rsidR="00CD7126" w:rsidRDefault="00000000">
            <w:pPr>
              <w:spacing w:after="20"/>
              <w:ind w:left="20"/>
              <w:jc w:val="both"/>
            </w:pPr>
            <w:r>
              <w:rPr>
                <w:color w:val="000000"/>
                <w:sz w:val="20"/>
              </w:rPr>
              <w:t>Выдача санитарно-эпидемиологических заключений о соответствии объекта государственного санитарно-эпидемиологического надзора нормативным правовым актам в сфере санитарно-эпидемиологического благополучия населения и гигиеническим нормативам на объектах, расположенных в учреждениях уголовно-исполнительной (пенитенциарной) системы Комитета уголовно-исполнительной системы Министерства внутренних дел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CFD7B" w14:textId="77777777" w:rsidR="00CD7126" w:rsidRDefault="00CD7126">
            <w:pPr>
              <w:spacing w:after="20"/>
              <w:ind w:left="20"/>
              <w:jc w:val="both"/>
            </w:pPr>
          </w:p>
          <w:p w14:paraId="37953AB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B4371"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73DA3" w14:textId="77777777" w:rsidR="00CD7126" w:rsidRDefault="00CD7126">
            <w:pPr>
              <w:spacing w:after="20"/>
              <w:ind w:left="20"/>
              <w:jc w:val="both"/>
            </w:pPr>
          </w:p>
          <w:p w14:paraId="29E46C29" w14:textId="77777777" w:rsidR="00CD7126" w:rsidRDefault="00CD7126">
            <w:pPr>
              <w:spacing w:after="20"/>
              <w:ind w:left="20"/>
              <w:jc w:val="both"/>
            </w:pPr>
          </w:p>
        </w:tc>
      </w:tr>
      <w:tr w:rsidR="00CD7126" w14:paraId="3C926FB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0F5B8D" w14:textId="77777777" w:rsidR="00CD7126" w:rsidRDefault="00000000">
            <w:pPr>
              <w:spacing w:after="20"/>
              <w:ind w:left="20"/>
              <w:jc w:val="both"/>
            </w:pPr>
            <w:r>
              <w:rPr>
                <w:color w:val="000000"/>
                <w:sz w:val="20"/>
              </w:rPr>
              <w:t>358.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81154" w14:textId="77777777" w:rsidR="00CD7126" w:rsidRDefault="00000000">
            <w:pPr>
              <w:spacing w:after="20"/>
              <w:ind w:left="20"/>
              <w:jc w:val="both"/>
            </w:pPr>
            <w:r>
              <w:rPr>
                <w:color w:val="000000"/>
                <w:sz w:val="20"/>
              </w:rPr>
              <w:t>00603007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DACF1" w14:textId="77777777" w:rsidR="00CD7126" w:rsidRDefault="00000000">
            <w:pPr>
              <w:spacing w:after="20"/>
              <w:ind w:left="20"/>
              <w:jc w:val="both"/>
            </w:pPr>
            <w:r>
              <w:rPr>
                <w:color w:val="000000"/>
                <w:sz w:val="20"/>
              </w:rPr>
              <w:t>Выдача санитарно-эпидемиологического заключения на проекты, работы и услуги на объектах, расположенных на территории военных городков и учебных центров Министерства обороны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062E7" w14:textId="77777777" w:rsidR="00CD7126" w:rsidRDefault="00000000">
            <w:pPr>
              <w:spacing w:after="20"/>
              <w:ind w:left="20"/>
              <w:jc w:val="both"/>
            </w:pPr>
            <w:r>
              <w:rPr>
                <w:color w:val="000000"/>
                <w:sz w:val="20"/>
              </w:rPr>
              <w:t>Для получения санитарно-эпидемиологического заключения на проекты нормативной документации предельно допустимых выбросов и предельно допустимых сбросов вредных веществ и физических факторов в окружающую среду</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F3174" w14:textId="77777777" w:rsidR="00CD7126" w:rsidRDefault="00000000">
            <w:pPr>
              <w:spacing w:after="20"/>
              <w:ind w:left="20"/>
              <w:jc w:val="both"/>
            </w:pPr>
            <w:r>
              <w:rPr>
                <w:color w:val="000000"/>
                <w:sz w:val="20"/>
              </w:rPr>
              <w:t>МО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8FA98" w14:textId="77777777" w:rsidR="00CD7126" w:rsidRDefault="00000000">
            <w:pPr>
              <w:spacing w:after="20"/>
              <w:ind w:left="20"/>
              <w:jc w:val="both"/>
            </w:pPr>
            <w:r>
              <w:rPr>
                <w:color w:val="000000"/>
                <w:sz w:val="20"/>
              </w:rPr>
              <w:t xml:space="preserve"> "Об утверждении Правил оказания государственных услуг Министерства обороны Республики Казахстан в сфере санитарно-эпидемиологического благополучия населения" приказ Министра обороны Республики Казахстан от 10 июля 2020 года № 322. Зарегистрирован в Реестре государственной регистрации нормативных правовых актов № 20957</w:t>
            </w:r>
          </w:p>
        </w:tc>
      </w:tr>
      <w:tr w:rsidR="00CD7126" w14:paraId="4033D9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37DF1" w14:textId="77777777" w:rsidR="00CD7126" w:rsidRDefault="00000000">
            <w:pPr>
              <w:spacing w:after="20"/>
              <w:ind w:left="20"/>
              <w:jc w:val="both"/>
            </w:pPr>
            <w:r>
              <w:rPr>
                <w:color w:val="000000"/>
                <w:sz w:val="20"/>
              </w:rPr>
              <w:t>359.</w:t>
            </w:r>
          </w:p>
        </w:tc>
        <w:tc>
          <w:tcPr>
            <w:tcW w:w="1230" w:type="dxa"/>
            <w:vMerge/>
            <w:tcBorders>
              <w:top w:val="nil"/>
              <w:left w:val="single" w:sz="5" w:space="0" w:color="CFCFCF"/>
              <w:bottom w:val="single" w:sz="5" w:space="0" w:color="CFCFCF"/>
              <w:right w:val="single" w:sz="5" w:space="0" w:color="CFCFCF"/>
            </w:tcBorders>
          </w:tcPr>
          <w:p w14:paraId="4493599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3E019C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96B57" w14:textId="77777777" w:rsidR="00CD7126" w:rsidRDefault="00000000">
            <w:pPr>
              <w:spacing w:after="20"/>
              <w:ind w:left="20"/>
              <w:jc w:val="both"/>
            </w:pPr>
            <w:r>
              <w:rPr>
                <w:color w:val="000000"/>
                <w:sz w:val="20"/>
              </w:rPr>
              <w:t>Для получения санитарно-эпидемиологического заключения на проекты нормативной документации зоны санитарной охраны, санитарно-защитных зон</w:t>
            </w:r>
          </w:p>
        </w:tc>
        <w:tc>
          <w:tcPr>
            <w:tcW w:w="1230" w:type="dxa"/>
            <w:vMerge/>
            <w:tcBorders>
              <w:top w:val="nil"/>
              <w:left w:val="single" w:sz="5" w:space="0" w:color="CFCFCF"/>
              <w:bottom w:val="single" w:sz="5" w:space="0" w:color="CFCFCF"/>
              <w:right w:val="single" w:sz="5" w:space="0" w:color="CFCFCF"/>
            </w:tcBorders>
          </w:tcPr>
          <w:p w14:paraId="46A7BB1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C1ADC3" w14:textId="77777777" w:rsidR="00CD7126" w:rsidRDefault="00CD7126"/>
        </w:tc>
      </w:tr>
      <w:tr w:rsidR="00CD7126" w14:paraId="21BDAF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C63F5" w14:textId="77777777" w:rsidR="00CD7126" w:rsidRDefault="00000000">
            <w:pPr>
              <w:spacing w:after="20"/>
              <w:ind w:left="20"/>
              <w:jc w:val="both"/>
            </w:pPr>
            <w:r>
              <w:rPr>
                <w:color w:val="000000"/>
                <w:sz w:val="20"/>
              </w:rPr>
              <w:t>360.</w:t>
            </w:r>
          </w:p>
        </w:tc>
        <w:tc>
          <w:tcPr>
            <w:tcW w:w="1230" w:type="dxa"/>
            <w:vMerge/>
            <w:tcBorders>
              <w:top w:val="nil"/>
              <w:left w:val="single" w:sz="5" w:space="0" w:color="CFCFCF"/>
              <w:bottom w:val="single" w:sz="5" w:space="0" w:color="CFCFCF"/>
              <w:right w:val="single" w:sz="5" w:space="0" w:color="CFCFCF"/>
            </w:tcBorders>
          </w:tcPr>
          <w:p w14:paraId="7C33799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DCD13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A163E" w14:textId="77777777" w:rsidR="00CD7126" w:rsidRDefault="00000000">
            <w:pPr>
              <w:spacing w:after="20"/>
              <w:ind w:left="20"/>
              <w:jc w:val="both"/>
            </w:pPr>
            <w:r>
              <w:rPr>
                <w:color w:val="000000"/>
                <w:sz w:val="20"/>
              </w:rPr>
              <w:t>Для получения санитарно-эпидемиологического заключения на проекты нормативной документации на сырье и продукцию</w:t>
            </w:r>
          </w:p>
        </w:tc>
        <w:tc>
          <w:tcPr>
            <w:tcW w:w="1230" w:type="dxa"/>
            <w:vMerge/>
            <w:tcBorders>
              <w:top w:val="nil"/>
              <w:left w:val="single" w:sz="5" w:space="0" w:color="CFCFCF"/>
              <w:bottom w:val="single" w:sz="5" w:space="0" w:color="CFCFCF"/>
              <w:right w:val="single" w:sz="5" w:space="0" w:color="CFCFCF"/>
            </w:tcBorders>
          </w:tcPr>
          <w:p w14:paraId="29B41C4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DAE45EE" w14:textId="77777777" w:rsidR="00CD7126" w:rsidRDefault="00CD7126"/>
        </w:tc>
      </w:tr>
      <w:tr w:rsidR="00CD7126" w14:paraId="0CBAFF4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C2EFF" w14:textId="77777777" w:rsidR="00CD7126" w:rsidRDefault="00000000">
            <w:pPr>
              <w:spacing w:after="20"/>
              <w:ind w:left="20"/>
              <w:jc w:val="both"/>
            </w:pPr>
            <w:r>
              <w:rPr>
                <w:color w:val="000000"/>
                <w:sz w:val="20"/>
              </w:rPr>
              <w:t>361.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3A2BC" w14:textId="77777777" w:rsidR="00CD7126" w:rsidRDefault="00000000">
            <w:pPr>
              <w:spacing w:after="20"/>
              <w:ind w:left="20"/>
              <w:jc w:val="both"/>
            </w:pPr>
            <w:r>
              <w:rPr>
                <w:color w:val="000000"/>
                <w:sz w:val="20"/>
              </w:rPr>
              <w:t>0</w:t>
            </w:r>
          </w:p>
          <w:p w14:paraId="5236E5AE" w14:textId="77777777" w:rsidR="00CD7126" w:rsidRDefault="00000000">
            <w:pPr>
              <w:spacing w:after="20"/>
              <w:ind w:left="20"/>
              <w:jc w:val="both"/>
            </w:pPr>
            <w:r>
              <w:rPr>
                <w:color w:val="000000"/>
                <w:sz w:val="20"/>
              </w:rPr>
              <w:t>0</w:t>
            </w:r>
          </w:p>
          <w:p w14:paraId="1F1626D2" w14:textId="77777777" w:rsidR="00CD7126" w:rsidRDefault="00000000">
            <w:pPr>
              <w:spacing w:after="20"/>
              <w:ind w:left="20"/>
              <w:jc w:val="both"/>
            </w:pPr>
            <w:r>
              <w:rPr>
                <w:color w:val="000000"/>
                <w:sz w:val="20"/>
              </w:rPr>
              <w:t>6</w:t>
            </w:r>
          </w:p>
          <w:p w14:paraId="2FDBFB44" w14:textId="77777777" w:rsidR="00CD7126" w:rsidRDefault="00000000">
            <w:pPr>
              <w:spacing w:after="20"/>
              <w:ind w:left="20"/>
              <w:jc w:val="both"/>
            </w:pPr>
            <w:r>
              <w:rPr>
                <w:color w:val="000000"/>
                <w:sz w:val="20"/>
              </w:rPr>
              <w:t>0</w:t>
            </w:r>
          </w:p>
          <w:p w14:paraId="2543234A" w14:textId="77777777" w:rsidR="00CD7126" w:rsidRDefault="00000000">
            <w:pPr>
              <w:spacing w:after="20"/>
              <w:ind w:left="20"/>
              <w:jc w:val="both"/>
            </w:pPr>
            <w:r>
              <w:rPr>
                <w:color w:val="000000"/>
                <w:sz w:val="20"/>
              </w:rPr>
              <w:t>3</w:t>
            </w:r>
          </w:p>
          <w:p w14:paraId="1BADA195" w14:textId="77777777" w:rsidR="00CD7126" w:rsidRDefault="00000000">
            <w:pPr>
              <w:spacing w:after="20"/>
              <w:ind w:left="20"/>
              <w:jc w:val="both"/>
            </w:pPr>
            <w:r>
              <w:rPr>
                <w:color w:val="000000"/>
                <w:sz w:val="20"/>
              </w:rPr>
              <w:t>0</w:t>
            </w:r>
          </w:p>
          <w:p w14:paraId="6F1C807B" w14:textId="77777777" w:rsidR="00CD7126" w:rsidRDefault="00000000">
            <w:pPr>
              <w:spacing w:after="20"/>
              <w:ind w:left="20"/>
              <w:jc w:val="both"/>
            </w:pPr>
            <w:r>
              <w:rPr>
                <w:color w:val="000000"/>
                <w:sz w:val="20"/>
              </w:rPr>
              <w:t>0</w:t>
            </w:r>
          </w:p>
          <w:p w14:paraId="3379E718" w14:textId="77777777" w:rsidR="00CD7126" w:rsidRDefault="00000000">
            <w:pPr>
              <w:spacing w:after="20"/>
              <w:ind w:left="20"/>
              <w:jc w:val="both"/>
            </w:pPr>
            <w:r>
              <w:rPr>
                <w:color w:val="000000"/>
                <w:sz w:val="20"/>
              </w:rPr>
              <w:t>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359A9" w14:textId="77777777" w:rsidR="00CD7126" w:rsidRDefault="00000000">
            <w:pPr>
              <w:spacing w:after="20"/>
              <w:ind w:left="20"/>
              <w:jc w:val="both"/>
            </w:pPr>
            <w:r>
              <w:rPr>
                <w:color w:val="000000"/>
                <w:sz w:val="20"/>
              </w:rPr>
              <w:t>Аккредитация профессиональной ассоциации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B38F59" w14:textId="77777777" w:rsidR="00CD7126" w:rsidRDefault="00CD7126">
            <w:pPr>
              <w:spacing w:after="20"/>
              <w:ind w:left="20"/>
              <w:jc w:val="both"/>
            </w:pPr>
          </w:p>
          <w:p w14:paraId="3A8F12D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27CDA"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C7A42" w14:textId="77777777" w:rsidR="00CD7126" w:rsidRDefault="00000000">
            <w:pPr>
              <w:spacing w:after="20"/>
              <w:ind w:left="20"/>
              <w:jc w:val="both"/>
            </w:pPr>
            <w:r>
              <w:rPr>
                <w:color w:val="000000"/>
                <w:sz w:val="20"/>
              </w:rPr>
              <w:t xml:space="preserve"> "О некоторых вопросах аккредитации в области санитарно-эпидемиологического благополучия" приказ Министра здравоохранения Республики Казахстан от 23 февраля 2023 года № 29. Зарегистрирован в Реестре государственной регистрации нормативных правовых актов № 31967.</w:t>
            </w:r>
          </w:p>
        </w:tc>
      </w:tr>
      <w:tr w:rsidR="00CD7126" w14:paraId="15D4A0A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F532D" w14:textId="77777777" w:rsidR="00CD7126" w:rsidRDefault="00000000">
            <w:pPr>
              <w:spacing w:after="20"/>
              <w:ind w:left="20"/>
              <w:jc w:val="both"/>
            </w:pPr>
            <w:r>
              <w:rPr>
                <w:color w:val="000000"/>
                <w:sz w:val="20"/>
              </w:rPr>
              <w:t>362.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6DB23" w14:textId="77777777" w:rsidR="00CD7126" w:rsidRDefault="00000000">
            <w:pPr>
              <w:spacing w:after="20"/>
              <w:ind w:left="20"/>
              <w:jc w:val="both"/>
            </w:pPr>
            <w:r>
              <w:rPr>
                <w:color w:val="000000"/>
                <w:sz w:val="20"/>
              </w:rPr>
              <w:t>00603007-2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195DF" w14:textId="77777777" w:rsidR="00CD7126" w:rsidRDefault="00000000">
            <w:pPr>
              <w:spacing w:after="20"/>
              <w:ind w:left="20"/>
              <w:jc w:val="both"/>
            </w:pPr>
            <w:r>
              <w:rPr>
                <w:color w:val="000000"/>
                <w:sz w:val="20"/>
              </w:rPr>
              <w:t>Аттестация руководителей организаций здравоохранения, осуществляющих деятельность в сфере санитарно-эпидемиологического благополучия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F62C8" w14:textId="77777777" w:rsidR="00CD7126" w:rsidRDefault="00CD7126">
            <w:pPr>
              <w:spacing w:after="20"/>
              <w:ind w:left="20"/>
              <w:jc w:val="both"/>
            </w:pPr>
          </w:p>
          <w:p w14:paraId="56ED532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9C8185"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1B08C" w14:textId="77777777" w:rsidR="00CD7126" w:rsidRDefault="00CD7126">
            <w:pPr>
              <w:spacing w:after="20"/>
              <w:ind w:left="20"/>
              <w:jc w:val="both"/>
            </w:pPr>
          </w:p>
          <w:p w14:paraId="0B7EAD8D" w14:textId="77777777" w:rsidR="00CD7126" w:rsidRDefault="00CD7126">
            <w:pPr>
              <w:spacing w:after="20"/>
              <w:ind w:left="20"/>
              <w:jc w:val="both"/>
            </w:pPr>
          </w:p>
        </w:tc>
      </w:tr>
      <w:tr w:rsidR="00CD7126" w14:paraId="1C71D92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45434" w14:textId="77777777" w:rsidR="00CD7126" w:rsidRDefault="00000000">
            <w:pPr>
              <w:spacing w:after="20"/>
              <w:ind w:left="20"/>
              <w:jc w:val="both"/>
            </w:pPr>
            <w:r>
              <w:rPr>
                <w:color w:val="000000"/>
                <w:sz w:val="20"/>
              </w:rPr>
              <w:t>363.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F1C72" w14:textId="77777777" w:rsidR="00CD7126" w:rsidRDefault="00000000">
            <w:pPr>
              <w:spacing w:after="20"/>
              <w:ind w:left="20"/>
              <w:jc w:val="both"/>
            </w:pPr>
            <w:r>
              <w:rPr>
                <w:color w:val="000000"/>
                <w:sz w:val="20"/>
              </w:rPr>
              <w:t>00603007-3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2F4D1" w14:textId="77777777" w:rsidR="00CD7126" w:rsidRDefault="00000000">
            <w:pPr>
              <w:spacing w:after="20"/>
              <w:ind w:left="20"/>
              <w:jc w:val="both"/>
            </w:pPr>
            <w:r>
              <w:rPr>
                <w:color w:val="000000"/>
                <w:sz w:val="20"/>
              </w:rPr>
              <w:t>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 на объектах органов национальной безопасности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6C0A1" w14:textId="77777777" w:rsidR="00CD7126" w:rsidRDefault="00CD7126">
            <w:pPr>
              <w:spacing w:after="20"/>
              <w:ind w:left="20"/>
              <w:jc w:val="both"/>
            </w:pPr>
          </w:p>
          <w:p w14:paraId="0FF8BE0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DD3D9"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52178"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санитарно-эпидемиологического заключения о соответствии объекта высокой эпидемической значимости нормативным правовым актам в сфере санитарно-эпидемиологического благополучия населения на объектах органов национальной безопасности Республики Казахстан" приказ Председателя Комитета национальной безопасности Республики Казахстан от 21 июня 2022 года № 29/қе. Зарегистрирован в Министерстве юстиции Республики Казахстан 23 июня 2022 года № 28566.</w:t>
            </w:r>
          </w:p>
        </w:tc>
      </w:tr>
      <w:tr w:rsidR="00CD7126" w14:paraId="12E9ED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5725B" w14:textId="77777777" w:rsidR="00CD7126" w:rsidRDefault="00000000">
            <w:pPr>
              <w:spacing w:after="20"/>
              <w:ind w:left="20"/>
              <w:jc w:val="both"/>
            </w:pPr>
            <w:r>
              <w:rPr>
                <w:color w:val="000000"/>
                <w:sz w:val="20"/>
              </w:rPr>
              <w:t>364.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0F330" w14:textId="77777777" w:rsidR="00CD7126" w:rsidRDefault="00000000">
            <w:pPr>
              <w:spacing w:after="20"/>
              <w:ind w:left="20"/>
              <w:jc w:val="both"/>
            </w:pPr>
            <w:r>
              <w:rPr>
                <w:color w:val="000000"/>
                <w:sz w:val="20"/>
              </w:rPr>
              <w:t>0</w:t>
            </w:r>
          </w:p>
          <w:p w14:paraId="1F1E4205" w14:textId="77777777" w:rsidR="00CD7126" w:rsidRDefault="00000000">
            <w:pPr>
              <w:spacing w:after="20"/>
              <w:ind w:left="20"/>
              <w:jc w:val="both"/>
            </w:pPr>
            <w:r>
              <w:rPr>
                <w:color w:val="000000"/>
                <w:sz w:val="20"/>
              </w:rPr>
              <w:t>0</w:t>
            </w:r>
          </w:p>
          <w:p w14:paraId="66D77B87" w14:textId="77777777" w:rsidR="00CD7126" w:rsidRDefault="00000000">
            <w:pPr>
              <w:spacing w:after="20"/>
              <w:ind w:left="20"/>
              <w:jc w:val="both"/>
            </w:pPr>
            <w:r>
              <w:rPr>
                <w:color w:val="000000"/>
                <w:sz w:val="20"/>
              </w:rPr>
              <w:t>6</w:t>
            </w:r>
          </w:p>
          <w:p w14:paraId="73AACF58" w14:textId="77777777" w:rsidR="00CD7126" w:rsidRDefault="00000000">
            <w:pPr>
              <w:spacing w:after="20"/>
              <w:ind w:left="20"/>
              <w:jc w:val="both"/>
            </w:pPr>
            <w:r>
              <w:rPr>
                <w:color w:val="000000"/>
                <w:sz w:val="20"/>
              </w:rPr>
              <w:t>0</w:t>
            </w:r>
          </w:p>
          <w:p w14:paraId="7AE152FC" w14:textId="77777777" w:rsidR="00CD7126" w:rsidRDefault="00000000">
            <w:pPr>
              <w:spacing w:after="20"/>
              <w:ind w:left="20"/>
              <w:jc w:val="both"/>
            </w:pPr>
            <w:r>
              <w:rPr>
                <w:color w:val="000000"/>
                <w:sz w:val="20"/>
              </w:rPr>
              <w:t>3</w:t>
            </w:r>
          </w:p>
          <w:p w14:paraId="31397CAB" w14:textId="77777777" w:rsidR="00CD7126" w:rsidRDefault="00000000">
            <w:pPr>
              <w:spacing w:after="20"/>
              <w:ind w:left="20"/>
              <w:jc w:val="both"/>
            </w:pPr>
            <w:r>
              <w:rPr>
                <w:color w:val="000000"/>
                <w:sz w:val="20"/>
              </w:rPr>
              <w:t>0</w:t>
            </w:r>
          </w:p>
          <w:p w14:paraId="05706DFD" w14:textId="77777777" w:rsidR="00CD7126" w:rsidRDefault="00000000">
            <w:pPr>
              <w:spacing w:after="20"/>
              <w:ind w:left="20"/>
              <w:jc w:val="both"/>
            </w:pPr>
            <w:r>
              <w:rPr>
                <w:color w:val="000000"/>
                <w:sz w:val="20"/>
              </w:rPr>
              <w:t>0</w:t>
            </w:r>
          </w:p>
          <w:p w14:paraId="4538296C" w14:textId="77777777" w:rsidR="00CD7126" w:rsidRDefault="00000000">
            <w:pPr>
              <w:spacing w:after="20"/>
              <w:ind w:left="20"/>
              <w:jc w:val="both"/>
            </w:pPr>
            <w:r>
              <w:rPr>
                <w:color w:val="000000"/>
                <w:sz w:val="20"/>
              </w:rPr>
              <w:t>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9FC03" w14:textId="77777777" w:rsidR="00CD7126" w:rsidRDefault="00000000">
            <w:pPr>
              <w:spacing w:after="20"/>
              <w:ind w:left="20"/>
              <w:jc w:val="both"/>
            </w:pPr>
            <w:r>
              <w:rPr>
                <w:color w:val="000000"/>
                <w:sz w:val="20"/>
              </w:rPr>
              <w:t>Аккредитация физических и юридических лиц на осуществление деятельности по проведению санитарно-эпидемиологического аудита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5C885" w14:textId="77777777" w:rsidR="00CD7126" w:rsidRDefault="00CD7126">
            <w:pPr>
              <w:spacing w:after="20"/>
              <w:ind w:left="20"/>
              <w:jc w:val="both"/>
            </w:pPr>
          </w:p>
          <w:p w14:paraId="57CA707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8FFB0"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5CBD7" w14:textId="77777777" w:rsidR="00CD7126" w:rsidRDefault="00000000">
            <w:pPr>
              <w:spacing w:after="20"/>
              <w:ind w:left="20"/>
              <w:jc w:val="both"/>
            </w:pPr>
            <w:r>
              <w:rPr>
                <w:color w:val="000000"/>
                <w:sz w:val="20"/>
              </w:rPr>
              <w:t xml:space="preserve"> "О некоторых вопросах аккредитации в области санитарно-эпидемиологического благополучия" приказ Министра здравоохранения Республики Казахстан от 23 февраля 2023 года № 29. Зарегистрирован в Реестре государственной регистрации нормативных правовых актов № 31967.</w:t>
            </w:r>
          </w:p>
        </w:tc>
      </w:tr>
      <w:tr w:rsidR="00CD7126" w14:paraId="6E53C66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D54D5" w14:textId="77777777" w:rsidR="00CD7126" w:rsidRDefault="00000000">
            <w:pPr>
              <w:spacing w:after="20"/>
              <w:ind w:left="20"/>
              <w:jc w:val="both"/>
            </w:pPr>
            <w:r>
              <w:rPr>
                <w:color w:val="000000"/>
                <w:sz w:val="20"/>
              </w:rPr>
              <w:t>365.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C35A9" w14:textId="77777777" w:rsidR="00CD7126" w:rsidRDefault="00000000">
            <w:pPr>
              <w:spacing w:after="20"/>
              <w:ind w:left="20"/>
              <w:jc w:val="both"/>
            </w:pPr>
            <w:r>
              <w:rPr>
                <w:color w:val="000000"/>
                <w:sz w:val="20"/>
              </w:rPr>
              <w:t>00603007-5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37CC5" w14:textId="77777777" w:rsidR="00CD7126" w:rsidRDefault="00000000">
            <w:pPr>
              <w:spacing w:after="20"/>
              <w:ind w:left="20"/>
              <w:jc w:val="both"/>
            </w:pPr>
            <w:r>
              <w:rPr>
                <w:color w:val="000000"/>
                <w:sz w:val="20"/>
              </w:rPr>
              <w:t>Выдача лицензии на оказание услуг по дезинфекции, дезинсекции, дератизации в области здравоохранения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66C62" w14:textId="77777777" w:rsidR="00CD7126" w:rsidRDefault="00CD7126">
            <w:pPr>
              <w:spacing w:after="20"/>
              <w:ind w:left="20"/>
              <w:jc w:val="both"/>
            </w:pPr>
          </w:p>
          <w:p w14:paraId="2A58A4C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60A1C"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AEA744" w14:textId="77777777" w:rsidR="00CD7126" w:rsidRDefault="00000000">
            <w:pPr>
              <w:spacing w:after="20"/>
              <w:ind w:left="20"/>
              <w:jc w:val="both"/>
            </w:pPr>
            <w:r>
              <w:rPr>
                <w:color w:val="000000"/>
                <w:sz w:val="20"/>
              </w:rPr>
              <w:t xml:space="preserve"> "О некоторых вопросах оказания государственных услуг в сфере санитарно-эпидемиологического благополучия населения" приказ Министра здравоохранения Республики Казахстан от 30 декабря 2020 года № ҚР ДСМ-336/2020. Зарегистрирован в Реестре государственной регистрации нормативных правовых актов № 22004.</w:t>
            </w:r>
          </w:p>
        </w:tc>
      </w:tr>
      <w:tr w:rsidR="00CD7126" w14:paraId="582DC77C"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F2A12" w14:textId="77777777" w:rsidR="00CD7126" w:rsidRDefault="00000000">
            <w:pPr>
              <w:spacing w:after="20"/>
              <w:ind w:left="20"/>
              <w:jc w:val="both"/>
            </w:pPr>
            <w:r>
              <w:rPr>
                <w:color w:val="000000"/>
                <w:sz w:val="20"/>
              </w:rPr>
              <w:t>00604. Прочие государственные услуги в сфере здоровья, медицины и здравоохранения</w:t>
            </w:r>
          </w:p>
        </w:tc>
      </w:tr>
      <w:tr w:rsidR="00CD7126" w14:paraId="0EBDD4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ABCCE" w14:textId="77777777" w:rsidR="00CD7126" w:rsidRDefault="00000000">
            <w:pPr>
              <w:spacing w:after="20"/>
              <w:ind w:left="20"/>
              <w:jc w:val="both"/>
            </w:pPr>
            <w:r>
              <w:rPr>
                <w:color w:val="000000"/>
                <w:sz w:val="20"/>
              </w:rPr>
              <w:t>366.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A2618" w14:textId="77777777" w:rsidR="00CD7126" w:rsidRDefault="00000000">
            <w:pPr>
              <w:spacing w:after="20"/>
              <w:ind w:left="20"/>
              <w:jc w:val="both"/>
            </w:pPr>
            <w:r>
              <w:rPr>
                <w:color w:val="000000"/>
                <w:sz w:val="20"/>
              </w:rPr>
              <w:t>00604001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438EA" w14:textId="77777777" w:rsidR="00CD7126" w:rsidRDefault="00000000">
            <w:pPr>
              <w:spacing w:after="20"/>
              <w:ind w:left="20"/>
              <w:jc w:val="both"/>
            </w:pPr>
            <w:r>
              <w:rPr>
                <w:color w:val="000000"/>
                <w:sz w:val="20"/>
              </w:rPr>
              <w:t>Предоставление сведений с Центра психического здоровья "Психиатрия"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984CD0" w14:textId="77777777" w:rsidR="00CD7126" w:rsidRDefault="00CD7126">
            <w:pPr>
              <w:spacing w:after="20"/>
              <w:ind w:left="20"/>
              <w:jc w:val="both"/>
            </w:pPr>
          </w:p>
          <w:p w14:paraId="73C79F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741B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E0BCF4" w14:textId="77777777" w:rsidR="00CD7126" w:rsidRDefault="00000000">
            <w:pPr>
              <w:spacing w:after="20"/>
              <w:ind w:left="20"/>
              <w:jc w:val="both"/>
            </w:pPr>
            <w:r>
              <w:rPr>
                <w:color w:val="000000"/>
                <w:sz w:val="20"/>
              </w:rPr>
              <w:t xml:space="preserve"> "О некоторых вопросах оказания государственных услуг в области здравоохранения" приказ Министра здравоохранения Республики Казахстан от 18 мая 2020 года № ҚР ДСМ-49/2020. Зарегистрирован в Реестре государственной регистрации нормативных правовых актов № 20665.</w:t>
            </w:r>
          </w:p>
        </w:tc>
      </w:tr>
      <w:tr w:rsidR="00CD7126" w14:paraId="0B726A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4CA64" w14:textId="77777777" w:rsidR="00CD7126" w:rsidRDefault="00000000">
            <w:pPr>
              <w:spacing w:after="20"/>
              <w:ind w:left="20"/>
              <w:jc w:val="both"/>
            </w:pPr>
            <w:r>
              <w:rPr>
                <w:color w:val="000000"/>
                <w:sz w:val="20"/>
              </w:rPr>
              <w:t>367.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51421" w14:textId="77777777" w:rsidR="00CD7126" w:rsidRDefault="00000000">
            <w:pPr>
              <w:spacing w:after="20"/>
              <w:ind w:left="20"/>
              <w:jc w:val="both"/>
            </w:pPr>
            <w:r>
              <w:rPr>
                <w:color w:val="000000"/>
                <w:sz w:val="20"/>
              </w:rPr>
              <w:t>00604002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1F981" w14:textId="77777777" w:rsidR="00CD7126" w:rsidRDefault="00000000">
            <w:pPr>
              <w:spacing w:after="20"/>
              <w:ind w:left="20"/>
              <w:jc w:val="both"/>
            </w:pPr>
            <w:r>
              <w:rPr>
                <w:color w:val="000000"/>
                <w:sz w:val="20"/>
              </w:rPr>
              <w:t>Предоставление сведений с Центра психического здоровья "Наркология"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D703B" w14:textId="77777777" w:rsidR="00CD7126" w:rsidRDefault="00CD7126">
            <w:pPr>
              <w:spacing w:after="20"/>
              <w:ind w:left="20"/>
              <w:jc w:val="both"/>
            </w:pPr>
          </w:p>
          <w:p w14:paraId="1DD73AE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BCE50"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6D2D1" w14:textId="77777777" w:rsidR="00CD7126" w:rsidRDefault="00000000">
            <w:pPr>
              <w:spacing w:after="20"/>
              <w:ind w:left="20"/>
              <w:jc w:val="both"/>
            </w:pPr>
            <w:r>
              <w:rPr>
                <w:color w:val="000000"/>
                <w:sz w:val="20"/>
              </w:rPr>
              <w:t xml:space="preserve"> "О некоторых вопросах оказания государственных услуг в области здравоохранения" приказ Министра здравоохранения Республики Казахстан от 18 мая 2020 года № ҚР ДСМ-49/2020. Зарегистрирован в Реестре государственной регистрации нормативных правовых актов № 20665.</w:t>
            </w:r>
          </w:p>
        </w:tc>
      </w:tr>
      <w:tr w:rsidR="00CD7126" w14:paraId="0F925B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5F25EC" w14:textId="77777777" w:rsidR="00CD7126" w:rsidRDefault="00000000">
            <w:pPr>
              <w:spacing w:after="20"/>
              <w:ind w:left="20"/>
              <w:jc w:val="both"/>
            </w:pPr>
            <w:r>
              <w:rPr>
                <w:color w:val="000000"/>
                <w:sz w:val="20"/>
              </w:rPr>
              <w:t>368.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E9AB6" w14:textId="77777777" w:rsidR="00CD7126" w:rsidRDefault="00000000">
            <w:pPr>
              <w:spacing w:after="20"/>
              <w:ind w:left="20"/>
              <w:jc w:val="both"/>
            </w:pPr>
            <w:r>
              <w:rPr>
                <w:color w:val="000000"/>
                <w:sz w:val="20"/>
              </w:rPr>
              <w:t>00604003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21900" w14:textId="77777777" w:rsidR="00CD7126" w:rsidRDefault="00000000">
            <w:pPr>
              <w:spacing w:after="20"/>
              <w:ind w:left="20"/>
              <w:jc w:val="both"/>
            </w:pPr>
            <w:r>
              <w:rPr>
                <w:color w:val="000000"/>
                <w:sz w:val="20"/>
              </w:rPr>
              <w:t>Предоставление сведений с Центра фтизиопульмонологии "Фтизиатрия"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5E984" w14:textId="77777777" w:rsidR="00CD7126" w:rsidRDefault="00CD7126">
            <w:pPr>
              <w:spacing w:after="20"/>
              <w:ind w:left="20"/>
              <w:jc w:val="both"/>
            </w:pPr>
          </w:p>
          <w:p w14:paraId="7E1C68F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F3708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307F59" w14:textId="77777777" w:rsidR="00CD7126" w:rsidRDefault="00000000">
            <w:pPr>
              <w:spacing w:after="20"/>
              <w:ind w:left="20"/>
              <w:jc w:val="both"/>
            </w:pPr>
            <w:r>
              <w:rPr>
                <w:color w:val="000000"/>
                <w:sz w:val="20"/>
              </w:rPr>
              <w:t xml:space="preserve"> "О некоторых вопросах оказания государственных услуг в области здравоохранения" приказ Министра здравоохранения Республики Казахстан от 18 мая 2020 года № ҚР ДСМ-49/2020. Зарегистрирован в Реестре государственной регистрации нормативных правовых актов № 20665.</w:t>
            </w:r>
          </w:p>
        </w:tc>
      </w:tr>
      <w:tr w:rsidR="00CD7126" w14:paraId="06314D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821EE" w14:textId="77777777" w:rsidR="00CD7126" w:rsidRDefault="00000000">
            <w:pPr>
              <w:spacing w:after="20"/>
              <w:ind w:left="20"/>
              <w:jc w:val="both"/>
            </w:pPr>
            <w:r>
              <w:rPr>
                <w:color w:val="000000"/>
                <w:sz w:val="20"/>
              </w:rPr>
              <w:t>369.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AA798" w14:textId="77777777" w:rsidR="00CD7126" w:rsidRDefault="00000000">
            <w:pPr>
              <w:spacing w:after="20"/>
              <w:ind w:left="20"/>
              <w:jc w:val="both"/>
            </w:pPr>
            <w:r>
              <w:rPr>
                <w:color w:val="000000"/>
                <w:sz w:val="20"/>
              </w:rPr>
              <w:t>00604004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C16B5" w14:textId="77777777" w:rsidR="00CD7126" w:rsidRDefault="00000000">
            <w:pPr>
              <w:spacing w:after="20"/>
              <w:ind w:left="20"/>
              <w:jc w:val="both"/>
            </w:pPr>
            <w:r>
              <w:rPr>
                <w:color w:val="000000"/>
                <w:sz w:val="20"/>
              </w:rPr>
              <w:t>Прохождение предварительных обязательных медицинских осмотров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00933" w14:textId="77777777" w:rsidR="00CD7126" w:rsidRDefault="00CD7126">
            <w:pPr>
              <w:spacing w:after="20"/>
              <w:ind w:left="20"/>
              <w:jc w:val="both"/>
            </w:pPr>
          </w:p>
          <w:p w14:paraId="608DD57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45F86"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17139" w14:textId="77777777" w:rsidR="00CD7126" w:rsidRDefault="00000000">
            <w:pPr>
              <w:spacing w:after="20"/>
              <w:ind w:left="20"/>
              <w:jc w:val="both"/>
            </w:pPr>
            <w:r>
              <w:rPr>
                <w:color w:val="000000"/>
                <w:sz w:val="20"/>
              </w:rPr>
              <w:t xml:space="preserve"> "Об утверждении целевых групп лиц, подлежащих обязательным медицинским осмотрам, а также правил и периодичности их проведения, объема лабораторных и функциональных исследований, медицинских противопоказаний, перечня вредных и (или) опасных производственных факторов, профессий и работ,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"Прохождение предварительных обязательных медицинских осмотров" приказ исполняющего обязанности Министра здравоохранения Республики Казахстан от 15 октября 2020 года № ҚР ДСМ-131/2020. Зарегистрирован в Реестре государственной регистрации нормативных правовых актов № 21443.</w:t>
            </w:r>
          </w:p>
        </w:tc>
      </w:tr>
      <w:tr w:rsidR="00CD7126" w14:paraId="38B260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737BD" w14:textId="77777777" w:rsidR="00CD7126" w:rsidRDefault="00000000">
            <w:pPr>
              <w:spacing w:after="20"/>
              <w:ind w:left="20"/>
              <w:jc w:val="both"/>
            </w:pPr>
            <w:r>
              <w:rPr>
                <w:color w:val="000000"/>
                <w:sz w:val="20"/>
              </w:rPr>
              <w:t>370.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21A62" w14:textId="77777777" w:rsidR="00CD7126" w:rsidRDefault="00000000">
            <w:pPr>
              <w:spacing w:after="20"/>
              <w:ind w:left="20"/>
              <w:jc w:val="both"/>
            </w:pPr>
            <w:r>
              <w:rPr>
                <w:color w:val="000000"/>
                <w:sz w:val="20"/>
              </w:rPr>
              <w:t>00604005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B21CF" w14:textId="77777777" w:rsidR="00CD7126" w:rsidRDefault="00000000">
            <w:pPr>
              <w:spacing w:after="20"/>
              <w:ind w:left="20"/>
              <w:jc w:val="both"/>
            </w:pPr>
            <w:r>
              <w:rPr>
                <w:color w:val="000000"/>
                <w:sz w:val="20"/>
              </w:rPr>
              <w:t>Выдача справки о допуске к управлению транспортным средством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CAD95" w14:textId="77777777" w:rsidR="00CD7126" w:rsidRDefault="00CD7126">
            <w:pPr>
              <w:spacing w:after="20"/>
              <w:ind w:left="20"/>
              <w:jc w:val="both"/>
            </w:pPr>
          </w:p>
          <w:p w14:paraId="198C0D7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E3E84"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11A14" w14:textId="77777777" w:rsidR="00CD7126" w:rsidRDefault="00000000">
            <w:pPr>
              <w:spacing w:after="20"/>
              <w:ind w:left="20"/>
              <w:jc w:val="both"/>
            </w:pPr>
            <w:r>
              <w:rPr>
                <w:color w:val="000000"/>
                <w:sz w:val="20"/>
              </w:rPr>
              <w:t xml:space="preserve"> "Об утверждении Правил проведения медицинского осмотра лиц, претендующих на получение права управления транспортными средствами, повторного медицинского осмотра водителя механических транспортных средств" Приказ Министра здравоохранения Республики Казахстан от 30 октября 2020 года № ҚР ДСМ-172/2020. Зарегистрирован в Реестре государственной регистрации нормативных правовых актов № 21557.</w:t>
            </w:r>
          </w:p>
        </w:tc>
      </w:tr>
      <w:tr w:rsidR="00CD7126" w14:paraId="286D4576"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CF845" w14:textId="77777777" w:rsidR="00CD7126" w:rsidRDefault="00000000">
            <w:pPr>
              <w:spacing w:after="20"/>
              <w:ind w:left="20"/>
              <w:jc w:val="both"/>
            </w:pPr>
            <w:r>
              <w:rPr>
                <w:color w:val="000000"/>
                <w:sz w:val="20"/>
              </w:rPr>
              <w:t>007. Труд и социальная защита населения</w:t>
            </w:r>
          </w:p>
        </w:tc>
      </w:tr>
      <w:tr w:rsidR="00CD7126" w14:paraId="5EE70C0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E83E8" w14:textId="77777777" w:rsidR="00CD7126" w:rsidRDefault="00000000">
            <w:pPr>
              <w:spacing w:after="20"/>
              <w:ind w:left="20"/>
              <w:jc w:val="both"/>
            </w:pPr>
            <w:r>
              <w:rPr>
                <w:color w:val="000000"/>
                <w:sz w:val="20"/>
              </w:rPr>
              <w:t>00701. Занятость населения</w:t>
            </w:r>
          </w:p>
        </w:tc>
      </w:tr>
      <w:tr w:rsidR="00CD7126" w14:paraId="1C86B76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67ECE" w14:textId="77777777" w:rsidR="00CD7126" w:rsidRDefault="00000000">
            <w:pPr>
              <w:spacing w:after="20"/>
              <w:ind w:left="20"/>
              <w:jc w:val="both"/>
            </w:pPr>
            <w:r>
              <w:rPr>
                <w:color w:val="000000"/>
                <w:sz w:val="20"/>
              </w:rPr>
              <w:t>371.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B9022" w14:textId="77777777" w:rsidR="00CD7126" w:rsidRDefault="00000000">
            <w:pPr>
              <w:spacing w:after="20"/>
              <w:ind w:left="20"/>
              <w:jc w:val="both"/>
            </w:pPr>
            <w:r>
              <w:rPr>
                <w:color w:val="000000"/>
                <w:sz w:val="20"/>
              </w:rPr>
              <w:t>00701001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54664" w14:textId="77777777" w:rsidR="00CD7126" w:rsidRDefault="00000000">
            <w:pPr>
              <w:spacing w:after="20"/>
              <w:ind w:left="20"/>
              <w:jc w:val="both"/>
            </w:pPr>
            <w:r>
              <w:rPr>
                <w:color w:val="000000"/>
                <w:sz w:val="20"/>
              </w:rPr>
              <w:t>Регистрация лиц, ищущих работу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A1C3B" w14:textId="77777777" w:rsidR="00CD7126" w:rsidRDefault="00CD7126">
            <w:pPr>
              <w:spacing w:after="20"/>
              <w:ind w:left="20"/>
              <w:jc w:val="both"/>
            </w:pPr>
          </w:p>
          <w:p w14:paraId="7819DC3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270EB"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2A4BD" w14:textId="77777777" w:rsidR="00CD7126" w:rsidRDefault="00000000">
            <w:pPr>
              <w:spacing w:after="20"/>
              <w:ind w:left="20"/>
              <w:jc w:val="both"/>
            </w:pPr>
            <w:r>
              <w:rPr>
                <w:color w:val="000000"/>
                <w:sz w:val="20"/>
              </w:rPr>
              <w:t xml:space="preserve"> "Об утверждении Правил регистрации лиц, ищущих работу, безработных и осуществления трудового посредничества, оказываемого карьерными центрами" приказ Заместителя Премьер-Министра - Министра труда и социальной защиты населения Республики Казахстан от 9 июня 2023 года № 214. Зарегистрирован в Министерстве юстиции Республики Казахстан 20 июня 2023 года № 32850.</w:t>
            </w:r>
          </w:p>
        </w:tc>
      </w:tr>
      <w:tr w:rsidR="00CD7126" w14:paraId="0BFCBC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37EFD1" w14:textId="77777777" w:rsidR="00CD7126" w:rsidRDefault="00000000">
            <w:pPr>
              <w:spacing w:after="20"/>
              <w:ind w:left="20"/>
              <w:jc w:val="both"/>
            </w:pPr>
            <w:r>
              <w:rPr>
                <w:color w:val="000000"/>
                <w:sz w:val="20"/>
              </w:rPr>
              <w:t>372.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8249B" w14:textId="77777777" w:rsidR="00CD7126" w:rsidRDefault="00000000">
            <w:pPr>
              <w:spacing w:after="20"/>
              <w:ind w:left="20"/>
              <w:jc w:val="both"/>
            </w:pPr>
            <w:r>
              <w:rPr>
                <w:color w:val="000000"/>
                <w:sz w:val="20"/>
              </w:rPr>
              <w:t>00701002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11591" w14:textId="77777777" w:rsidR="00CD7126" w:rsidRDefault="00000000">
            <w:pPr>
              <w:spacing w:after="20"/>
              <w:ind w:left="20"/>
              <w:jc w:val="both"/>
            </w:pPr>
            <w:r>
              <w:rPr>
                <w:color w:val="000000"/>
                <w:sz w:val="20"/>
              </w:rPr>
              <w:t>Включение в региональную квоту приема кандасов и переселенцев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52B8C" w14:textId="77777777" w:rsidR="00CD7126" w:rsidRDefault="00000000">
            <w:pPr>
              <w:spacing w:after="20"/>
              <w:ind w:left="20"/>
              <w:jc w:val="both"/>
            </w:pPr>
            <w:r>
              <w:rPr>
                <w:color w:val="000000"/>
                <w:sz w:val="20"/>
              </w:rPr>
              <w:t>Включение в региональную квоту приема кандасов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48BD3"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5020E" w14:textId="77777777" w:rsidR="00CD7126" w:rsidRDefault="00000000">
            <w:pPr>
              <w:spacing w:after="20"/>
              <w:ind w:left="20"/>
              <w:jc w:val="both"/>
            </w:pPr>
            <w:r>
              <w:rPr>
                <w:color w:val="000000"/>
                <w:sz w:val="20"/>
              </w:rPr>
              <w:t xml:space="preserve"> "Об утверждении Правил включения в региональную квоту приема кандасов и переселенцев" приказ и.о. Министра здравоохранения и социального развития Республики Казахстан от 15 января 2016 года № 20. Зарегистрирован в Реестре государственной регистрации нормативных правовых актов № 13334.</w:t>
            </w:r>
          </w:p>
        </w:tc>
      </w:tr>
      <w:tr w:rsidR="00CD7126" w14:paraId="11A623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D3762" w14:textId="77777777" w:rsidR="00CD7126" w:rsidRDefault="00000000">
            <w:pPr>
              <w:spacing w:after="20"/>
              <w:ind w:left="20"/>
              <w:jc w:val="both"/>
            </w:pPr>
            <w:r>
              <w:rPr>
                <w:color w:val="000000"/>
                <w:sz w:val="20"/>
              </w:rPr>
              <w:t>373.</w:t>
            </w:r>
          </w:p>
        </w:tc>
        <w:tc>
          <w:tcPr>
            <w:tcW w:w="1230" w:type="dxa"/>
            <w:vMerge/>
            <w:tcBorders>
              <w:top w:val="nil"/>
              <w:left w:val="single" w:sz="5" w:space="0" w:color="CFCFCF"/>
              <w:bottom w:val="single" w:sz="5" w:space="0" w:color="CFCFCF"/>
              <w:right w:val="single" w:sz="5" w:space="0" w:color="CFCFCF"/>
            </w:tcBorders>
          </w:tcPr>
          <w:p w14:paraId="50D2ADA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D5CADA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F5655" w14:textId="77777777" w:rsidR="00CD7126" w:rsidRDefault="00000000">
            <w:pPr>
              <w:spacing w:after="20"/>
              <w:ind w:left="20"/>
              <w:jc w:val="both"/>
            </w:pPr>
            <w:r>
              <w:rPr>
                <w:color w:val="000000"/>
                <w:sz w:val="20"/>
              </w:rPr>
              <w:t>Включение в региональную квоту приема переселенцев</w:t>
            </w:r>
          </w:p>
        </w:tc>
        <w:tc>
          <w:tcPr>
            <w:tcW w:w="1230" w:type="dxa"/>
            <w:vMerge/>
            <w:tcBorders>
              <w:top w:val="nil"/>
              <w:left w:val="single" w:sz="5" w:space="0" w:color="CFCFCF"/>
              <w:bottom w:val="single" w:sz="5" w:space="0" w:color="CFCFCF"/>
              <w:right w:val="single" w:sz="5" w:space="0" w:color="CFCFCF"/>
            </w:tcBorders>
          </w:tcPr>
          <w:p w14:paraId="5B1FD33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F6EB19" w14:textId="77777777" w:rsidR="00CD7126" w:rsidRDefault="00CD7126"/>
        </w:tc>
      </w:tr>
      <w:tr w:rsidR="00CD7126" w14:paraId="786D195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DDF37" w14:textId="77777777" w:rsidR="00CD7126" w:rsidRDefault="00000000">
            <w:pPr>
              <w:spacing w:after="20"/>
              <w:ind w:left="20"/>
              <w:jc w:val="both"/>
            </w:pPr>
            <w:r>
              <w:rPr>
                <w:color w:val="000000"/>
                <w:sz w:val="20"/>
              </w:rPr>
              <w:t>374.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90D69" w14:textId="77777777" w:rsidR="00CD7126" w:rsidRDefault="00000000">
            <w:pPr>
              <w:spacing w:after="20"/>
              <w:ind w:left="20"/>
              <w:jc w:val="both"/>
            </w:pPr>
            <w:r>
              <w:rPr>
                <w:color w:val="000000"/>
                <w:sz w:val="20"/>
              </w:rPr>
              <w:t>00701003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4331D" w14:textId="77777777" w:rsidR="00CD7126" w:rsidRDefault="00000000">
            <w:pPr>
              <w:spacing w:after="20"/>
              <w:ind w:left="20"/>
              <w:jc w:val="both"/>
            </w:pPr>
            <w:r>
              <w:rPr>
                <w:color w:val="000000"/>
                <w:sz w:val="20"/>
              </w:rPr>
              <w:t>Регистрация безработных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99B54" w14:textId="77777777" w:rsidR="00CD7126" w:rsidRDefault="00CD7126">
            <w:pPr>
              <w:spacing w:after="20"/>
              <w:ind w:left="20"/>
              <w:jc w:val="both"/>
            </w:pPr>
          </w:p>
          <w:p w14:paraId="2398D46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99364"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8359A" w14:textId="77777777" w:rsidR="00CD7126" w:rsidRDefault="00000000">
            <w:pPr>
              <w:spacing w:after="20"/>
              <w:ind w:left="20"/>
              <w:jc w:val="both"/>
            </w:pPr>
            <w:r>
              <w:rPr>
                <w:color w:val="000000"/>
                <w:sz w:val="20"/>
              </w:rPr>
              <w:t>"Об утверждении Правил регистрации лиц, ищущих работу, безработных и осуществления трудового посредничества, оказываемого карьерными центрами" приказ Заместителя Премьер-Министра - Министра труда и социальной защиты населения Республики Казахстан от 9 июня 2023 года № 214. Зарегистрирован в Министерстве юстиции Республики Казахстан 20 июня 2023 года № 32850.</w:t>
            </w:r>
          </w:p>
        </w:tc>
      </w:tr>
      <w:tr w:rsidR="00CD7126" w14:paraId="2D49EE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728BAF" w14:textId="77777777" w:rsidR="00CD7126" w:rsidRDefault="00000000">
            <w:pPr>
              <w:spacing w:after="20"/>
              <w:ind w:left="20"/>
              <w:jc w:val="both"/>
            </w:pPr>
            <w:r>
              <w:rPr>
                <w:color w:val="000000"/>
                <w:sz w:val="20"/>
              </w:rPr>
              <w:t>375.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560F6" w14:textId="77777777" w:rsidR="00CD7126" w:rsidRDefault="00000000">
            <w:pPr>
              <w:spacing w:after="20"/>
              <w:ind w:left="20"/>
              <w:jc w:val="both"/>
            </w:pPr>
            <w:r>
              <w:rPr>
                <w:color w:val="000000"/>
                <w:sz w:val="20"/>
              </w:rPr>
              <w:t>00701004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59389" w14:textId="77777777" w:rsidR="00CD7126" w:rsidRDefault="00000000">
            <w:pPr>
              <w:spacing w:after="20"/>
              <w:ind w:left="20"/>
              <w:jc w:val="both"/>
            </w:pPr>
            <w:r>
              <w:rPr>
                <w:color w:val="000000"/>
                <w:sz w:val="20"/>
              </w:rPr>
              <w:t>Выдача направлений на участие в активных мерах содействия занятости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9C444" w14:textId="77777777" w:rsidR="00CD7126" w:rsidRDefault="00CD7126">
            <w:pPr>
              <w:spacing w:after="20"/>
              <w:ind w:left="20"/>
              <w:jc w:val="both"/>
            </w:pPr>
          </w:p>
          <w:p w14:paraId="7C2B21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E3DB4"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1DAF7"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59A961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07EBF" w14:textId="77777777" w:rsidR="00CD7126" w:rsidRDefault="00000000">
            <w:pPr>
              <w:spacing w:after="20"/>
              <w:ind w:left="20"/>
              <w:jc w:val="both"/>
            </w:pPr>
            <w:r>
              <w:rPr>
                <w:color w:val="000000"/>
                <w:sz w:val="20"/>
              </w:rPr>
              <w:t>375-1.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B26BA" w14:textId="77777777" w:rsidR="00CD7126" w:rsidRDefault="00000000">
            <w:pPr>
              <w:spacing w:after="20"/>
              <w:ind w:left="20"/>
              <w:jc w:val="both"/>
            </w:pPr>
            <w:r>
              <w:rPr>
                <w:color w:val="000000"/>
                <w:sz w:val="20"/>
              </w:rPr>
              <w:t>00701004-1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97009" w14:textId="77777777" w:rsidR="00CD7126" w:rsidRDefault="00000000">
            <w:pPr>
              <w:spacing w:after="20"/>
              <w:ind w:left="20"/>
              <w:jc w:val="both"/>
            </w:pPr>
            <w:r>
              <w:rPr>
                <w:color w:val="000000"/>
                <w:sz w:val="20"/>
              </w:rPr>
              <w:t>Тестирование социальных работников в сфере социальной защиты населения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3BC12A" w14:textId="77777777" w:rsidR="00CD7126" w:rsidRDefault="00CD7126">
            <w:pPr>
              <w:spacing w:after="20"/>
              <w:ind w:left="20"/>
              <w:jc w:val="both"/>
            </w:pPr>
          </w:p>
          <w:p w14:paraId="1D6E556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D02964"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09F4B" w14:textId="77777777" w:rsidR="00CD7126" w:rsidRDefault="00CD7126">
            <w:pPr>
              <w:spacing w:after="20"/>
              <w:ind w:left="20"/>
              <w:jc w:val="both"/>
            </w:pPr>
          </w:p>
          <w:p w14:paraId="067BE268" w14:textId="77777777" w:rsidR="00CD7126" w:rsidRDefault="00CD7126">
            <w:pPr>
              <w:spacing w:after="20"/>
              <w:ind w:left="20"/>
              <w:jc w:val="both"/>
            </w:pPr>
          </w:p>
        </w:tc>
      </w:tr>
      <w:tr w:rsidR="00CD7126" w14:paraId="6F32748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6F003" w14:textId="77777777" w:rsidR="00CD7126" w:rsidRDefault="00000000">
            <w:pPr>
              <w:spacing w:after="20"/>
              <w:ind w:left="20"/>
              <w:jc w:val="both"/>
            </w:pPr>
            <w:r>
              <w:rPr>
                <w:color w:val="000000"/>
                <w:sz w:val="20"/>
              </w:rPr>
              <w:t>00702. Выдача разрешительных документов в сфере занятости населения</w:t>
            </w:r>
          </w:p>
        </w:tc>
      </w:tr>
      <w:tr w:rsidR="00CD7126" w14:paraId="4CDD76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D969D" w14:textId="77777777" w:rsidR="00CD7126" w:rsidRDefault="00000000">
            <w:pPr>
              <w:spacing w:after="20"/>
              <w:ind w:left="20"/>
              <w:jc w:val="both"/>
            </w:pPr>
            <w:r>
              <w:rPr>
                <w:color w:val="000000"/>
                <w:sz w:val="20"/>
              </w:rPr>
              <w:t>376.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80624" w14:textId="77777777" w:rsidR="00CD7126" w:rsidRDefault="00000000">
            <w:pPr>
              <w:spacing w:after="20"/>
              <w:ind w:left="20"/>
              <w:jc w:val="both"/>
            </w:pPr>
            <w:r>
              <w:rPr>
                <w:color w:val="000000"/>
                <w:sz w:val="20"/>
              </w:rPr>
              <w:t>00702001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0455B" w14:textId="77777777" w:rsidR="00CD7126" w:rsidRDefault="00000000">
            <w:pPr>
              <w:spacing w:after="20"/>
              <w:ind w:left="20"/>
              <w:jc w:val="both"/>
            </w:pPr>
            <w:r>
              <w:rPr>
                <w:color w:val="000000"/>
                <w:sz w:val="20"/>
              </w:rPr>
              <w:t>Выдача или продление разрешения работодателям на привлечение иностранной рабочей силы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18954" w14:textId="77777777" w:rsidR="00CD7126" w:rsidRDefault="00000000">
            <w:pPr>
              <w:spacing w:after="20"/>
              <w:ind w:left="20"/>
              <w:jc w:val="both"/>
            </w:pPr>
            <w:r>
              <w:rPr>
                <w:color w:val="000000"/>
                <w:sz w:val="20"/>
              </w:rPr>
              <w:t>Выдача разрешения на привлечение иностранной рабочей силы по первой, второй, третьей, четвертой категориям и для сезонных иностранных работников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E2A1F"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628921" w14:textId="77777777" w:rsidR="00CD7126" w:rsidRDefault="00000000">
            <w:pPr>
              <w:spacing w:after="20"/>
              <w:ind w:left="20"/>
              <w:jc w:val="both"/>
            </w:pPr>
            <w:r>
              <w:rPr>
                <w:color w:val="000000"/>
                <w:sz w:val="20"/>
              </w:rPr>
              <w:t>"Об утверждении Правил и условий выдачи или продления разрешений работодателям на привлечение иностранной рабочей силы, а также осуществления внутрикорпоративного перевода"</w:t>
            </w:r>
          </w:p>
          <w:p w14:paraId="633394B9" w14:textId="77777777" w:rsidR="00CD7126" w:rsidRDefault="00000000">
            <w:pPr>
              <w:spacing w:after="20"/>
              <w:ind w:left="20"/>
              <w:jc w:val="both"/>
            </w:pPr>
            <w:r>
              <w:rPr>
                <w:color w:val="000000"/>
                <w:sz w:val="20"/>
              </w:rPr>
              <w:t>Приказ Заместителя Премьер-Министра - Министра труда и социальной защиты населения Республики Казахстан от 30 июня 2023 года № 279. Зарегистрирован в Министерстве юстиции Республики Казахстан 30 июня 2023 года № 32977.</w:t>
            </w:r>
          </w:p>
        </w:tc>
      </w:tr>
      <w:tr w:rsidR="00CD7126" w14:paraId="487308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9C1F0" w14:textId="77777777" w:rsidR="00CD7126" w:rsidRDefault="00000000">
            <w:pPr>
              <w:spacing w:after="20"/>
              <w:ind w:left="20"/>
              <w:jc w:val="both"/>
            </w:pPr>
            <w:r>
              <w:rPr>
                <w:color w:val="000000"/>
                <w:sz w:val="20"/>
              </w:rPr>
              <w:t>377.</w:t>
            </w:r>
          </w:p>
        </w:tc>
        <w:tc>
          <w:tcPr>
            <w:tcW w:w="1230" w:type="dxa"/>
            <w:vMerge/>
            <w:tcBorders>
              <w:top w:val="nil"/>
              <w:left w:val="single" w:sz="5" w:space="0" w:color="CFCFCF"/>
              <w:bottom w:val="single" w:sz="5" w:space="0" w:color="CFCFCF"/>
              <w:right w:val="single" w:sz="5" w:space="0" w:color="CFCFCF"/>
            </w:tcBorders>
          </w:tcPr>
          <w:p w14:paraId="4801F6B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E62C53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496AF" w14:textId="77777777" w:rsidR="00CD7126" w:rsidRDefault="00000000">
            <w:pPr>
              <w:spacing w:after="20"/>
              <w:ind w:left="20"/>
              <w:jc w:val="both"/>
            </w:pPr>
            <w:r>
              <w:rPr>
                <w:color w:val="000000"/>
                <w:sz w:val="20"/>
              </w:rPr>
              <w:t>Переоформление разрешения на привлечение иностранной рабочей силы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5B142" w14:textId="77777777" w:rsidR="00CD7126" w:rsidRDefault="00CD7126">
            <w:pPr>
              <w:spacing w:after="20"/>
              <w:ind w:left="20"/>
              <w:jc w:val="both"/>
            </w:pPr>
          </w:p>
          <w:p w14:paraId="1DEE0A38"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500AC6A2" w14:textId="77777777" w:rsidR="00CD7126" w:rsidRDefault="00CD7126"/>
        </w:tc>
      </w:tr>
      <w:tr w:rsidR="00CD7126" w14:paraId="29A8DC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73810" w14:textId="77777777" w:rsidR="00CD7126" w:rsidRDefault="00000000">
            <w:pPr>
              <w:spacing w:after="20"/>
              <w:ind w:left="20"/>
              <w:jc w:val="both"/>
            </w:pPr>
            <w:r>
              <w:rPr>
                <w:color w:val="000000"/>
                <w:sz w:val="20"/>
              </w:rPr>
              <w:t>378.</w:t>
            </w:r>
          </w:p>
        </w:tc>
        <w:tc>
          <w:tcPr>
            <w:tcW w:w="1230" w:type="dxa"/>
            <w:vMerge/>
            <w:tcBorders>
              <w:top w:val="nil"/>
              <w:left w:val="single" w:sz="5" w:space="0" w:color="CFCFCF"/>
              <w:bottom w:val="single" w:sz="5" w:space="0" w:color="CFCFCF"/>
              <w:right w:val="single" w:sz="5" w:space="0" w:color="CFCFCF"/>
            </w:tcBorders>
          </w:tcPr>
          <w:p w14:paraId="7B9E7F5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A895D3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AF3CE" w14:textId="77777777" w:rsidR="00CD7126" w:rsidRDefault="00000000">
            <w:pPr>
              <w:spacing w:after="20"/>
              <w:ind w:left="20"/>
              <w:jc w:val="both"/>
            </w:pPr>
            <w:r>
              <w:rPr>
                <w:color w:val="000000"/>
                <w:sz w:val="20"/>
              </w:rPr>
              <w:t>Продление разрешения на привлечение иностранной рабочей силы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80F56" w14:textId="77777777" w:rsidR="00CD7126" w:rsidRDefault="00CD7126">
            <w:pPr>
              <w:spacing w:after="20"/>
              <w:ind w:left="20"/>
              <w:jc w:val="both"/>
            </w:pPr>
          </w:p>
          <w:p w14:paraId="1D71267E"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18DE77DB" w14:textId="77777777" w:rsidR="00CD7126" w:rsidRDefault="00CD7126"/>
        </w:tc>
      </w:tr>
      <w:tr w:rsidR="00CD7126" w14:paraId="567F71A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A7A0E" w14:textId="77777777" w:rsidR="00CD7126" w:rsidRDefault="00000000">
            <w:pPr>
              <w:spacing w:after="20"/>
              <w:ind w:left="20"/>
              <w:jc w:val="both"/>
            </w:pPr>
            <w:r>
              <w:rPr>
                <w:color w:val="000000"/>
                <w:sz w:val="20"/>
              </w:rPr>
              <w:t>379.</w:t>
            </w:r>
          </w:p>
        </w:tc>
        <w:tc>
          <w:tcPr>
            <w:tcW w:w="1230" w:type="dxa"/>
            <w:vMerge/>
            <w:tcBorders>
              <w:top w:val="nil"/>
              <w:left w:val="single" w:sz="5" w:space="0" w:color="CFCFCF"/>
              <w:bottom w:val="single" w:sz="5" w:space="0" w:color="CFCFCF"/>
              <w:right w:val="single" w:sz="5" w:space="0" w:color="CFCFCF"/>
            </w:tcBorders>
          </w:tcPr>
          <w:p w14:paraId="68C9539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E9970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AB687" w14:textId="77777777" w:rsidR="00CD7126" w:rsidRDefault="00000000">
            <w:pPr>
              <w:spacing w:after="20"/>
              <w:ind w:left="20"/>
              <w:jc w:val="both"/>
            </w:pPr>
            <w:r>
              <w:rPr>
                <w:color w:val="000000"/>
                <w:sz w:val="20"/>
              </w:rPr>
              <w:t>Получение или переоформление разрешения на привлечение иностранной рабочей силы в рамках внутрикорпоративного перевода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923F9" w14:textId="77777777" w:rsidR="00CD7126" w:rsidRDefault="00CD7126">
            <w:pPr>
              <w:spacing w:after="20"/>
              <w:ind w:left="20"/>
              <w:jc w:val="both"/>
            </w:pPr>
          </w:p>
          <w:p w14:paraId="06A5D383"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22B00A14" w14:textId="77777777" w:rsidR="00CD7126" w:rsidRDefault="00CD7126"/>
        </w:tc>
      </w:tr>
      <w:tr w:rsidR="00CD7126" w14:paraId="46C6F8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85CC6" w14:textId="77777777" w:rsidR="00CD7126" w:rsidRDefault="00000000">
            <w:pPr>
              <w:spacing w:after="20"/>
              <w:ind w:left="20"/>
              <w:jc w:val="both"/>
            </w:pPr>
            <w:r>
              <w:rPr>
                <w:color w:val="000000"/>
                <w:sz w:val="20"/>
              </w:rPr>
              <w:t>380.</w:t>
            </w:r>
          </w:p>
        </w:tc>
        <w:tc>
          <w:tcPr>
            <w:tcW w:w="1230" w:type="dxa"/>
            <w:vMerge/>
            <w:tcBorders>
              <w:top w:val="nil"/>
              <w:left w:val="single" w:sz="5" w:space="0" w:color="CFCFCF"/>
              <w:bottom w:val="single" w:sz="5" w:space="0" w:color="CFCFCF"/>
              <w:right w:val="single" w:sz="5" w:space="0" w:color="CFCFCF"/>
            </w:tcBorders>
          </w:tcPr>
          <w:p w14:paraId="774C05D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8941A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88C31" w14:textId="77777777" w:rsidR="00CD7126" w:rsidRDefault="00000000">
            <w:pPr>
              <w:spacing w:after="20"/>
              <w:ind w:left="20"/>
              <w:jc w:val="both"/>
            </w:pPr>
            <w:r>
              <w:rPr>
                <w:color w:val="000000"/>
                <w:sz w:val="20"/>
              </w:rPr>
              <w:t>Продление разрешения на привлечение иностранной рабочей силы в рамках внутрикорпоративного перевода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71C8C" w14:textId="77777777" w:rsidR="00CD7126" w:rsidRDefault="00CD7126">
            <w:pPr>
              <w:spacing w:after="20"/>
              <w:ind w:left="20"/>
              <w:jc w:val="both"/>
            </w:pPr>
          </w:p>
          <w:p w14:paraId="08AF2485"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4218A6E2" w14:textId="77777777" w:rsidR="00CD7126" w:rsidRDefault="00CD7126"/>
        </w:tc>
      </w:tr>
      <w:tr w:rsidR="00CD7126" w14:paraId="1B3CAE3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AD804" w14:textId="77777777" w:rsidR="00CD7126" w:rsidRDefault="00000000">
            <w:pPr>
              <w:spacing w:after="20"/>
              <w:ind w:left="20"/>
              <w:jc w:val="both"/>
            </w:pPr>
            <w:r>
              <w:rPr>
                <w:color w:val="000000"/>
                <w:sz w:val="20"/>
              </w:rPr>
              <w:t>381.</w:t>
            </w:r>
          </w:p>
        </w:tc>
        <w:tc>
          <w:tcPr>
            <w:tcW w:w="1230" w:type="dxa"/>
            <w:vMerge/>
            <w:tcBorders>
              <w:top w:val="nil"/>
              <w:left w:val="single" w:sz="5" w:space="0" w:color="CFCFCF"/>
              <w:bottom w:val="single" w:sz="5" w:space="0" w:color="CFCFCF"/>
              <w:right w:val="single" w:sz="5" w:space="0" w:color="CFCFCF"/>
            </w:tcBorders>
          </w:tcPr>
          <w:p w14:paraId="38AE083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77DFC0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39538F" w14:textId="77777777" w:rsidR="00CD7126" w:rsidRDefault="00000000">
            <w:pPr>
              <w:spacing w:after="20"/>
              <w:ind w:left="20"/>
              <w:jc w:val="both"/>
            </w:pPr>
            <w:r>
              <w:rPr>
                <w:color w:val="000000"/>
                <w:sz w:val="20"/>
              </w:rPr>
              <w:t>Переоформление разрешения в связи с изменением фамилии, имени, отчества, номера и серии документа, удостоверяющего личность иностранного работника и в случае реорганизации работодателя-юридического лица Республики Казахстан или филиала (представительства) иностранного юридического лица в форме слияния, присоединения, разделения, выделения или преобразования, а также в случае изменения его наименования или реквизитов, указанных в разрешении на привлечение иностранной рабочей силы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75A55" w14:textId="77777777" w:rsidR="00CD7126" w:rsidRDefault="00CD7126">
            <w:pPr>
              <w:spacing w:after="20"/>
              <w:ind w:left="20"/>
              <w:jc w:val="both"/>
            </w:pPr>
          </w:p>
          <w:p w14:paraId="7561505C"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3154BF53" w14:textId="77777777" w:rsidR="00CD7126" w:rsidRDefault="00CD7126"/>
        </w:tc>
      </w:tr>
      <w:tr w:rsidR="00CD7126" w14:paraId="135E775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35BE1" w14:textId="77777777" w:rsidR="00CD7126" w:rsidRDefault="00000000">
            <w:pPr>
              <w:spacing w:after="20"/>
              <w:ind w:left="20"/>
              <w:jc w:val="both"/>
            </w:pPr>
            <w:r>
              <w:rPr>
                <w:color w:val="000000"/>
                <w:sz w:val="20"/>
              </w:rPr>
              <w:t>382.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8848D" w14:textId="77777777" w:rsidR="00CD7126" w:rsidRDefault="00000000">
            <w:pPr>
              <w:spacing w:after="20"/>
              <w:ind w:left="20"/>
              <w:jc w:val="both"/>
            </w:pPr>
            <w:r>
              <w:rPr>
                <w:color w:val="000000"/>
                <w:sz w:val="20"/>
              </w:rPr>
              <w:t>00702002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20FCE" w14:textId="77777777" w:rsidR="00CD7126" w:rsidRDefault="00000000">
            <w:pPr>
              <w:spacing w:after="20"/>
              <w:ind w:left="20"/>
              <w:jc w:val="both"/>
            </w:pPr>
            <w:r>
              <w:rPr>
                <w:color w:val="000000"/>
                <w:sz w:val="20"/>
              </w:rPr>
              <w:t>Выдача или продление справки иностранцу или лицу без гражданства о соответствии квалификации для самостоятельного трудоустройства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5490D" w14:textId="77777777" w:rsidR="00CD7126" w:rsidRDefault="00000000">
            <w:pPr>
              <w:spacing w:after="20"/>
              <w:ind w:left="20"/>
              <w:jc w:val="both"/>
            </w:pPr>
            <w:r>
              <w:rPr>
                <w:color w:val="000000"/>
                <w:sz w:val="20"/>
              </w:rPr>
              <w:t>Выдача справки иностранцу или лицу без гражданства о соответствии квалификации для самостоятельного трудоустройства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02AE6"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A95B7" w14:textId="77777777" w:rsidR="00CD7126" w:rsidRDefault="00000000">
            <w:pPr>
              <w:spacing w:after="20"/>
              <w:ind w:left="20"/>
              <w:jc w:val="both"/>
            </w:pPr>
            <w:r>
              <w:rPr>
                <w:color w:val="000000"/>
                <w:sz w:val="20"/>
              </w:rPr>
              <w:t xml:space="preserve"> "Об утверждении Правил выдачи или продления справок иностранцу или лицу без гражданства о соответствии его квалификации для самостоятельного трудоустройства, перечня приоритетных отраслей экономики (видов экономической деятельности) и востребованных в них профессий для самостоятельного трудоустройства иностранцев и лиц без гражданства" приказ Заместителя Премьер-Министра - Министра труда и социальной защиты населения Республики Казахстан от 22 июня 2023 года № 236. Зарегистрирован в Министерстве юстиции Республики Казахстан 23 июня 2023 года № 32887.</w:t>
            </w:r>
          </w:p>
        </w:tc>
      </w:tr>
      <w:tr w:rsidR="00CD7126" w14:paraId="1CAB82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5AAC9" w14:textId="77777777" w:rsidR="00CD7126" w:rsidRDefault="00000000">
            <w:pPr>
              <w:spacing w:after="20"/>
              <w:ind w:left="20"/>
              <w:jc w:val="both"/>
            </w:pPr>
            <w:r>
              <w:rPr>
                <w:color w:val="000000"/>
                <w:sz w:val="20"/>
              </w:rPr>
              <w:t>383.</w:t>
            </w:r>
          </w:p>
        </w:tc>
        <w:tc>
          <w:tcPr>
            <w:tcW w:w="1230" w:type="dxa"/>
            <w:vMerge/>
            <w:tcBorders>
              <w:top w:val="nil"/>
              <w:left w:val="single" w:sz="5" w:space="0" w:color="CFCFCF"/>
              <w:bottom w:val="single" w:sz="5" w:space="0" w:color="CFCFCF"/>
              <w:right w:val="single" w:sz="5" w:space="0" w:color="CFCFCF"/>
            </w:tcBorders>
          </w:tcPr>
          <w:p w14:paraId="1C45BAD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1E5B9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CAF9C" w14:textId="77777777" w:rsidR="00CD7126" w:rsidRDefault="00000000">
            <w:pPr>
              <w:spacing w:after="20"/>
              <w:ind w:left="20"/>
              <w:jc w:val="both"/>
            </w:pPr>
            <w:r>
              <w:rPr>
                <w:color w:val="000000"/>
                <w:sz w:val="20"/>
              </w:rPr>
              <w:t>Продление справки иностранцу или лицу без гражданства о соответствии квалификации для самостоятельного трудоустройства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9C1E6"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CF0604F" w14:textId="77777777" w:rsidR="00CD7126" w:rsidRDefault="00CD7126"/>
        </w:tc>
      </w:tr>
      <w:tr w:rsidR="00CD7126" w14:paraId="4649A7F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107BA" w14:textId="77777777" w:rsidR="00CD7126" w:rsidRDefault="00000000">
            <w:pPr>
              <w:spacing w:after="20"/>
              <w:ind w:left="20"/>
              <w:jc w:val="both"/>
            </w:pPr>
            <w:r>
              <w:rPr>
                <w:color w:val="000000"/>
                <w:sz w:val="20"/>
              </w:rPr>
              <w:t>384.</w:t>
            </w:r>
          </w:p>
        </w:tc>
        <w:tc>
          <w:tcPr>
            <w:tcW w:w="1230" w:type="dxa"/>
            <w:vMerge/>
            <w:tcBorders>
              <w:top w:val="nil"/>
              <w:left w:val="single" w:sz="5" w:space="0" w:color="CFCFCF"/>
              <w:bottom w:val="single" w:sz="5" w:space="0" w:color="CFCFCF"/>
              <w:right w:val="single" w:sz="5" w:space="0" w:color="CFCFCF"/>
            </w:tcBorders>
          </w:tcPr>
          <w:p w14:paraId="5A52657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0AE8C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1321A" w14:textId="77777777" w:rsidR="00CD7126" w:rsidRDefault="00000000">
            <w:pPr>
              <w:spacing w:after="20"/>
              <w:ind w:left="20"/>
              <w:jc w:val="both"/>
            </w:pPr>
            <w:r>
              <w:rPr>
                <w:color w:val="000000"/>
                <w:sz w:val="20"/>
              </w:rPr>
              <w:t>Переоформление справки иностранцу или лицу без гражданства о соответствии квалификации для самостоятельного трудоустройства в случае изменения фамилии, имени, отчества (при его наличии), номера и серии документа, удостоверяющего личность иностранца или лиц без гражданства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BC312"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7BB76925" w14:textId="77777777" w:rsidR="00CD7126" w:rsidRDefault="00CD7126"/>
        </w:tc>
      </w:tr>
      <w:tr w:rsidR="00CD7126" w14:paraId="16454B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D0AB1" w14:textId="77777777" w:rsidR="00CD7126" w:rsidRDefault="00000000">
            <w:pPr>
              <w:spacing w:after="20"/>
              <w:ind w:left="20"/>
              <w:jc w:val="both"/>
            </w:pPr>
            <w:r>
              <w:rPr>
                <w:color w:val="000000"/>
                <w:sz w:val="20"/>
              </w:rPr>
              <w:t>385.</w:t>
            </w:r>
          </w:p>
        </w:tc>
        <w:tc>
          <w:tcPr>
            <w:tcW w:w="1230" w:type="dxa"/>
            <w:vMerge/>
            <w:tcBorders>
              <w:top w:val="nil"/>
              <w:left w:val="single" w:sz="5" w:space="0" w:color="CFCFCF"/>
              <w:bottom w:val="single" w:sz="5" w:space="0" w:color="CFCFCF"/>
              <w:right w:val="single" w:sz="5" w:space="0" w:color="CFCFCF"/>
            </w:tcBorders>
          </w:tcPr>
          <w:p w14:paraId="794FF3F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4FA93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AA1E2" w14:textId="77777777" w:rsidR="00CD7126" w:rsidRDefault="00000000">
            <w:pPr>
              <w:spacing w:after="20"/>
              <w:ind w:left="20"/>
              <w:jc w:val="both"/>
            </w:pPr>
            <w:r>
              <w:rPr>
                <w:color w:val="000000"/>
                <w:sz w:val="20"/>
              </w:rPr>
              <w:t>Выдача дубликата справки иностранцу или лицу без гражданства о соответствии квалификации для самостоятельного трудоустройства в случае утери или порчи справки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10FDA"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1B89F33E" w14:textId="77777777" w:rsidR="00CD7126" w:rsidRDefault="00CD7126"/>
        </w:tc>
      </w:tr>
      <w:tr w:rsidR="00CD7126" w14:paraId="31FD0EC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377EF" w14:textId="77777777" w:rsidR="00CD7126" w:rsidRDefault="00000000">
            <w:pPr>
              <w:spacing w:after="20"/>
              <w:ind w:left="20"/>
              <w:jc w:val="both"/>
            </w:pPr>
            <w:r>
              <w:rPr>
                <w:color w:val="000000"/>
                <w:sz w:val="20"/>
              </w:rPr>
              <w:t>00703. Социальное обеспечение, в том числе пенсионное обеспечение и социальное страхование</w:t>
            </w:r>
          </w:p>
        </w:tc>
      </w:tr>
      <w:tr w:rsidR="00CD7126" w14:paraId="73D24AB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D956E" w14:textId="77777777" w:rsidR="00CD7126" w:rsidRDefault="00000000">
            <w:pPr>
              <w:spacing w:after="20"/>
              <w:ind w:left="20"/>
              <w:jc w:val="both"/>
            </w:pPr>
            <w:r>
              <w:rPr>
                <w:color w:val="000000"/>
                <w:sz w:val="20"/>
              </w:rPr>
              <w:t>386.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CA7752" w14:textId="77777777" w:rsidR="00CD7126" w:rsidRDefault="00000000">
            <w:pPr>
              <w:spacing w:after="20"/>
              <w:ind w:left="20"/>
              <w:jc w:val="both"/>
            </w:pPr>
            <w:r>
              <w:rPr>
                <w:color w:val="000000"/>
                <w:sz w:val="20"/>
              </w:rPr>
              <w:t>00703001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50873D" w14:textId="77777777" w:rsidR="00CD7126" w:rsidRDefault="00000000">
            <w:pPr>
              <w:spacing w:after="20"/>
              <w:ind w:left="20"/>
              <w:jc w:val="both"/>
            </w:pPr>
            <w:r>
              <w:rPr>
                <w:color w:val="000000"/>
                <w:sz w:val="20"/>
              </w:rPr>
              <w:t>Назначение пенсионных выплат по возрасту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11224" w14:textId="77777777" w:rsidR="00CD7126" w:rsidRDefault="00CD7126">
            <w:pPr>
              <w:spacing w:after="20"/>
              <w:ind w:left="20"/>
              <w:jc w:val="both"/>
            </w:pPr>
          </w:p>
          <w:p w14:paraId="6401C6E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81489"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78A157"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государственной базовой пенсионной выплаты, пенсионных выплат по возрасту" приказ Заместителя Премьер-Министра - Министра труда и социальной защиты населения Республики Казахстан от 22 июня 2023 года № 232. Зарегистрирован в Министерстве юстиции Республики Казахстан 23 июня 2023 года № 32890.</w:t>
            </w:r>
          </w:p>
        </w:tc>
      </w:tr>
      <w:tr w:rsidR="00CD7126" w14:paraId="62893A3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92C97" w14:textId="77777777" w:rsidR="00CD7126" w:rsidRDefault="00000000">
            <w:pPr>
              <w:spacing w:after="20"/>
              <w:ind w:left="20"/>
              <w:jc w:val="both"/>
            </w:pPr>
            <w:r>
              <w:rPr>
                <w:color w:val="000000"/>
                <w:sz w:val="20"/>
              </w:rPr>
              <w:t>387.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07C17" w14:textId="77777777" w:rsidR="00CD7126" w:rsidRDefault="00000000">
            <w:pPr>
              <w:spacing w:after="20"/>
              <w:ind w:left="20"/>
              <w:jc w:val="both"/>
            </w:pPr>
            <w:r>
              <w:rPr>
                <w:color w:val="000000"/>
                <w:sz w:val="20"/>
              </w:rPr>
              <w:t>00703002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255307" w14:textId="77777777" w:rsidR="00CD7126" w:rsidRDefault="00000000">
            <w:pPr>
              <w:spacing w:after="20"/>
              <w:ind w:left="20"/>
              <w:jc w:val="both"/>
            </w:pPr>
            <w:r>
              <w:rPr>
                <w:color w:val="000000"/>
                <w:sz w:val="20"/>
              </w:rPr>
              <w:t>Назначение государственной базовой пенсионной выплаты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EF0C2" w14:textId="77777777" w:rsidR="00CD7126" w:rsidRDefault="00CD7126">
            <w:pPr>
              <w:spacing w:after="20"/>
              <w:ind w:left="20"/>
              <w:jc w:val="both"/>
            </w:pPr>
          </w:p>
          <w:p w14:paraId="11972BA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36695" w14:textId="77777777" w:rsidR="00CD7126" w:rsidRDefault="00CD7126">
            <w:pPr>
              <w:spacing w:after="20"/>
              <w:ind w:left="20"/>
              <w:jc w:val="both"/>
            </w:pPr>
          </w:p>
          <w:p w14:paraId="3933610F"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F4AE7" w14:textId="77777777" w:rsidR="00CD7126" w:rsidRDefault="00000000">
            <w:pPr>
              <w:spacing w:after="20"/>
              <w:ind w:left="20"/>
              <w:jc w:val="both"/>
            </w:pPr>
            <w:r>
              <w:rPr>
                <w:color w:val="000000"/>
                <w:sz w:val="20"/>
              </w:rPr>
              <w:t>"Об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государственной базовой пенсионной выплаты, пенсионных выплат по возрасту" приказ Заместителя Премьер-Министра - Министра труда и социальной защиты населения Республики Казахстан от 22 июня 2023 года № 232. Зарегистрирован в Министерстве юстиции Республики Казахстан 23 июня 2023 года № 32890.</w:t>
            </w:r>
          </w:p>
        </w:tc>
      </w:tr>
      <w:tr w:rsidR="00CD7126" w14:paraId="38D40A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B0F99" w14:textId="77777777" w:rsidR="00CD7126" w:rsidRDefault="00000000">
            <w:pPr>
              <w:spacing w:after="20"/>
              <w:ind w:left="20"/>
              <w:jc w:val="both"/>
            </w:pPr>
            <w:r>
              <w:rPr>
                <w:color w:val="000000"/>
                <w:sz w:val="20"/>
              </w:rPr>
              <w:t>388.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2333B" w14:textId="77777777" w:rsidR="00CD7126" w:rsidRDefault="00000000">
            <w:pPr>
              <w:spacing w:after="20"/>
              <w:ind w:left="20"/>
              <w:jc w:val="both"/>
            </w:pPr>
            <w:r>
              <w:rPr>
                <w:color w:val="000000"/>
                <w:sz w:val="20"/>
              </w:rPr>
              <w:t>00703003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D41F52" w14:textId="77777777" w:rsidR="00CD7126" w:rsidRDefault="00000000">
            <w:pPr>
              <w:spacing w:after="20"/>
              <w:ind w:left="20"/>
              <w:jc w:val="both"/>
            </w:pPr>
            <w:r>
              <w:rPr>
                <w:color w:val="000000"/>
                <w:sz w:val="20"/>
              </w:rPr>
              <w:t>Назначение социальной выплаты по случаю утраты трудоспособности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2722B" w14:textId="77777777" w:rsidR="00CD7126" w:rsidRDefault="00CD7126">
            <w:pPr>
              <w:spacing w:after="20"/>
              <w:ind w:left="20"/>
              <w:jc w:val="both"/>
            </w:pPr>
          </w:p>
          <w:p w14:paraId="1CA2C34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929D2" w14:textId="77777777" w:rsidR="00CD7126" w:rsidRDefault="00CD7126">
            <w:pPr>
              <w:spacing w:after="20"/>
              <w:ind w:left="20"/>
              <w:jc w:val="both"/>
            </w:pPr>
          </w:p>
          <w:p w14:paraId="65362046"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1061A"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социальной выплаты по случаю утраты трудоспособности" приказ Заместителя Премьер-Министра - Министра труда и социальной защиты населения Республики Казахстан от 22 июня 2023 года № 238. Зарегистрирован в Министерстве юстиции Республики Казахстан 23 июня 2023 года № 32886.</w:t>
            </w:r>
          </w:p>
        </w:tc>
      </w:tr>
      <w:tr w:rsidR="00CD7126" w14:paraId="19F0EC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58967" w14:textId="77777777" w:rsidR="00CD7126" w:rsidRDefault="00000000">
            <w:pPr>
              <w:spacing w:after="20"/>
              <w:ind w:left="20"/>
              <w:jc w:val="both"/>
            </w:pPr>
            <w:r>
              <w:rPr>
                <w:color w:val="000000"/>
                <w:sz w:val="20"/>
              </w:rPr>
              <w:t>389.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50019" w14:textId="77777777" w:rsidR="00CD7126" w:rsidRDefault="00000000">
            <w:pPr>
              <w:spacing w:after="20"/>
              <w:ind w:left="20"/>
              <w:jc w:val="both"/>
            </w:pPr>
            <w:r>
              <w:rPr>
                <w:color w:val="000000"/>
                <w:sz w:val="20"/>
              </w:rPr>
              <w:t>00703004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A18416" w14:textId="77777777" w:rsidR="00CD7126" w:rsidRDefault="00000000">
            <w:pPr>
              <w:spacing w:after="20"/>
              <w:ind w:left="20"/>
              <w:jc w:val="both"/>
            </w:pPr>
            <w:r>
              <w:rPr>
                <w:color w:val="000000"/>
                <w:sz w:val="20"/>
              </w:rPr>
              <w:t>Назначение государственных специальных пособий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54B5B" w14:textId="77777777" w:rsidR="00CD7126" w:rsidRDefault="00CD7126">
            <w:pPr>
              <w:spacing w:after="20"/>
              <w:ind w:left="20"/>
              <w:jc w:val="both"/>
            </w:pPr>
          </w:p>
          <w:p w14:paraId="4E38DC9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27FD6" w14:textId="77777777" w:rsidR="00CD7126" w:rsidRDefault="00CD7126">
            <w:pPr>
              <w:spacing w:after="20"/>
              <w:ind w:left="20"/>
              <w:jc w:val="both"/>
            </w:pPr>
          </w:p>
          <w:p w14:paraId="219F3ACB"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F2F92" w14:textId="77777777" w:rsidR="00CD7126" w:rsidRDefault="00000000">
            <w:pPr>
              <w:spacing w:after="20"/>
              <w:ind w:left="20"/>
              <w:jc w:val="both"/>
            </w:pPr>
            <w:r>
              <w:rPr>
                <w:color w:val="000000"/>
                <w:sz w:val="20"/>
              </w:rPr>
              <w:t xml:space="preserve"> "Об утверждении Правил назначения, осуществления, приостановления, перерасчета, возобновления, прекращения государственного специального пособия и пересмотра решения о его выплате" приказ Заместителя Премьер-Министра - Министра труда и социальной защиты населения Республики Казахстан от 29 июня 2023 года № 269. Зарегистрирован в Министерстве юстиции Республики Казахстан 30 июня 2023 года № 32961.</w:t>
            </w:r>
          </w:p>
        </w:tc>
      </w:tr>
      <w:tr w:rsidR="00CD7126" w14:paraId="3A695AA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32E08" w14:textId="77777777" w:rsidR="00CD7126" w:rsidRDefault="00000000">
            <w:pPr>
              <w:spacing w:after="20"/>
              <w:ind w:left="20"/>
              <w:jc w:val="both"/>
            </w:pPr>
            <w:r>
              <w:rPr>
                <w:color w:val="000000"/>
                <w:sz w:val="20"/>
              </w:rPr>
              <w:t>390.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9D540" w14:textId="77777777" w:rsidR="00CD7126" w:rsidRDefault="00000000">
            <w:pPr>
              <w:spacing w:after="20"/>
              <w:ind w:left="20"/>
              <w:jc w:val="both"/>
            </w:pPr>
            <w:r>
              <w:rPr>
                <w:color w:val="000000"/>
                <w:sz w:val="20"/>
              </w:rPr>
              <w:t>00703005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6EB1D" w14:textId="77777777" w:rsidR="00CD7126" w:rsidRDefault="00000000">
            <w:pPr>
              <w:spacing w:after="20"/>
              <w:ind w:left="20"/>
              <w:jc w:val="both"/>
            </w:pPr>
            <w:r>
              <w:rPr>
                <w:color w:val="000000"/>
                <w:sz w:val="20"/>
              </w:rPr>
              <w:t>Назначение государственного социального пособия по инвалидности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6A2E8" w14:textId="77777777" w:rsidR="00CD7126" w:rsidRDefault="00CD7126">
            <w:pPr>
              <w:spacing w:after="20"/>
              <w:ind w:left="20"/>
              <w:jc w:val="both"/>
            </w:pPr>
          </w:p>
          <w:p w14:paraId="5234835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03B9C" w14:textId="77777777" w:rsidR="00CD7126" w:rsidRDefault="00CD7126">
            <w:pPr>
              <w:spacing w:after="20"/>
              <w:ind w:left="20"/>
              <w:jc w:val="both"/>
            </w:pPr>
          </w:p>
          <w:p w14:paraId="751BABAE"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63483"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выплаты, приостановления, перерасчета, возобновления, прекращения и пересмотра решения о назначении (отказе в назначении) государственных социальных пособий по инвалидности и по случаю потери кормильца" приказ Заместителя Премьер-Министра - Министра труда и социальной защиты населения Республики Казахстан от 27 июня 2023 года № 257. Зарегистрирован в Министерстве юстиции Республики Казахстан 29 июня 2023 года № 32921.</w:t>
            </w:r>
          </w:p>
        </w:tc>
      </w:tr>
      <w:tr w:rsidR="00CD7126" w14:paraId="46B4C0B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6D8E8" w14:textId="77777777" w:rsidR="00CD7126" w:rsidRDefault="00000000">
            <w:pPr>
              <w:spacing w:after="20"/>
              <w:ind w:left="20"/>
              <w:jc w:val="both"/>
            </w:pPr>
            <w:r>
              <w:rPr>
                <w:color w:val="000000"/>
                <w:sz w:val="20"/>
              </w:rPr>
              <w:t>391.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C373D" w14:textId="77777777" w:rsidR="00CD7126" w:rsidRDefault="00000000">
            <w:pPr>
              <w:spacing w:after="20"/>
              <w:ind w:left="20"/>
              <w:jc w:val="both"/>
            </w:pPr>
            <w:r>
              <w:rPr>
                <w:color w:val="000000"/>
                <w:sz w:val="20"/>
              </w:rPr>
              <w:t>00703006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FFBD9" w14:textId="77777777" w:rsidR="00CD7126" w:rsidRDefault="00000000">
            <w:pPr>
              <w:spacing w:after="20"/>
              <w:ind w:left="20"/>
              <w:jc w:val="both"/>
            </w:pPr>
            <w:r>
              <w:rPr>
                <w:color w:val="000000"/>
                <w:sz w:val="20"/>
              </w:rPr>
              <w:t>Выплата разницы между суммой фактически внесенных обязательных пенсионных взносов, обязательных профессиональных пенсионных взносов с учетом уровня инфляции и суммой пенсионных накоплений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D81C3" w14:textId="77777777" w:rsidR="00CD7126" w:rsidRDefault="00CD7126">
            <w:pPr>
              <w:spacing w:after="20"/>
              <w:ind w:left="20"/>
              <w:jc w:val="both"/>
            </w:pPr>
          </w:p>
          <w:p w14:paraId="7277C5B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9004E"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DA6CC"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05BC88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12550" w14:textId="77777777" w:rsidR="00CD7126" w:rsidRDefault="00000000">
            <w:pPr>
              <w:spacing w:after="20"/>
              <w:ind w:left="20"/>
              <w:jc w:val="both"/>
            </w:pPr>
            <w:r>
              <w:rPr>
                <w:color w:val="000000"/>
                <w:sz w:val="20"/>
              </w:rPr>
              <w:t>392.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12DD5" w14:textId="77777777" w:rsidR="00CD7126" w:rsidRDefault="00000000">
            <w:pPr>
              <w:spacing w:after="20"/>
              <w:ind w:left="20"/>
              <w:jc w:val="both"/>
            </w:pPr>
            <w:r>
              <w:rPr>
                <w:color w:val="000000"/>
                <w:sz w:val="20"/>
              </w:rPr>
              <w:t>00703007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17E799" w14:textId="77777777" w:rsidR="00CD7126" w:rsidRDefault="00000000">
            <w:pPr>
              <w:spacing w:after="20"/>
              <w:ind w:left="20"/>
              <w:jc w:val="both"/>
            </w:pPr>
            <w:r>
              <w:rPr>
                <w:color w:val="000000"/>
                <w:sz w:val="20"/>
              </w:rPr>
              <w:t>Предоставление информации об участии в качестве потребителя медицинских услуг и о перечисленных суммах отчислений и (или) взносов в системе обязательного социального медицинского страхования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C9A4B" w14:textId="77777777" w:rsidR="00CD7126" w:rsidRDefault="00CD7126">
            <w:pPr>
              <w:spacing w:after="20"/>
              <w:ind w:left="20"/>
              <w:jc w:val="both"/>
            </w:pPr>
          </w:p>
          <w:p w14:paraId="155814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92EE0"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8366B"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информации об участии в качестве потребителя медицинских услуг и о перечисленных суммах отчислений и (или) взносов в системе обязательного социального медицинского страхования" приказ Министра здравоохранения Республики Казахстан от 2 апреля 2020 года № ҚР ДСМ-26/2020. Зарегистрирован в Реестре государственной регистрации нормативных правовых актов № 20308.</w:t>
            </w:r>
          </w:p>
        </w:tc>
      </w:tr>
      <w:tr w:rsidR="00CD7126" w14:paraId="513E72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20ADC" w14:textId="77777777" w:rsidR="00CD7126" w:rsidRDefault="00000000">
            <w:pPr>
              <w:spacing w:after="20"/>
              <w:ind w:left="20"/>
              <w:jc w:val="both"/>
            </w:pPr>
            <w:r>
              <w:rPr>
                <w:color w:val="000000"/>
                <w:sz w:val="20"/>
              </w:rPr>
              <w:t>393.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756D7" w14:textId="77777777" w:rsidR="00CD7126" w:rsidRDefault="00000000">
            <w:pPr>
              <w:spacing w:after="20"/>
              <w:ind w:left="20"/>
              <w:jc w:val="both"/>
            </w:pPr>
            <w:r>
              <w:rPr>
                <w:color w:val="000000"/>
                <w:sz w:val="20"/>
              </w:rPr>
              <w:t>00703008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3B436F"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6BE2F"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 лицам, имеющим инвалидность первой, второй групп бессрочно</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AE825"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88977"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144A257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10AAB" w14:textId="77777777" w:rsidR="00CD7126" w:rsidRDefault="00000000">
            <w:pPr>
              <w:spacing w:after="20"/>
              <w:ind w:left="20"/>
              <w:jc w:val="both"/>
            </w:pPr>
            <w:r>
              <w:rPr>
                <w:color w:val="000000"/>
                <w:sz w:val="20"/>
              </w:rPr>
              <w:t>394.</w:t>
            </w:r>
          </w:p>
        </w:tc>
        <w:tc>
          <w:tcPr>
            <w:tcW w:w="1230" w:type="dxa"/>
            <w:vMerge/>
            <w:tcBorders>
              <w:top w:val="nil"/>
              <w:left w:val="single" w:sz="5" w:space="0" w:color="CFCFCF"/>
              <w:bottom w:val="single" w:sz="5" w:space="0" w:color="CFCFCF"/>
              <w:right w:val="single" w:sz="5" w:space="0" w:color="CFCFCF"/>
            </w:tcBorders>
          </w:tcPr>
          <w:p w14:paraId="7FC31D1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3F9C1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45375"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 лицам, являющимся иностранцами или лицами без гражданства, выехавшими на постоянное место жительства за пределы Республики Казахстан</w:t>
            </w:r>
          </w:p>
        </w:tc>
        <w:tc>
          <w:tcPr>
            <w:tcW w:w="1230" w:type="dxa"/>
            <w:vMerge/>
            <w:tcBorders>
              <w:top w:val="nil"/>
              <w:left w:val="single" w:sz="5" w:space="0" w:color="CFCFCF"/>
              <w:bottom w:val="single" w:sz="5" w:space="0" w:color="CFCFCF"/>
              <w:right w:val="single" w:sz="5" w:space="0" w:color="CFCFCF"/>
            </w:tcBorders>
          </w:tcPr>
          <w:p w14:paraId="08128A6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A5404D4" w14:textId="77777777" w:rsidR="00CD7126" w:rsidRDefault="00CD7126"/>
        </w:tc>
      </w:tr>
      <w:tr w:rsidR="00CD7126" w14:paraId="1E25AA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B0D28" w14:textId="77777777" w:rsidR="00CD7126" w:rsidRDefault="00000000">
            <w:pPr>
              <w:spacing w:after="20"/>
              <w:ind w:left="20"/>
              <w:jc w:val="both"/>
            </w:pPr>
            <w:r>
              <w:rPr>
                <w:color w:val="000000"/>
                <w:sz w:val="20"/>
              </w:rPr>
              <w:t>395.</w:t>
            </w:r>
          </w:p>
        </w:tc>
        <w:tc>
          <w:tcPr>
            <w:tcW w:w="1230" w:type="dxa"/>
            <w:vMerge/>
            <w:tcBorders>
              <w:top w:val="nil"/>
              <w:left w:val="single" w:sz="5" w:space="0" w:color="CFCFCF"/>
              <w:bottom w:val="single" w:sz="5" w:space="0" w:color="CFCFCF"/>
              <w:right w:val="single" w:sz="5" w:space="0" w:color="CFCFCF"/>
            </w:tcBorders>
          </w:tcPr>
          <w:p w14:paraId="20849EB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C9643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753DF"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 лицам, являющимся членами семьи умершего лица, имеющего пенсионные накопления, или лицами, осуществившими погребение</w:t>
            </w:r>
          </w:p>
        </w:tc>
        <w:tc>
          <w:tcPr>
            <w:tcW w:w="1230" w:type="dxa"/>
            <w:vMerge/>
            <w:tcBorders>
              <w:top w:val="nil"/>
              <w:left w:val="single" w:sz="5" w:space="0" w:color="CFCFCF"/>
              <w:bottom w:val="single" w:sz="5" w:space="0" w:color="CFCFCF"/>
              <w:right w:val="single" w:sz="5" w:space="0" w:color="CFCFCF"/>
            </w:tcBorders>
          </w:tcPr>
          <w:p w14:paraId="08F9787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8E4623" w14:textId="77777777" w:rsidR="00CD7126" w:rsidRDefault="00CD7126"/>
        </w:tc>
      </w:tr>
      <w:tr w:rsidR="00CD7126" w14:paraId="63A0AF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148ED" w14:textId="77777777" w:rsidR="00CD7126" w:rsidRDefault="00000000">
            <w:pPr>
              <w:spacing w:after="20"/>
              <w:ind w:left="20"/>
              <w:jc w:val="both"/>
            </w:pPr>
            <w:r>
              <w:rPr>
                <w:color w:val="000000"/>
                <w:sz w:val="20"/>
              </w:rPr>
              <w:t>396.</w:t>
            </w:r>
          </w:p>
        </w:tc>
        <w:tc>
          <w:tcPr>
            <w:tcW w:w="1230" w:type="dxa"/>
            <w:vMerge/>
            <w:tcBorders>
              <w:top w:val="nil"/>
              <w:left w:val="single" w:sz="5" w:space="0" w:color="CFCFCF"/>
              <w:bottom w:val="single" w:sz="5" w:space="0" w:color="CFCFCF"/>
              <w:right w:val="single" w:sz="5" w:space="0" w:color="CFCFCF"/>
            </w:tcBorders>
          </w:tcPr>
          <w:p w14:paraId="002767A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2C0CE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FCA7C"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 лицам, являющимися наследниками пенсионных накоплений умершего лица</w:t>
            </w:r>
          </w:p>
        </w:tc>
        <w:tc>
          <w:tcPr>
            <w:tcW w:w="1230" w:type="dxa"/>
            <w:vMerge/>
            <w:tcBorders>
              <w:top w:val="nil"/>
              <w:left w:val="single" w:sz="5" w:space="0" w:color="CFCFCF"/>
              <w:bottom w:val="single" w:sz="5" w:space="0" w:color="CFCFCF"/>
              <w:right w:val="single" w:sz="5" w:space="0" w:color="CFCFCF"/>
            </w:tcBorders>
          </w:tcPr>
          <w:p w14:paraId="27F7D5B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9CFCAB7" w14:textId="77777777" w:rsidR="00CD7126" w:rsidRDefault="00CD7126"/>
        </w:tc>
      </w:tr>
      <w:tr w:rsidR="00CD7126" w14:paraId="0AF5E2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A170C" w14:textId="77777777" w:rsidR="00CD7126" w:rsidRDefault="00000000">
            <w:pPr>
              <w:spacing w:after="20"/>
              <w:ind w:left="20"/>
              <w:jc w:val="both"/>
            </w:pPr>
            <w:r>
              <w:rPr>
                <w:color w:val="000000"/>
                <w:sz w:val="20"/>
              </w:rPr>
              <w:t>397.</w:t>
            </w:r>
          </w:p>
        </w:tc>
        <w:tc>
          <w:tcPr>
            <w:tcW w:w="1230" w:type="dxa"/>
            <w:vMerge/>
            <w:tcBorders>
              <w:top w:val="nil"/>
              <w:left w:val="single" w:sz="5" w:space="0" w:color="CFCFCF"/>
              <w:bottom w:val="single" w:sz="5" w:space="0" w:color="CFCFCF"/>
              <w:right w:val="single" w:sz="5" w:space="0" w:color="CFCFCF"/>
            </w:tcBorders>
          </w:tcPr>
          <w:p w14:paraId="34D2F4C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04A8A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77B10" w14:textId="77777777" w:rsidR="00CD7126" w:rsidRDefault="00000000">
            <w:pPr>
              <w:spacing w:after="20"/>
              <w:ind w:left="20"/>
              <w:jc w:val="both"/>
            </w:pPr>
            <w:r>
              <w:rPr>
                <w:color w:val="000000"/>
                <w:sz w:val="20"/>
              </w:rPr>
              <w:t>Осуществление пенсионных выплат из пенсионных накоплений, сформированных за счет обязательных пенсионных взносов, обязательных профессиональных пенсионных взносов из единого накопительного пенсионного фонда лицам, достигшим пенсионного возраста</w:t>
            </w:r>
          </w:p>
        </w:tc>
        <w:tc>
          <w:tcPr>
            <w:tcW w:w="1230" w:type="dxa"/>
            <w:vMerge/>
            <w:tcBorders>
              <w:top w:val="nil"/>
              <w:left w:val="single" w:sz="5" w:space="0" w:color="CFCFCF"/>
              <w:bottom w:val="single" w:sz="5" w:space="0" w:color="CFCFCF"/>
              <w:right w:val="single" w:sz="5" w:space="0" w:color="CFCFCF"/>
            </w:tcBorders>
          </w:tcPr>
          <w:p w14:paraId="74C917E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1A8273B" w14:textId="77777777" w:rsidR="00CD7126" w:rsidRDefault="00CD7126"/>
        </w:tc>
      </w:tr>
      <w:tr w:rsidR="00CD7126" w14:paraId="08958A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01B03E" w14:textId="77777777" w:rsidR="00CD7126" w:rsidRDefault="00000000">
            <w:pPr>
              <w:spacing w:after="20"/>
              <w:ind w:left="20"/>
              <w:jc w:val="both"/>
            </w:pPr>
            <w:r>
              <w:rPr>
                <w:color w:val="000000"/>
                <w:sz w:val="20"/>
              </w:rPr>
              <w:t>397-1.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2ECA6" w14:textId="77777777" w:rsidR="00CD7126" w:rsidRDefault="00000000">
            <w:pPr>
              <w:spacing w:after="20"/>
              <w:ind w:left="20"/>
              <w:jc w:val="both"/>
            </w:pPr>
            <w:r>
              <w:rPr>
                <w:color w:val="000000"/>
                <w:sz w:val="20"/>
              </w:rPr>
              <w:t>00703008-1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D8A01" w14:textId="77777777" w:rsidR="00CD7126" w:rsidRDefault="00000000">
            <w:pPr>
              <w:spacing w:after="20"/>
              <w:ind w:left="20"/>
              <w:jc w:val="both"/>
            </w:pPr>
            <w:r>
              <w:rPr>
                <w:color w:val="000000"/>
                <w:sz w:val="20"/>
              </w:rPr>
              <w:t>Предоставление информации о пенсионных выплатах и пособиях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33F8D7" w14:textId="77777777" w:rsidR="00CD7126" w:rsidRDefault="00CD7126">
            <w:pPr>
              <w:spacing w:after="20"/>
              <w:ind w:left="20"/>
              <w:jc w:val="both"/>
            </w:pPr>
          </w:p>
          <w:p w14:paraId="4FDE3DF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FB780F"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996B1" w14:textId="77777777" w:rsidR="00CD7126" w:rsidRDefault="00CD7126">
            <w:pPr>
              <w:spacing w:after="20"/>
              <w:ind w:left="20"/>
              <w:jc w:val="both"/>
            </w:pPr>
          </w:p>
          <w:p w14:paraId="5156C377" w14:textId="77777777" w:rsidR="00CD7126" w:rsidRDefault="00CD7126">
            <w:pPr>
              <w:spacing w:after="20"/>
              <w:ind w:left="20"/>
              <w:jc w:val="both"/>
            </w:pPr>
          </w:p>
        </w:tc>
      </w:tr>
      <w:tr w:rsidR="00CD7126" w14:paraId="1B1FE7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A4A10" w14:textId="77777777" w:rsidR="00CD7126" w:rsidRDefault="00000000">
            <w:pPr>
              <w:spacing w:after="20"/>
              <w:ind w:left="20"/>
              <w:jc w:val="both"/>
            </w:pPr>
            <w:r>
              <w:rPr>
                <w:color w:val="000000"/>
                <w:sz w:val="20"/>
              </w:rPr>
              <w:t>397-2.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F82A1D" w14:textId="77777777" w:rsidR="00CD7126" w:rsidRDefault="00000000">
            <w:pPr>
              <w:spacing w:after="20"/>
              <w:ind w:left="20"/>
              <w:jc w:val="both"/>
            </w:pPr>
            <w:r>
              <w:rPr>
                <w:color w:val="000000"/>
                <w:sz w:val="20"/>
              </w:rPr>
              <w:t>00703008-2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4A6B9" w14:textId="77777777" w:rsidR="00CD7126" w:rsidRDefault="00000000">
            <w:pPr>
              <w:spacing w:after="20"/>
              <w:ind w:left="20"/>
              <w:jc w:val="both"/>
            </w:pPr>
            <w:r>
              <w:rPr>
                <w:color w:val="000000"/>
                <w:sz w:val="20"/>
              </w:rPr>
              <w:t>Возврат излишне (ошибочно) уплаченных социальных отчислений и (или) пени за несвоевременную и (или) неполную уплату социальных отчислений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D01B6" w14:textId="77777777" w:rsidR="00CD7126" w:rsidRDefault="00CD7126">
            <w:pPr>
              <w:spacing w:after="20"/>
              <w:ind w:left="20"/>
              <w:jc w:val="both"/>
            </w:pPr>
          </w:p>
          <w:p w14:paraId="21A7A2B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A537F"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20323" w14:textId="77777777" w:rsidR="00CD7126" w:rsidRDefault="00CD7126">
            <w:pPr>
              <w:spacing w:after="20"/>
              <w:ind w:left="20"/>
              <w:jc w:val="both"/>
            </w:pPr>
          </w:p>
          <w:p w14:paraId="503EFA94" w14:textId="77777777" w:rsidR="00CD7126" w:rsidRDefault="00CD7126">
            <w:pPr>
              <w:spacing w:after="20"/>
              <w:ind w:left="20"/>
              <w:jc w:val="both"/>
            </w:pPr>
          </w:p>
        </w:tc>
      </w:tr>
      <w:tr w:rsidR="00CD7126" w14:paraId="32615D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848AB" w14:textId="77777777" w:rsidR="00CD7126" w:rsidRDefault="00000000">
            <w:pPr>
              <w:spacing w:after="20"/>
              <w:ind w:left="20"/>
              <w:jc w:val="both"/>
            </w:pPr>
            <w:r>
              <w:rPr>
                <w:color w:val="000000"/>
                <w:sz w:val="20"/>
              </w:rPr>
              <w:t>397-3.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89A06" w14:textId="77777777" w:rsidR="00CD7126" w:rsidRDefault="00000000">
            <w:pPr>
              <w:spacing w:after="20"/>
              <w:ind w:left="20"/>
              <w:jc w:val="both"/>
            </w:pPr>
            <w:r>
              <w:rPr>
                <w:color w:val="000000"/>
                <w:sz w:val="20"/>
              </w:rPr>
              <w:t>00703008-3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979BF" w14:textId="77777777" w:rsidR="00CD7126" w:rsidRDefault="00000000">
            <w:pPr>
              <w:spacing w:after="20"/>
              <w:ind w:left="20"/>
              <w:jc w:val="both"/>
            </w:pPr>
            <w:r>
              <w:rPr>
                <w:color w:val="000000"/>
                <w:sz w:val="20"/>
              </w:rPr>
              <w:t>Возврат ошибочно перечисленных обязательных пенсионных взносов и (или) пени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07C9C" w14:textId="77777777" w:rsidR="00CD7126" w:rsidRDefault="00CD7126">
            <w:pPr>
              <w:spacing w:after="20"/>
              <w:ind w:left="20"/>
              <w:jc w:val="both"/>
            </w:pPr>
          </w:p>
          <w:p w14:paraId="4B1976E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3CDCB"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AB5F7" w14:textId="77777777" w:rsidR="00CD7126" w:rsidRDefault="00CD7126">
            <w:pPr>
              <w:spacing w:after="20"/>
              <w:ind w:left="20"/>
              <w:jc w:val="both"/>
            </w:pPr>
          </w:p>
          <w:p w14:paraId="0F93C10A" w14:textId="77777777" w:rsidR="00CD7126" w:rsidRDefault="00CD7126">
            <w:pPr>
              <w:spacing w:after="20"/>
              <w:ind w:left="20"/>
              <w:jc w:val="both"/>
            </w:pPr>
          </w:p>
        </w:tc>
      </w:tr>
      <w:tr w:rsidR="00CD7126" w14:paraId="23AEF3D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21D36" w14:textId="77777777" w:rsidR="00CD7126" w:rsidRDefault="00000000">
            <w:pPr>
              <w:spacing w:after="20"/>
              <w:ind w:left="20"/>
              <w:jc w:val="both"/>
            </w:pPr>
            <w:r>
              <w:rPr>
                <w:color w:val="000000"/>
                <w:sz w:val="20"/>
              </w:rPr>
              <w:t>398.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781B9" w14:textId="77777777" w:rsidR="00CD7126" w:rsidRDefault="00000000">
            <w:pPr>
              <w:spacing w:after="20"/>
              <w:ind w:left="20"/>
              <w:jc w:val="both"/>
            </w:pPr>
            <w:r>
              <w:rPr>
                <w:color w:val="000000"/>
                <w:sz w:val="20"/>
              </w:rPr>
              <w:t>00703009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87FA1" w14:textId="77777777" w:rsidR="00CD7126" w:rsidRDefault="00000000">
            <w:pPr>
              <w:spacing w:after="20"/>
              <w:ind w:left="20"/>
              <w:jc w:val="both"/>
            </w:pPr>
            <w:r>
              <w:rPr>
                <w:color w:val="000000"/>
                <w:sz w:val="20"/>
              </w:rPr>
              <w:t>Выдача участнику системы обязательного социального страхования информации о состоянии и движении социальных отчислений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53335" w14:textId="77777777" w:rsidR="00CD7126" w:rsidRDefault="00CD7126">
            <w:pPr>
              <w:spacing w:after="20"/>
              <w:ind w:left="20"/>
              <w:jc w:val="both"/>
            </w:pPr>
          </w:p>
          <w:p w14:paraId="053A4B8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6F3FC6"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E5357" w14:textId="77777777" w:rsidR="00CD7126" w:rsidRDefault="00000000">
            <w:pPr>
              <w:spacing w:after="20"/>
              <w:ind w:left="20"/>
              <w:jc w:val="both"/>
            </w:pPr>
            <w:r>
              <w:rPr>
                <w:color w:val="000000"/>
                <w:sz w:val="20"/>
              </w:rPr>
              <w:t>"О некоторых вопросах системы социального страхования и оказания государственных услуг в социально-трудовой сфере"</w:t>
            </w:r>
          </w:p>
          <w:p w14:paraId="2800043A" w14:textId="77777777" w:rsidR="00CD7126" w:rsidRDefault="00000000">
            <w:pPr>
              <w:spacing w:after="20"/>
              <w:ind w:left="20"/>
              <w:jc w:val="both"/>
            </w:pPr>
            <w:r>
              <w:rPr>
                <w:color w:val="000000"/>
                <w:sz w:val="20"/>
              </w:rPr>
              <w:t>приказ Заместителя Премьер-Министра - Министра труда и социальной защиты населения Республики Казахстан от 21 июня 2023 года № 229. Зарегистрирован в Министерстве юстиции Республики Казахстан 26 июня 2023 года № 32897.</w:t>
            </w:r>
          </w:p>
        </w:tc>
      </w:tr>
      <w:tr w:rsidR="00CD7126" w14:paraId="3F7AF8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CC9576" w14:textId="77777777" w:rsidR="00CD7126" w:rsidRDefault="00000000">
            <w:pPr>
              <w:spacing w:after="20"/>
              <w:ind w:left="20"/>
              <w:jc w:val="both"/>
            </w:pPr>
            <w:r>
              <w:rPr>
                <w:color w:val="000000"/>
                <w:sz w:val="20"/>
              </w:rPr>
              <w:t>399.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E7F00" w14:textId="77777777" w:rsidR="00CD7126" w:rsidRDefault="00000000">
            <w:pPr>
              <w:spacing w:after="20"/>
              <w:ind w:left="20"/>
              <w:jc w:val="both"/>
            </w:pPr>
            <w:r>
              <w:rPr>
                <w:color w:val="000000"/>
                <w:sz w:val="20"/>
              </w:rPr>
              <w:t>00703010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AE024" w14:textId="77777777" w:rsidR="00CD7126" w:rsidRDefault="00000000">
            <w:pPr>
              <w:spacing w:after="20"/>
              <w:ind w:left="20"/>
              <w:jc w:val="both"/>
            </w:pPr>
            <w:r>
              <w:rPr>
                <w:color w:val="000000"/>
                <w:sz w:val="20"/>
              </w:rPr>
              <w:t>Назначение государственного социального пособия по случаю потери кормильца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5A74E" w14:textId="77777777" w:rsidR="00CD7126" w:rsidRDefault="00CD7126">
            <w:pPr>
              <w:spacing w:after="20"/>
              <w:ind w:left="20"/>
              <w:jc w:val="both"/>
            </w:pPr>
          </w:p>
          <w:p w14:paraId="79D0608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5264A" w14:textId="77777777" w:rsidR="00CD7126" w:rsidRDefault="00CD7126">
            <w:pPr>
              <w:spacing w:after="20"/>
              <w:ind w:left="20"/>
              <w:jc w:val="both"/>
            </w:pPr>
          </w:p>
          <w:p w14:paraId="286AC4B8"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98689"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выплаты, приостановления, перерасчета, возобновления, прекращения и пересмотра решения о назначении (отказе в назначении) государственных социальных пособий по инвалидности и по случаю потери кормильца" приказ Заместителя Премьер-Министра - Министра труда и социальной защиты населения Республики Казахстан от 27 июня 2023 года № 257. Зарегистрирован в Министерстве юстиции Республики Казахстан 29 июня 2023 года № 32921.</w:t>
            </w:r>
          </w:p>
        </w:tc>
      </w:tr>
      <w:tr w:rsidR="00CD7126" w14:paraId="6A18B8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78D6F" w14:textId="77777777" w:rsidR="00CD7126" w:rsidRDefault="00000000">
            <w:pPr>
              <w:spacing w:after="20"/>
              <w:ind w:left="20"/>
              <w:jc w:val="both"/>
            </w:pPr>
            <w:r>
              <w:rPr>
                <w:color w:val="000000"/>
                <w:sz w:val="20"/>
              </w:rPr>
              <w:t>400.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9C041" w14:textId="77777777" w:rsidR="00CD7126" w:rsidRDefault="00000000">
            <w:pPr>
              <w:spacing w:after="20"/>
              <w:ind w:left="20"/>
              <w:jc w:val="both"/>
            </w:pPr>
            <w:r>
              <w:rPr>
                <w:color w:val="000000"/>
                <w:sz w:val="20"/>
              </w:rPr>
              <w:t>00703011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14ADD" w14:textId="77777777" w:rsidR="00CD7126" w:rsidRDefault="00000000">
            <w:pPr>
              <w:spacing w:after="20"/>
              <w:ind w:left="20"/>
              <w:jc w:val="both"/>
            </w:pPr>
            <w:r>
              <w:rPr>
                <w:color w:val="000000"/>
                <w:sz w:val="20"/>
              </w:rPr>
              <w:t>Назначение социальной выплаты по случаю потери кормильца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1E48A" w14:textId="77777777" w:rsidR="00CD7126" w:rsidRDefault="00CD7126">
            <w:pPr>
              <w:spacing w:after="20"/>
              <w:ind w:left="20"/>
              <w:jc w:val="both"/>
            </w:pPr>
          </w:p>
          <w:p w14:paraId="7C395D5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DEECD" w14:textId="77777777" w:rsidR="00CD7126" w:rsidRDefault="00CD7126">
            <w:pPr>
              <w:spacing w:after="20"/>
              <w:ind w:left="20"/>
              <w:jc w:val="both"/>
            </w:pPr>
          </w:p>
          <w:p w14:paraId="747F0A68"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F331D"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социальной выплаты по случаю потери кормильца" приказ Заместителя Премьер-Министра - Министра труда и социальной защиты населения Республики Казахстан от 22 июня 2023 года № 239. Зарегистрирован в Министерстве юстиции Республики Казахстан 23 июня 2023 года № 32883.</w:t>
            </w:r>
          </w:p>
        </w:tc>
      </w:tr>
      <w:tr w:rsidR="00CD7126" w14:paraId="6A8374B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56A95" w14:textId="77777777" w:rsidR="00CD7126" w:rsidRDefault="00000000">
            <w:pPr>
              <w:spacing w:after="20"/>
              <w:ind w:left="20"/>
              <w:jc w:val="both"/>
            </w:pPr>
            <w:r>
              <w:rPr>
                <w:color w:val="000000"/>
                <w:sz w:val="20"/>
              </w:rPr>
              <w:t>401.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6AA20" w14:textId="77777777" w:rsidR="00CD7126" w:rsidRDefault="00000000">
            <w:pPr>
              <w:spacing w:after="20"/>
              <w:ind w:left="20"/>
              <w:jc w:val="both"/>
            </w:pPr>
            <w:r>
              <w:rPr>
                <w:color w:val="000000"/>
                <w:sz w:val="20"/>
              </w:rPr>
              <w:t>00703012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3958DA" w14:textId="77777777" w:rsidR="00CD7126" w:rsidRDefault="00000000">
            <w:pPr>
              <w:spacing w:after="20"/>
              <w:ind w:left="20"/>
              <w:jc w:val="both"/>
            </w:pPr>
            <w:r>
              <w:rPr>
                <w:color w:val="000000"/>
                <w:sz w:val="20"/>
              </w:rPr>
              <w:t>Назначение социальной выплаты по случаю потери работы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28B1F" w14:textId="77777777" w:rsidR="00CD7126" w:rsidRDefault="00CD7126">
            <w:pPr>
              <w:spacing w:after="20"/>
              <w:ind w:left="20"/>
              <w:jc w:val="both"/>
            </w:pPr>
          </w:p>
          <w:p w14:paraId="5A6FFBA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52163" w14:textId="77777777" w:rsidR="00CD7126" w:rsidRDefault="00CD7126">
            <w:pPr>
              <w:spacing w:after="20"/>
              <w:ind w:left="20"/>
              <w:jc w:val="both"/>
            </w:pPr>
          </w:p>
          <w:p w14:paraId="66AE9AE5"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92B6A"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социальной выплаты по случаю потери работы" приказ Заместителя Премьер-Министра - Министра труда и социальной защиты населения Республики Казахстан от 22 июня 2023 года № 237. Зарегистрирован в Министерстве юстиции Республики Казахстан 23 июня 2023 года № 32881.</w:t>
            </w:r>
          </w:p>
        </w:tc>
      </w:tr>
      <w:tr w:rsidR="00CD7126" w14:paraId="6B218C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2AB29" w14:textId="77777777" w:rsidR="00CD7126" w:rsidRDefault="00000000">
            <w:pPr>
              <w:spacing w:after="20"/>
              <w:ind w:left="20"/>
              <w:jc w:val="both"/>
            </w:pPr>
            <w:r>
              <w:rPr>
                <w:color w:val="000000"/>
                <w:sz w:val="20"/>
              </w:rPr>
              <w:t>402.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D33B0" w14:textId="77777777" w:rsidR="00CD7126" w:rsidRDefault="00000000">
            <w:pPr>
              <w:spacing w:after="20"/>
              <w:ind w:left="20"/>
              <w:jc w:val="both"/>
            </w:pPr>
            <w:r>
              <w:rPr>
                <w:color w:val="000000"/>
                <w:sz w:val="20"/>
              </w:rPr>
              <w:t>00703013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4C113" w14:textId="77777777" w:rsidR="00CD7126" w:rsidRDefault="00000000">
            <w:pPr>
              <w:spacing w:after="20"/>
              <w:ind w:left="20"/>
              <w:jc w:val="both"/>
            </w:pPr>
            <w:r>
              <w:rPr>
                <w:color w:val="000000"/>
                <w:sz w:val="20"/>
              </w:rPr>
              <w:t>Назначение социальной выплаты по случаю потери дохода в связи с беременностью и родами, усыновлением (удочерением) новорожденного ребенка (детей)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FE373" w14:textId="77777777" w:rsidR="00CD7126" w:rsidRDefault="00CD7126">
            <w:pPr>
              <w:spacing w:after="20"/>
              <w:ind w:left="20"/>
              <w:jc w:val="both"/>
            </w:pPr>
          </w:p>
          <w:p w14:paraId="7EF57BA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6B84D" w14:textId="77777777" w:rsidR="00CD7126" w:rsidRDefault="00CD7126">
            <w:pPr>
              <w:spacing w:after="20"/>
              <w:ind w:left="20"/>
              <w:jc w:val="both"/>
            </w:pPr>
          </w:p>
          <w:p w14:paraId="73291FA3"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F9CDD" w14:textId="77777777" w:rsidR="00CD7126" w:rsidRDefault="00000000">
            <w:pPr>
              <w:spacing w:after="20"/>
              <w:ind w:left="20"/>
              <w:jc w:val="both"/>
            </w:pPr>
            <w:r>
              <w:rPr>
                <w:color w:val="000000"/>
                <w:sz w:val="20"/>
              </w:rPr>
              <w:t xml:space="preserve"> "Об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социальных выплат по случаю потери дохода в связи с беременностью и родами, усыновлением (удочерением) новорожденного ребенка (детей), социальной выплаты по случаю потери дохода в связи с уходом за ребенком по достижении им возраста полутора лет" приказ Заместителя Премьер-Министра - Министра труда и социальной защиты населения Республики Казахстан от 27 июня 2023 года № 248. Зарегистрирован в Министерстве юстиции Республики Казахстан 27 июня 2023 года № 32912.</w:t>
            </w:r>
          </w:p>
        </w:tc>
      </w:tr>
      <w:tr w:rsidR="00CD7126" w14:paraId="544B68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5DA2B" w14:textId="77777777" w:rsidR="00CD7126" w:rsidRDefault="00000000">
            <w:pPr>
              <w:spacing w:after="20"/>
              <w:ind w:left="20"/>
              <w:jc w:val="both"/>
            </w:pPr>
            <w:r>
              <w:rPr>
                <w:color w:val="000000"/>
                <w:sz w:val="20"/>
              </w:rPr>
              <w:t>403.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F54B3" w14:textId="77777777" w:rsidR="00CD7126" w:rsidRDefault="00000000">
            <w:pPr>
              <w:spacing w:after="20"/>
              <w:ind w:left="20"/>
              <w:jc w:val="both"/>
            </w:pPr>
            <w:r>
              <w:rPr>
                <w:color w:val="000000"/>
                <w:sz w:val="20"/>
              </w:rPr>
              <w:t>00703014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12FE4" w14:textId="77777777" w:rsidR="00CD7126" w:rsidRDefault="00000000">
            <w:pPr>
              <w:spacing w:after="20"/>
              <w:ind w:left="20"/>
              <w:jc w:val="both"/>
            </w:pPr>
            <w:r>
              <w:rPr>
                <w:color w:val="000000"/>
                <w:sz w:val="20"/>
              </w:rPr>
              <w:t>Назначение социальной выплаты по случаю потери дохода в связи с уходом за ребенком по достижении им возраста полутора лет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D73377" w14:textId="77777777" w:rsidR="00CD7126" w:rsidRDefault="00CD7126">
            <w:pPr>
              <w:spacing w:after="20"/>
              <w:ind w:left="20"/>
              <w:jc w:val="both"/>
            </w:pPr>
          </w:p>
          <w:p w14:paraId="17DE3CD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FD692" w14:textId="77777777" w:rsidR="00CD7126" w:rsidRDefault="00CD7126">
            <w:pPr>
              <w:spacing w:after="20"/>
              <w:ind w:left="20"/>
              <w:jc w:val="both"/>
            </w:pPr>
          </w:p>
          <w:p w14:paraId="1767852B"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C8C33" w14:textId="77777777" w:rsidR="00CD7126" w:rsidRDefault="00000000">
            <w:pPr>
              <w:spacing w:after="20"/>
              <w:ind w:left="20"/>
              <w:jc w:val="both"/>
            </w:pPr>
            <w:r>
              <w:rPr>
                <w:color w:val="000000"/>
                <w:sz w:val="20"/>
              </w:rPr>
              <w:t>"Об утверждении Правил исчисления (определения) размеров, назначения, осуществления, приостановления, перерасчета, возобновления, прекращения и пересмотра решения о назначении (отказе в назначении) социальных выплат по случаю потери дохода в связи с беременностью и родами, усыновлением (удочерением) новорожденного ребенка (детей), социальной выплаты по случаю потери дохода в связи с уходом за ребенком по достижении им возраста полутора лет" приказ Заместителя Премьер-Министра - Министра труда и социальной защиты населения Республики Казахстан от 27 июня 2023 года № 248. Зарегистрирован в Министерстве юстиции Республики Казахстан 27 июня 2023 года № 32912.</w:t>
            </w:r>
          </w:p>
        </w:tc>
      </w:tr>
      <w:tr w:rsidR="00CD7126" w14:paraId="411D5DC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8C152" w14:textId="77777777" w:rsidR="00CD7126" w:rsidRDefault="00000000">
            <w:pPr>
              <w:spacing w:after="20"/>
              <w:ind w:left="20"/>
              <w:jc w:val="both"/>
            </w:pPr>
            <w:r>
              <w:rPr>
                <w:color w:val="000000"/>
                <w:sz w:val="20"/>
              </w:rPr>
              <w:t>00704. Социальная поддержка отдельных категорий граждан</w:t>
            </w:r>
          </w:p>
        </w:tc>
      </w:tr>
      <w:tr w:rsidR="00CD7126" w14:paraId="241BDD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35FDB" w14:textId="77777777" w:rsidR="00CD7126" w:rsidRDefault="00000000">
            <w:pPr>
              <w:spacing w:after="20"/>
              <w:ind w:left="20"/>
              <w:jc w:val="both"/>
            </w:pPr>
            <w:r>
              <w:rPr>
                <w:color w:val="000000"/>
                <w:sz w:val="20"/>
              </w:rPr>
              <w:t>404.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10FC0" w14:textId="77777777" w:rsidR="00CD7126" w:rsidRDefault="00000000">
            <w:pPr>
              <w:spacing w:after="20"/>
              <w:ind w:left="20"/>
              <w:jc w:val="both"/>
            </w:pPr>
            <w:r>
              <w:rPr>
                <w:color w:val="000000"/>
                <w:sz w:val="20"/>
              </w:rPr>
              <w:t>00704001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6259F" w14:textId="77777777" w:rsidR="00CD7126" w:rsidRDefault="00000000">
            <w:pPr>
              <w:spacing w:after="20"/>
              <w:ind w:left="20"/>
              <w:jc w:val="both"/>
            </w:pPr>
            <w:r>
              <w:rPr>
                <w:color w:val="000000"/>
                <w:sz w:val="20"/>
              </w:rPr>
              <w:t>Назначение единовременной выплаты на погребение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E1BC2" w14:textId="77777777" w:rsidR="00CD7126" w:rsidRDefault="00CD7126">
            <w:pPr>
              <w:spacing w:after="20"/>
              <w:ind w:left="20"/>
              <w:jc w:val="both"/>
            </w:pPr>
          </w:p>
          <w:p w14:paraId="72BB908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A48DF2" w14:textId="77777777" w:rsidR="00CD7126" w:rsidRDefault="00CD7126">
            <w:pPr>
              <w:spacing w:after="20"/>
              <w:ind w:left="20"/>
              <w:jc w:val="both"/>
            </w:pPr>
          </w:p>
          <w:p w14:paraId="63E63CFA"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E2847" w14:textId="77777777" w:rsidR="00CD7126" w:rsidRDefault="00000000">
            <w:pPr>
              <w:spacing w:after="20"/>
              <w:ind w:left="20"/>
              <w:jc w:val="both"/>
            </w:pPr>
            <w:r>
              <w:rPr>
                <w:color w:val="000000"/>
                <w:sz w:val="20"/>
              </w:rPr>
              <w:t xml:space="preserve"> "Об утверждении Правил назначения и осуществления единовременной выплаты на погребение из средств республиканского бюджета" приказ Заместителя Премьер-Министра - Министра труда и социальной защиты населения Республики Казахстан от 27 июня 2023 года № 256. Зарегистрирован в Министерстве юстиции Республики Казахстан 29 июня 2023 года № 32925.</w:t>
            </w:r>
          </w:p>
        </w:tc>
      </w:tr>
      <w:tr w:rsidR="00CD7126" w14:paraId="470E78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AEF9E" w14:textId="77777777" w:rsidR="00CD7126" w:rsidRDefault="00000000">
            <w:pPr>
              <w:spacing w:after="20"/>
              <w:ind w:left="20"/>
              <w:jc w:val="both"/>
            </w:pPr>
            <w:r>
              <w:rPr>
                <w:color w:val="000000"/>
                <w:sz w:val="20"/>
              </w:rPr>
              <w:t>405.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76254" w14:textId="77777777" w:rsidR="00CD7126" w:rsidRDefault="00000000">
            <w:pPr>
              <w:spacing w:after="20"/>
              <w:ind w:left="20"/>
              <w:jc w:val="both"/>
            </w:pPr>
            <w:r>
              <w:rPr>
                <w:color w:val="000000"/>
                <w:sz w:val="20"/>
              </w:rPr>
              <w:t>00704001-1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419DE" w14:textId="77777777" w:rsidR="00CD7126" w:rsidRDefault="00000000">
            <w:pPr>
              <w:spacing w:after="20"/>
              <w:ind w:left="20"/>
              <w:jc w:val="both"/>
            </w:pPr>
            <w:r>
              <w:rPr>
                <w:color w:val="000000"/>
                <w:sz w:val="20"/>
              </w:rPr>
              <w:t>Назначение единовременной выплаты на погребение и единовременного пособия членам семьи умершего пенсионера Министерства обороны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11BF7" w14:textId="77777777" w:rsidR="00CD7126" w:rsidRDefault="00CD7126">
            <w:pPr>
              <w:spacing w:after="20"/>
              <w:ind w:left="20"/>
              <w:jc w:val="both"/>
            </w:pPr>
          </w:p>
          <w:p w14:paraId="0D0A7CB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E6159"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C9855F" w14:textId="77777777" w:rsidR="00CD7126" w:rsidRDefault="00000000">
            <w:pPr>
              <w:spacing w:after="20"/>
              <w:ind w:left="20"/>
              <w:jc w:val="both"/>
            </w:pPr>
            <w:r>
              <w:rPr>
                <w:color w:val="000000"/>
                <w:sz w:val="20"/>
              </w:rPr>
              <w:t xml:space="preserve"> Об утверждении Правил оказания государственной услуги "Назначение единовременной выплаты на погребение и единовременного пособия членам семьи умершего пенсионера Министерства обороны" приказ Министра обороны Республики Казахстан от 18 августа 2022 года № 680. Зарегистрирован в Реестре государственной регистрации нормативных правовых актов № 29203.</w:t>
            </w:r>
          </w:p>
        </w:tc>
      </w:tr>
      <w:tr w:rsidR="00CD7126" w14:paraId="6BC37DD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05B1C" w14:textId="77777777" w:rsidR="00CD7126" w:rsidRDefault="00000000">
            <w:pPr>
              <w:spacing w:after="20"/>
              <w:ind w:left="20"/>
              <w:jc w:val="both"/>
            </w:pPr>
            <w:r>
              <w:rPr>
                <w:color w:val="000000"/>
                <w:sz w:val="20"/>
              </w:rPr>
              <w:t>406.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3EEF3" w14:textId="77777777" w:rsidR="00CD7126" w:rsidRDefault="00000000">
            <w:pPr>
              <w:spacing w:after="20"/>
              <w:ind w:left="20"/>
              <w:jc w:val="both"/>
            </w:pPr>
            <w:r>
              <w:rPr>
                <w:color w:val="000000"/>
                <w:sz w:val="20"/>
              </w:rPr>
              <w:t>00704002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22DFCE" w14:textId="77777777" w:rsidR="00CD7126" w:rsidRDefault="00000000">
            <w:pPr>
              <w:spacing w:after="20"/>
              <w:ind w:left="20"/>
              <w:jc w:val="both"/>
            </w:pPr>
            <w:r>
              <w:rPr>
                <w:color w:val="000000"/>
                <w:sz w:val="20"/>
              </w:rPr>
              <w:t>Назначение государственной адресной социальной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F0C1AC" w14:textId="77777777" w:rsidR="00CD7126" w:rsidRDefault="00CD7126">
            <w:pPr>
              <w:spacing w:after="20"/>
              <w:ind w:left="20"/>
              <w:jc w:val="both"/>
            </w:pPr>
          </w:p>
          <w:p w14:paraId="0042A32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AB7F6"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01E33" w14:textId="77777777" w:rsidR="00CD7126" w:rsidRDefault="00000000">
            <w:pPr>
              <w:spacing w:after="20"/>
              <w:ind w:left="20"/>
              <w:jc w:val="both"/>
            </w:pPr>
            <w:r>
              <w:rPr>
                <w:color w:val="000000"/>
                <w:sz w:val="20"/>
              </w:rPr>
              <w:t xml:space="preserve"> "Об утверждении Правил назначения и выплаты государственной адресной социальной помощи" приказ Заместителя Премьер-Министра - Министра труда и социальной защиты населения Республики Казахстан от 21 июня 2023 года № 227. Зарегистрирован в Министерстве юстиции Республики Казахстан 23 июня 2023 года № 32885.</w:t>
            </w:r>
          </w:p>
        </w:tc>
      </w:tr>
      <w:tr w:rsidR="00CD7126" w14:paraId="5A6CD8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ED7E7" w14:textId="77777777" w:rsidR="00CD7126" w:rsidRDefault="00000000">
            <w:pPr>
              <w:spacing w:after="20"/>
              <w:ind w:left="20"/>
              <w:jc w:val="both"/>
            </w:pPr>
            <w:r>
              <w:rPr>
                <w:color w:val="000000"/>
                <w:sz w:val="20"/>
              </w:rPr>
              <w:t>407.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6D8113" w14:textId="77777777" w:rsidR="00CD7126" w:rsidRDefault="00CD7126">
            <w:pPr>
              <w:spacing w:after="20"/>
              <w:ind w:left="20"/>
              <w:jc w:val="both"/>
            </w:pPr>
          </w:p>
          <w:p w14:paraId="14FD8CAC" w14:textId="77777777" w:rsidR="00CD7126" w:rsidRDefault="00CD7126">
            <w:pPr>
              <w:spacing w:after="20"/>
              <w:ind w:left="20"/>
              <w:jc w:val="both"/>
            </w:pP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0A62FF" w14:textId="77777777" w:rsidR="00CD7126" w:rsidRDefault="00000000">
            <w:pPr>
              <w:spacing w:after="20"/>
              <w:ind w:left="20"/>
              <w:jc w:val="both"/>
            </w:pPr>
            <w:r>
              <w:rPr>
                <w:color w:val="000000"/>
                <w:sz w:val="20"/>
              </w:rPr>
              <w:t>Назначение специального государственного пособия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4B989" w14:textId="77777777" w:rsidR="00CD7126" w:rsidRDefault="00000000">
            <w:pPr>
              <w:spacing w:after="20"/>
              <w:ind w:left="20"/>
              <w:jc w:val="both"/>
            </w:pPr>
            <w:r>
              <w:rPr>
                <w:color w:val="000000"/>
                <w:sz w:val="20"/>
              </w:rPr>
              <w:t>Назначение специального государственного пособия ветеранам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EA200"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99CAF" w14:textId="77777777" w:rsidR="00CD7126" w:rsidRDefault="00000000">
            <w:pPr>
              <w:spacing w:after="20"/>
              <w:ind w:left="20"/>
              <w:jc w:val="both"/>
            </w:pPr>
            <w:r>
              <w:rPr>
                <w:color w:val="000000"/>
                <w:sz w:val="20"/>
              </w:rPr>
              <w:t xml:space="preserve"> "Об утверждении Правил назначения и выплаты специального государственного пособия" приказ Министра труда и социальной защиты населения Республики Казахстан от 31 мая 2023 года № 192. Зарегистрирован в Министерстве юстиции Республики Казахстан 1 июня 2023 года № 32659.</w:t>
            </w:r>
          </w:p>
        </w:tc>
      </w:tr>
      <w:tr w:rsidR="00CD7126" w14:paraId="1D9FE71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3AB78" w14:textId="77777777" w:rsidR="00CD7126" w:rsidRDefault="00000000">
            <w:pPr>
              <w:spacing w:after="20"/>
              <w:ind w:left="20"/>
              <w:jc w:val="both"/>
            </w:pPr>
            <w:r>
              <w:rPr>
                <w:color w:val="000000"/>
                <w:sz w:val="20"/>
              </w:rPr>
              <w:t>408.</w:t>
            </w:r>
          </w:p>
        </w:tc>
        <w:tc>
          <w:tcPr>
            <w:tcW w:w="1230" w:type="dxa"/>
            <w:vMerge/>
            <w:tcBorders>
              <w:top w:val="nil"/>
              <w:left w:val="single" w:sz="5" w:space="0" w:color="CFCFCF"/>
              <w:bottom w:val="single" w:sz="5" w:space="0" w:color="CFCFCF"/>
              <w:right w:val="single" w:sz="5" w:space="0" w:color="CFCFCF"/>
            </w:tcBorders>
          </w:tcPr>
          <w:p w14:paraId="1995E82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F7AD3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C94F6" w14:textId="77777777" w:rsidR="00CD7126" w:rsidRDefault="00000000">
            <w:pPr>
              <w:spacing w:after="20"/>
              <w:ind w:left="20"/>
              <w:jc w:val="both"/>
            </w:pPr>
            <w:r>
              <w:rPr>
                <w:color w:val="000000"/>
                <w:sz w:val="20"/>
              </w:rPr>
              <w:t>Назначение специального государственного пособия лицам, приравненным по льготам к лицам с инвалидностью вследствие ранения, контузии, увечья или заболевания, полученных в период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B5885"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476F8DCE" w14:textId="77777777" w:rsidR="00CD7126" w:rsidRDefault="00CD7126"/>
        </w:tc>
      </w:tr>
      <w:tr w:rsidR="00CD7126" w14:paraId="578125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1FDC2" w14:textId="77777777" w:rsidR="00CD7126" w:rsidRDefault="00000000">
            <w:pPr>
              <w:spacing w:after="20"/>
              <w:ind w:left="20"/>
              <w:jc w:val="both"/>
            </w:pPr>
            <w:r>
              <w:rPr>
                <w:color w:val="000000"/>
                <w:sz w:val="20"/>
              </w:rPr>
              <w:t>409.</w:t>
            </w:r>
          </w:p>
        </w:tc>
        <w:tc>
          <w:tcPr>
            <w:tcW w:w="1230" w:type="dxa"/>
            <w:vMerge/>
            <w:tcBorders>
              <w:top w:val="nil"/>
              <w:left w:val="single" w:sz="5" w:space="0" w:color="CFCFCF"/>
              <w:bottom w:val="single" w:sz="5" w:space="0" w:color="CFCFCF"/>
              <w:right w:val="single" w:sz="5" w:space="0" w:color="CFCFCF"/>
            </w:tcBorders>
          </w:tcPr>
          <w:p w14:paraId="2220B42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AAEF6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E98E8" w14:textId="77777777" w:rsidR="00CD7126" w:rsidRDefault="00000000">
            <w:pPr>
              <w:spacing w:after="20"/>
              <w:ind w:left="20"/>
              <w:jc w:val="both"/>
            </w:pPr>
            <w:r>
              <w:rPr>
                <w:color w:val="000000"/>
                <w:sz w:val="20"/>
              </w:rPr>
              <w:t>Назначение специального государственного пособия лицам, приравненным по льготам к участникам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CE45C"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5415C5D" w14:textId="77777777" w:rsidR="00CD7126" w:rsidRDefault="00CD7126"/>
        </w:tc>
      </w:tr>
      <w:tr w:rsidR="00CD7126" w14:paraId="01E1CB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628BC" w14:textId="77777777" w:rsidR="00CD7126" w:rsidRDefault="00000000">
            <w:pPr>
              <w:spacing w:after="20"/>
              <w:ind w:left="20"/>
              <w:jc w:val="both"/>
            </w:pPr>
            <w:r>
              <w:rPr>
                <w:color w:val="000000"/>
                <w:sz w:val="20"/>
              </w:rPr>
              <w:t>410.</w:t>
            </w:r>
          </w:p>
        </w:tc>
        <w:tc>
          <w:tcPr>
            <w:tcW w:w="1230" w:type="dxa"/>
            <w:vMerge/>
            <w:tcBorders>
              <w:top w:val="nil"/>
              <w:left w:val="single" w:sz="5" w:space="0" w:color="CFCFCF"/>
              <w:bottom w:val="single" w:sz="5" w:space="0" w:color="CFCFCF"/>
              <w:right w:val="single" w:sz="5" w:space="0" w:color="CFCFCF"/>
            </w:tcBorders>
          </w:tcPr>
          <w:p w14:paraId="05D56F1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8149BE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EBE9E" w14:textId="77777777" w:rsidR="00CD7126" w:rsidRDefault="00000000">
            <w:pPr>
              <w:spacing w:after="20"/>
              <w:ind w:left="20"/>
              <w:jc w:val="both"/>
            </w:pPr>
            <w:r>
              <w:rPr>
                <w:color w:val="000000"/>
                <w:sz w:val="20"/>
              </w:rPr>
              <w:t>Назначение специального государственного пособия не вступившим в повторный брак вдовам воинов, погибших (умерших, пропавших без вести) в Великой Отечественной войне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3A657"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35A123A9" w14:textId="77777777" w:rsidR="00CD7126" w:rsidRDefault="00CD7126"/>
        </w:tc>
      </w:tr>
      <w:tr w:rsidR="00CD7126" w14:paraId="18E2289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76D80" w14:textId="77777777" w:rsidR="00CD7126" w:rsidRDefault="00000000">
            <w:pPr>
              <w:spacing w:after="20"/>
              <w:ind w:left="20"/>
              <w:jc w:val="both"/>
            </w:pPr>
            <w:r>
              <w:rPr>
                <w:color w:val="000000"/>
                <w:sz w:val="20"/>
              </w:rPr>
              <w:t>411.</w:t>
            </w:r>
          </w:p>
        </w:tc>
        <w:tc>
          <w:tcPr>
            <w:tcW w:w="1230" w:type="dxa"/>
            <w:vMerge/>
            <w:tcBorders>
              <w:top w:val="nil"/>
              <w:left w:val="single" w:sz="5" w:space="0" w:color="CFCFCF"/>
              <w:bottom w:val="single" w:sz="5" w:space="0" w:color="CFCFCF"/>
              <w:right w:val="single" w:sz="5" w:space="0" w:color="CFCFCF"/>
            </w:tcBorders>
          </w:tcPr>
          <w:p w14:paraId="0B109D8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777D5E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54D50E" w14:textId="77777777" w:rsidR="00CD7126" w:rsidRDefault="00000000">
            <w:pPr>
              <w:spacing w:after="20"/>
              <w:ind w:left="20"/>
              <w:jc w:val="both"/>
            </w:pPr>
            <w:r>
              <w:rPr>
                <w:color w:val="000000"/>
                <w:sz w:val="20"/>
              </w:rPr>
              <w:t>Назначение специального государственного пособия не вступившим в повторный брак супруге (супругу) умершего лица с инвалидностью вследствие ранения, контузии, увечья или заболевания, полученных в период Великой Отечественной войны, или лица, приравненного по льготам к лицам с инвалидностью вследствие ранения, контузии, увечья или заболевания, полученных в период Великой Отечественной войны, а также супруге (супругу) умершего участника Великой Отечественной войны, партизана, подпольщика, гражданина, награжденного медалью "За оборону Ленинграда" или знаком "Жителю блокадного Ленинграда", признававшихся лицами с инвалидностью в результате общего заболевания, трудового увечья и других причин (за исключением противоправных)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E5C65"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7AAB4E27" w14:textId="77777777" w:rsidR="00CD7126" w:rsidRDefault="00CD7126"/>
        </w:tc>
      </w:tr>
      <w:tr w:rsidR="00CD7126" w14:paraId="79BFC99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C6E4B" w14:textId="77777777" w:rsidR="00CD7126" w:rsidRDefault="00000000">
            <w:pPr>
              <w:spacing w:after="20"/>
              <w:ind w:left="20"/>
              <w:jc w:val="both"/>
            </w:pPr>
            <w:r>
              <w:rPr>
                <w:color w:val="000000"/>
                <w:sz w:val="20"/>
              </w:rPr>
              <w:t>412.</w:t>
            </w:r>
          </w:p>
        </w:tc>
        <w:tc>
          <w:tcPr>
            <w:tcW w:w="1230" w:type="dxa"/>
            <w:vMerge/>
            <w:tcBorders>
              <w:top w:val="nil"/>
              <w:left w:val="single" w:sz="5" w:space="0" w:color="CFCFCF"/>
              <w:bottom w:val="single" w:sz="5" w:space="0" w:color="CFCFCF"/>
              <w:right w:val="single" w:sz="5" w:space="0" w:color="CFCFCF"/>
            </w:tcBorders>
          </w:tcPr>
          <w:p w14:paraId="245FFEA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B80F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C3C3F" w14:textId="77777777" w:rsidR="00CD7126" w:rsidRDefault="00000000">
            <w:pPr>
              <w:spacing w:after="20"/>
              <w:ind w:left="20"/>
              <w:jc w:val="both"/>
            </w:pPr>
            <w:r>
              <w:rPr>
                <w:color w:val="000000"/>
                <w:sz w:val="20"/>
              </w:rPr>
              <w:t>Назначение специального государственного пособия Героям Советского Союза, Социалистического Труда, кавалерам ордена Трудовой Славы трех степеней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035E5"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36807972" w14:textId="77777777" w:rsidR="00CD7126" w:rsidRDefault="00CD7126"/>
        </w:tc>
      </w:tr>
      <w:tr w:rsidR="00CD7126" w14:paraId="469E03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51153" w14:textId="77777777" w:rsidR="00CD7126" w:rsidRDefault="00000000">
            <w:pPr>
              <w:spacing w:after="20"/>
              <w:ind w:left="20"/>
              <w:jc w:val="both"/>
            </w:pPr>
            <w:r>
              <w:rPr>
                <w:color w:val="000000"/>
                <w:sz w:val="20"/>
              </w:rPr>
              <w:t>413.</w:t>
            </w:r>
          </w:p>
        </w:tc>
        <w:tc>
          <w:tcPr>
            <w:tcW w:w="1230" w:type="dxa"/>
            <w:vMerge/>
            <w:tcBorders>
              <w:top w:val="nil"/>
              <w:left w:val="single" w:sz="5" w:space="0" w:color="CFCFCF"/>
              <w:bottom w:val="single" w:sz="5" w:space="0" w:color="CFCFCF"/>
              <w:right w:val="single" w:sz="5" w:space="0" w:color="CFCFCF"/>
            </w:tcBorders>
          </w:tcPr>
          <w:p w14:paraId="50967FF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B8B0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5232F" w14:textId="77777777" w:rsidR="00CD7126" w:rsidRDefault="00000000">
            <w:pPr>
              <w:spacing w:after="20"/>
              <w:ind w:left="20"/>
              <w:jc w:val="both"/>
            </w:pPr>
            <w:r>
              <w:rPr>
                <w:color w:val="000000"/>
                <w:sz w:val="20"/>
              </w:rPr>
              <w:t>Назначение специального государственного пособия семьям погибших военнослужащих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396E4"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3F309A58" w14:textId="77777777" w:rsidR="00CD7126" w:rsidRDefault="00CD7126"/>
        </w:tc>
      </w:tr>
      <w:tr w:rsidR="00CD7126" w14:paraId="19FB8F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5F975" w14:textId="77777777" w:rsidR="00CD7126" w:rsidRDefault="00000000">
            <w:pPr>
              <w:spacing w:after="20"/>
              <w:ind w:left="20"/>
              <w:jc w:val="both"/>
            </w:pPr>
            <w:r>
              <w:rPr>
                <w:color w:val="000000"/>
                <w:sz w:val="20"/>
              </w:rPr>
              <w:t>414.</w:t>
            </w:r>
          </w:p>
        </w:tc>
        <w:tc>
          <w:tcPr>
            <w:tcW w:w="1230" w:type="dxa"/>
            <w:vMerge/>
            <w:tcBorders>
              <w:top w:val="nil"/>
              <w:left w:val="single" w:sz="5" w:space="0" w:color="CFCFCF"/>
              <w:bottom w:val="single" w:sz="5" w:space="0" w:color="CFCFCF"/>
              <w:right w:val="single" w:sz="5" w:space="0" w:color="CFCFCF"/>
            </w:tcBorders>
          </w:tcPr>
          <w:p w14:paraId="2F9FCAE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037F2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FEF1F" w14:textId="77777777" w:rsidR="00CD7126" w:rsidRDefault="00000000">
            <w:pPr>
              <w:spacing w:after="20"/>
              <w:ind w:left="20"/>
              <w:jc w:val="both"/>
            </w:pPr>
            <w:r>
              <w:rPr>
                <w:color w:val="000000"/>
                <w:sz w:val="20"/>
              </w:rPr>
              <w:t>Назначение специального государственного пособия лицам, награжденным орденами и медалями бывшего Союза ССР за самоотверженный труд и безупречную воинскую службу в тылу в годы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52EA9"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5C2BDE49" w14:textId="77777777" w:rsidR="00CD7126" w:rsidRDefault="00CD7126"/>
        </w:tc>
      </w:tr>
      <w:tr w:rsidR="00CD7126" w14:paraId="694AEE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9F633" w14:textId="77777777" w:rsidR="00CD7126" w:rsidRDefault="00000000">
            <w:pPr>
              <w:spacing w:after="20"/>
              <w:ind w:left="20"/>
              <w:jc w:val="both"/>
            </w:pPr>
            <w:r>
              <w:rPr>
                <w:color w:val="000000"/>
                <w:sz w:val="20"/>
              </w:rPr>
              <w:t>415.</w:t>
            </w:r>
          </w:p>
        </w:tc>
        <w:tc>
          <w:tcPr>
            <w:tcW w:w="1230" w:type="dxa"/>
            <w:vMerge/>
            <w:tcBorders>
              <w:top w:val="nil"/>
              <w:left w:val="single" w:sz="5" w:space="0" w:color="CFCFCF"/>
              <w:bottom w:val="single" w:sz="5" w:space="0" w:color="CFCFCF"/>
              <w:right w:val="single" w:sz="5" w:space="0" w:color="CFCFCF"/>
            </w:tcBorders>
          </w:tcPr>
          <w:p w14:paraId="2D56DE6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9E705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823B9" w14:textId="77777777" w:rsidR="00CD7126" w:rsidRDefault="00000000">
            <w:pPr>
              <w:spacing w:after="20"/>
              <w:ind w:left="20"/>
              <w:jc w:val="both"/>
            </w:pPr>
            <w:r>
              <w:rPr>
                <w:color w:val="000000"/>
                <w:sz w:val="20"/>
              </w:rPr>
              <w:t>Назначение специального государственного пособия лицам, проработавшим (прослужившим) не менее шести месяцев с 22 июня 1941 года по 9 мая 1945 года и не награжденным орденами и медалями бывшего Союза ССР за самоотверженный труд и безупречную воинскую службу в тылу в годы Великой Отечественной войны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F6EE8"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549EC07A" w14:textId="77777777" w:rsidR="00CD7126" w:rsidRDefault="00CD7126"/>
        </w:tc>
      </w:tr>
      <w:tr w:rsidR="00CD7126" w14:paraId="5E5750B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A7B5B" w14:textId="77777777" w:rsidR="00CD7126" w:rsidRDefault="00000000">
            <w:pPr>
              <w:spacing w:after="20"/>
              <w:ind w:left="20"/>
              <w:jc w:val="both"/>
            </w:pPr>
            <w:r>
              <w:rPr>
                <w:color w:val="000000"/>
                <w:sz w:val="20"/>
              </w:rPr>
              <w:t>416.</w:t>
            </w:r>
          </w:p>
        </w:tc>
        <w:tc>
          <w:tcPr>
            <w:tcW w:w="1230" w:type="dxa"/>
            <w:vMerge/>
            <w:tcBorders>
              <w:top w:val="nil"/>
              <w:left w:val="single" w:sz="5" w:space="0" w:color="CFCFCF"/>
              <w:bottom w:val="single" w:sz="5" w:space="0" w:color="CFCFCF"/>
              <w:right w:val="single" w:sz="5" w:space="0" w:color="CFCFCF"/>
            </w:tcBorders>
          </w:tcPr>
          <w:p w14:paraId="794B3A2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020FB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249A2" w14:textId="77777777" w:rsidR="00CD7126" w:rsidRDefault="00000000">
            <w:pPr>
              <w:spacing w:after="20"/>
              <w:ind w:left="20"/>
              <w:jc w:val="both"/>
            </w:pPr>
            <w:r>
              <w:rPr>
                <w:color w:val="000000"/>
                <w:sz w:val="20"/>
              </w:rPr>
              <w:t>Назначение специального государственного пособия лицам из числа участников ликвидации последствий катастрофы на Чернобыльской АЭС в 1988-1989 годах, эвакуированных (самостоятельно выехавших) из зон отчуждения и отселения в Республику Казахстан, включая детей, которые на день эвакуации находились во внутриутробном состоянии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F9761"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420F41AD" w14:textId="77777777" w:rsidR="00CD7126" w:rsidRDefault="00CD7126"/>
        </w:tc>
      </w:tr>
      <w:tr w:rsidR="00CD7126" w14:paraId="6860C5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0E954" w14:textId="77777777" w:rsidR="00CD7126" w:rsidRDefault="00000000">
            <w:pPr>
              <w:spacing w:after="20"/>
              <w:ind w:left="20"/>
              <w:jc w:val="both"/>
            </w:pPr>
            <w:r>
              <w:rPr>
                <w:color w:val="000000"/>
                <w:sz w:val="20"/>
              </w:rPr>
              <w:t>417.</w:t>
            </w:r>
          </w:p>
        </w:tc>
        <w:tc>
          <w:tcPr>
            <w:tcW w:w="1230" w:type="dxa"/>
            <w:vMerge/>
            <w:tcBorders>
              <w:top w:val="nil"/>
              <w:left w:val="single" w:sz="5" w:space="0" w:color="CFCFCF"/>
              <w:bottom w:val="single" w:sz="5" w:space="0" w:color="CFCFCF"/>
              <w:right w:val="single" w:sz="5" w:space="0" w:color="CFCFCF"/>
            </w:tcBorders>
          </w:tcPr>
          <w:p w14:paraId="41C41BB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B686AB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3A908" w14:textId="77777777" w:rsidR="00CD7126" w:rsidRDefault="00000000">
            <w:pPr>
              <w:spacing w:after="20"/>
              <w:ind w:left="20"/>
              <w:jc w:val="both"/>
            </w:pPr>
            <w:r>
              <w:rPr>
                <w:color w:val="000000"/>
                <w:sz w:val="20"/>
              </w:rPr>
              <w:t>Назначение специального государственного пособия лицам с инвалидностью первой, второй и третьей групп, которым назначены пенсионные выплаты по возрасту или пенсионные выплаты за выслугу лет, за исключением получающих доплату к пенсионным выплатам по возрасту до размера государственного социального пособия по инвалидности, а также лицам с инвалидностью первой, второй и третьей групп, проживающим в городе Байконыре, при условии получения пенсии по инвалидности в соответствии с законодательством Российской Федерации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85F9D"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4A48DD5B" w14:textId="77777777" w:rsidR="00CD7126" w:rsidRDefault="00CD7126"/>
        </w:tc>
      </w:tr>
      <w:tr w:rsidR="00CD7126" w14:paraId="3774FBE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DDB42" w14:textId="77777777" w:rsidR="00CD7126" w:rsidRDefault="00000000">
            <w:pPr>
              <w:spacing w:after="20"/>
              <w:ind w:left="20"/>
              <w:jc w:val="both"/>
            </w:pPr>
            <w:r>
              <w:rPr>
                <w:color w:val="000000"/>
                <w:sz w:val="20"/>
              </w:rPr>
              <w:t>418.</w:t>
            </w:r>
          </w:p>
        </w:tc>
        <w:tc>
          <w:tcPr>
            <w:tcW w:w="1230" w:type="dxa"/>
            <w:vMerge/>
            <w:tcBorders>
              <w:top w:val="nil"/>
              <w:left w:val="single" w:sz="5" w:space="0" w:color="CFCFCF"/>
              <w:bottom w:val="single" w:sz="5" w:space="0" w:color="CFCFCF"/>
              <w:right w:val="single" w:sz="5" w:space="0" w:color="CFCFCF"/>
            </w:tcBorders>
          </w:tcPr>
          <w:p w14:paraId="6E516D5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DC477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EAE85" w14:textId="77777777" w:rsidR="00CD7126" w:rsidRDefault="00000000">
            <w:pPr>
              <w:spacing w:after="20"/>
              <w:ind w:left="20"/>
              <w:jc w:val="both"/>
            </w:pPr>
            <w:r>
              <w:rPr>
                <w:color w:val="000000"/>
                <w:sz w:val="20"/>
              </w:rPr>
              <w:t>Назначение специального государственного пособия детям с инвалидностью до семи лет, проживающим в городе Байконыре, при условии получения пенсии по инвалидности в соответствии с законодательством Российской Федерации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9FBAF"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3DE93A79" w14:textId="77777777" w:rsidR="00CD7126" w:rsidRDefault="00CD7126"/>
        </w:tc>
      </w:tr>
      <w:tr w:rsidR="00CD7126" w14:paraId="0429D2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01BB1" w14:textId="77777777" w:rsidR="00CD7126" w:rsidRDefault="00000000">
            <w:pPr>
              <w:spacing w:after="20"/>
              <w:ind w:left="20"/>
              <w:jc w:val="both"/>
            </w:pPr>
            <w:r>
              <w:rPr>
                <w:color w:val="000000"/>
                <w:sz w:val="20"/>
              </w:rPr>
              <w:t>419.</w:t>
            </w:r>
          </w:p>
        </w:tc>
        <w:tc>
          <w:tcPr>
            <w:tcW w:w="1230" w:type="dxa"/>
            <w:vMerge/>
            <w:tcBorders>
              <w:top w:val="nil"/>
              <w:left w:val="single" w:sz="5" w:space="0" w:color="CFCFCF"/>
              <w:bottom w:val="single" w:sz="5" w:space="0" w:color="CFCFCF"/>
              <w:right w:val="single" w:sz="5" w:space="0" w:color="CFCFCF"/>
            </w:tcBorders>
          </w:tcPr>
          <w:p w14:paraId="1F63222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923002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8950F" w14:textId="77777777" w:rsidR="00CD7126" w:rsidRDefault="00000000">
            <w:pPr>
              <w:spacing w:after="20"/>
              <w:ind w:left="20"/>
              <w:jc w:val="both"/>
            </w:pPr>
            <w:r>
              <w:rPr>
                <w:color w:val="000000"/>
                <w:sz w:val="20"/>
              </w:rPr>
              <w:t>Назначение специального государственного пособия детям с инвалидностью с семи до восемнадцати лет первой, второй, третьей групп, проживающим в городе Байконыре, при условии получения пенсии по инвалидности в соответствии с законодательством Российской Федерации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0B143A"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0413BC42" w14:textId="77777777" w:rsidR="00CD7126" w:rsidRDefault="00CD7126"/>
        </w:tc>
      </w:tr>
      <w:tr w:rsidR="00CD7126" w14:paraId="28B9F94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E080A" w14:textId="77777777" w:rsidR="00CD7126" w:rsidRDefault="00000000">
            <w:pPr>
              <w:spacing w:after="20"/>
              <w:ind w:left="20"/>
              <w:jc w:val="both"/>
            </w:pPr>
            <w:r>
              <w:rPr>
                <w:color w:val="000000"/>
                <w:sz w:val="20"/>
              </w:rPr>
              <w:t>420.</w:t>
            </w:r>
          </w:p>
        </w:tc>
        <w:tc>
          <w:tcPr>
            <w:tcW w:w="1230" w:type="dxa"/>
            <w:vMerge/>
            <w:tcBorders>
              <w:top w:val="nil"/>
              <w:left w:val="single" w:sz="5" w:space="0" w:color="CFCFCF"/>
              <w:bottom w:val="single" w:sz="5" w:space="0" w:color="CFCFCF"/>
              <w:right w:val="single" w:sz="5" w:space="0" w:color="CFCFCF"/>
            </w:tcBorders>
          </w:tcPr>
          <w:p w14:paraId="25074BA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3EE7F0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C8B03" w14:textId="77777777" w:rsidR="00CD7126" w:rsidRDefault="00000000">
            <w:pPr>
              <w:spacing w:after="20"/>
              <w:ind w:left="20"/>
              <w:jc w:val="both"/>
            </w:pPr>
            <w:r>
              <w:rPr>
                <w:color w:val="000000"/>
                <w:sz w:val="20"/>
              </w:rPr>
              <w:t>Назначение специального государственного пособия жертвам политических репрессий, лицам, пострадавшим от политических репрессий, имеющим инвалидность или являющимся пенсионерами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DA68B"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0FAADBAB" w14:textId="77777777" w:rsidR="00CD7126" w:rsidRDefault="00CD7126"/>
        </w:tc>
      </w:tr>
      <w:tr w:rsidR="00CD7126" w14:paraId="6D710D9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9DD213" w14:textId="77777777" w:rsidR="00CD7126" w:rsidRDefault="00000000">
            <w:pPr>
              <w:spacing w:after="20"/>
              <w:ind w:left="20"/>
              <w:jc w:val="both"/>
            </w:pPr>
            <w:r>
              <w:rPr>
                <w:color w:val="000000"/>
                <w:sz w:val="20"/>
              </w:rPr>
              <w:t>421.</w:t>
            </w:r>
          </w:p>
        </w:tc>
        <w:tc>
          <w:tcPr>
            <w:tcW w:w="1230" w:type="dxa"/>
            <w:vMerge/>
            <w:tcBorders>
              <w:top w:val="nil"/>
              <w:left w:val="single" w:sz="5" w:space="0" w:color="CFCFCF"/>
              <w:bottom w:val="single" w:sz="5" w:space="0" w:color="CFCFCF"/>
              <w:right w:val="single" w:sz="5" w:space="0" w:color="CFCFCF"/>
            </w:tcBorders>
          </w:tcPr>
          <w:p w14:paraId="1E90C0E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2441E0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0D0E9" w14:textId="77777777" w:rsidR="00CD7126" w:rsidRDefault="00000000">
            <w:pPr>
              <w:spacing w:after="20"/>
              <w:ind w:left="20"/>
              <w:jc w:val="both"/>
            </w:pPr>
            <w:r>
              <w:rPr>
                <w:color w:val="000000"/>
                <w:sz w:val="20"/>
              </w:rPr>
              <w:t>Назначение специального государственного пособия лицам, которым назначены пенсии за особые заслуги перед Республикой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B8574"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05B6652" w14:textId="77777777" w:rsidR="00CD7126" w:rsidRDefault="00CD7126"/>
        </w:tc>
      </w:tr>
      <w:tr w:rsidR="00CD7126" w14:paraId="1BFC49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31D5E" w14:textId="77777777" w:rsidR="00CD7126" w:rsidRDefault="00000000">
            <w:pPr>
              <w:spacing w:after="20"/>
              <w:ind w:left="20"/>
              <w:jc w:val="both"/>
            </w:pPr>
            <w:r>
              <w:rPr>
                <w:color w:val="000000"/>
                <w:sz w:val="20"/>
              </w:rPr>
              <w:t>422.</w:t>
            </w:r>
          </w:p>
        </w:tc>
        <w:tc>
          <w:tcPr>
            <w:tcW w:w="1230" w:type="dxa"/>
            <w:vMerge/>
            <w:tcBorders>
              <w:top w:val="nil"/>
              <w:left w:val="single" w:sz="5" w:space="0" w:color="CFCFCF"/>
              <w:bottom w:val="single" w:sz="5" w:space="0" w:color="CFCFCF"/>
              <w:right w:val="single" w:sz="5" w:space="0" w:color="CFCFCF"/>
            </w:tcBorders>
          </w:tcPr>
          <w:p w14:paraId="4F2A6BF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97C2A1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75B8C" w14:textId="77777777" w:rsidR="00CD7126" w:rsidRDefault="00000000">
            <w:pPr>
              <w:spacing w:after="20"/>
              <w:ind w:left="20"/>
              <w:jc w:val="both"/>
            </w:pPr>
            <w:r>
              <w:rPr>
                <w:color w:val="000000"/>
                <w:sz w:val="20"/>
              </w:rPr>
              <w:t>Назначение специального государственного пособия лицам, удостоенным почетного звания "Қазақстанның ғарышкер-ұшқышы"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FBD42"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D7C7E0B" w14:textId="77777777" w:rsidR="00CD7126" w:rsidRDefault="00CD7126"/>
        </w:tc>
      </w:tr>
      <w:tr w:rsidR="00CD7126" w14:paraId="117B5B6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CCE14" w14:textId="77777777" w:rsidR="00CD7126" w:rsidRDefault="00000000">
            <w:pPr>
              <w:spacing w:after="20"/>
              <w:ind w:left="20"/>
              <w:jc w:val="both"/>
            </w:pPr>
            <w:r>
              <w:rPr>
                <w:color w:val="000000"/>
                <w:sz w:val="20"/>
              </w:rPr>
              <w:t>423.</w:t>
            </w:r>
          </w:p>
        </w:tc>
        <w:tc>
          <w:tcPr>
            <w:tcW w:w="1230" w:type="dxa"/>
            <w:vMerge/>
            <w:tcBorders>
              <w:top w:val="nil"/>
              <w:left w:val="single" w:sz="5" w:space="0" w:color="CFCFCF"/>
              <w:bottom w:val="single" w:sz="5" w:space="0" w:color="CFCFCF"/>
              <w:right w:val="single" w:sz="5" w:space="0" w:color="CFCFCF"/>
            </w:tcBorders>
          </w:tcPr>
          <w:p w14:paraId="729AA48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A722B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BA590" w14:textId="77777777" w:rsidR="00CD7126" w:rsidRDefault="00000000">
            <w:pPr>
              <w:spacing w:after="20"/>
              <w:ind w:left="20"/>
              <w:jc w:val="both"/>
            </w:pPr>
            <w:r>
              <w:rPr>
                <w:color w:val="000000"/>
                <w:sz w:val="20"/>
              </w:rPr>
              <w:t>Назначение специального государственного пособия лицам, удостоенным звания "Халық Қаһарманы"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B7269"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DA0EB9B" w14:textId="77777777" w:rsidR="00CD7126" w:rsidRDefault="00CD7126"/>
        </w:tc>
      </w:tr>
      <w:tr w:rsidR="00CD7126" w14:paraId="183038E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E1379" w14:textId="77777777" w:rsidR="00CD7126" w:rsidRDefault="00000000">
            <w:pPr>
              <w:spacing w:after="20"/>
              <w:ind w:left="20"/>
              <w:jc w:val="both"/>
            </w:pPr>
            <w:r>
              <w:rPr>
                <w:color w:val="000000"/>
                <w:sz w:val="20"/>
              </w:rPr>
              <w:t>424.</w:t>
            </w:r>
          </w:p>
        </w:tc>
        <w:tc>
          <w:tcPr>
            <w:tcW w:w="1230" w:type="dxa"/>
            <w:vMerge/>
            <w:tcBorders>
              <w:top w:val="nil"/>
              <w:left w:val="single" w:sz="5" w:space="0" w:color="CFCFCF"/>
              <w:bottom w:val="single" w:sz="5" w:space="0" w:color="CFCFCF"/>
              <w:right w:val="single" w:sz="5" w:space="0" w:color="CFCFCF"/>
            </w:tcBorders>
          </w:tcPr>
          <w:p w14:paraId="4DEDE45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5EDB1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6EABF" w14:textId="77777777" w:rsidR="00CD7126" w:rsidRDefault="00000000">
            <w:pPr>
              <w:spacing w:after="20"/>
              <w:ind w:left="20"/>
              <w:jc w:val="both"/>
            </w:pPr>
            <w:r>
              <w:rPr>
                <w:color w:val="000000"/>
                <w:sz w:val="20"/>
              </w:rPr>
              <w:t>Назначение специального государственного пособия лицам, удостоенным звания "Қазақстанның Еңбек Epi"</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89DD7"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607C35FE" w14:textId="77777777" w:rsidR="00CD7126" w:rsidRDefault="00CD7126"/>
        </w:tc>
      </w:tr>
      <w:tr w:rsidR="00CD7126" w14:paraId="59F5F3A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3B16A" w14:textId="77777777" w:rsidR="00CD7126" w:rsidRDefault="00000000">
            <w:pPr>
              <w:spacing w:after="20"/>
              <w:ind w:left="20"/>
              <w:jc w:val="both"/>
            </w:pPr>
            <w:r>
              <w:rPr>
                <w:color w:val="000000"/>
                <w:sz w:val="20"/>
              </w:rPr>
              <w:t>425.</w:t>
            </w:r>
          </w:p>
        </w:tc>
        <w:tc>
          <w:tcPr>
            <w:tcW w:w="1230" w:type="dxa"/>
            <w:vMerge/>
            <w:tcBorders>
              <w:top w:val="nil"/>
              <w:left w:val="single" w:sz="5" w:space="0" w:color="CFCFCF"/>
              <w:bottom w:val="single" w:sz="5" w:space="0" w:color="CFCFCF"/>
              <w:right w:val="single" w:sz="5" w:space="0" w:color="CFCFCF"/>
            </w:tcBorders>
          </w:tcPr>
          <w:p w14:paraId="61B9EB8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48D607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AF845" w14:textId="77777777" w:rsidR="00CD7126" w:rsidRDefault="00000000">
            <w:pPr>
              <w:spacing w:after="20"/>
              <w:ind w:left="20"/>
              <w:jc w:val="both"/>
            </w:pPr>
            <w:r>
              <w:rPr>
                <w:color w:val="000000"/>
                <w:sz w:val="20"/>
              </w:rPr>
              <w:t>Назначение специального государственного пособия ветеранам боевых действий на территории других государств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341A3" w14:textId="77777777" w:rsidR="00CD7126" w:rsidRDefault="00000000">
            <w:pPr>
              <w:spacing w:after="20"/>
              <w:ind w:left="20"/>
              <w:jc w:val="both"/>
            </w:pPr>
            <w:r>
              <w:rPr>
                <w:color w:val="000000"/>
                <w:sz w:val="20"/>
              </w:rPr>
              <w:t>МТСЗН</w:t>
            </w:r>
          </w:p>
        </w:tc>
        <w:tc>
          <w:tcPr>
            <w:tcW w:w="2460" w:type="dxa"/>
            <w:gridSpan w:val="2"/>
            <w:vMerge/>
            <w:tcBorders>
              <w:top w:val="nil"/>
              <w:left w:val="single" w:sz="5" w:space="0" w:color="CFCFCF"/>
              <w:bottom w:val="single" w:sz="5" w:space="0" w:color="CFCFCF"/>
              <w:right w:val="single" w:sz="5" w:space="0" w:color="CFCFCF"/>
            </w:tcBorders>
          </w:tcPr>
          <w:p w14:paraId="2489EA80" w14:textId="77777777" w:rsidR="00CD7126" w:rsidRDefault="00CD7126"/>
        </w:tc>
      </w:tr>
      <w:tr w:rsidR="00CD7126" w14:paraId="5C14EE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08476" w14:textId="77777777" w:rsidR="00CD7126" w:rsidRDefault="00000000">
            <w:pPr>
              <w:spacing w:after="20"/>
              <w:ind w:left="20"/>
              <w:jc w:val="both"/>
            </w:pPr>
            <w:r>
              <w:rPr>
                <w:color w:val="000000"/>
                <w:sz w:val="20"/>
              </w:rPr>
              <w:t>425-1.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69151" w14:textId="77777777" w:rsidR="00CD7126" w:rsidRDefault="00000000">
            <w:pPr>
              <w:spacing w:after="20"/>
              <w:ind w:left="20"/>
              <w:jc w:val="both"/>
            </w:pPr>
            <w:r>
              <w:rPr>
                <w:color w:val="000000"/>
                <w:sz w:val="20"/>
              </w:rPr>
              <w:t>00704003-1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179DD" w14:textId="77777777" w:rsidR="00CD7126" w:rsidRDefault="00000000">
            <w:pPr>
              <w:spacing w:after="20"/>
              <w:ind w:left="20"/>
              <w:jc w:val="both"/>
            </w:pPr>
            <w:r>
              <w:rPr>
                <w:color w:val="000000"/>
                <w:sz w:val="20"/>
              </w:rPr>
              <w:t>Назначение специального профессионального государственного пособия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CD7EC" w14:textId="77777777" w:rsidR="00CD7126" w:rsidRDefault="00CD7126">
            <w:pPr>
              <w:spacing w:after="20"/>
              <w:ind w:left="20"/>
              <w:jc w:val="both"/>
            </w:pPr>
          </w:p>
          <w:p w14:paraId="42D451E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6963B"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E3FAF" w14:textId="77777777" w:rsidR="00CD7126" w:rsidRDefault="00CD7126">
            <w:pPr>
              <w:spacing w:after="20"/>
              <w:ind w:left="20"/>
              <w:jc w:val="both"/>
            </w:pPr>
          </w:p>
          <w:p w14:paraId="5D6DE5C7" w14:textId="77777777" w:rsidR="00CD7126" w:rsidRDefault="00CD7126">
            <w:pPr>
              <w:spacing w:after="20"/>
              <w:ind w:left="20"/>
              <w:jc w:val="both"/>
            </w:pPr>
          </w:p>
        </w:tc>
      </w:tr>
      <w:tr w:rsidR="00CD7126" w14:paraId="7E9144E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D7460" w14:textId="77777777" w:rsidR="00CD7126" w:rsidRDefault="00000000">
            <w:pPr>
              <w:spacing w:after="20"/>
              <w:ind w:left="20"/>
              <w:jc w:val="both"/>
            </w:pPr>
            <w:r>
              <w:rPr>
                <w:color w:val="000000"/>
                <w:sz w:val="20"/>
              </w:rPr>
              <w:t>426.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64EA8" w14:textId="77777777" w:rsidR="00CD7126" w:rsidRDefault="00000000">
            <w:pPr>
              <w:spacing w:after="20"/>
              <w:ind w:left="20"/>
              <w:jc w:val="both"/>
            </w:pPr>
            <w:r>
              <w:rPr>
                <w:color w:val="000000"/>
                <w:sz w:val="20"/>
              </w:rPr>
              <w:t>00704003-1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45D52" w14:textId="77777777" w:rsidR="00CD7126" w:rsidRDefault="00000000">
            <w:pPr>
              <w:spacing w:after="20"/>
              <w:ind w:left="20"/>
              <w:jc w:val="both"/>
            </w:pPr>
            <w:r>
              <w:rPr>
                <w:color w:val="000000"/>
                <w:sz w:val="20"/>
              </w:rPr>
              <w:t>Назначение пособия лицу, осуществляющему уход</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7CE7E9" w14:textId="77777777" w:rsidR="00CD7126" w:rsidRDefault="00CD7126">
            <w:pPr>
              <w:spacing w:after="20"/>
              <w:ind w:left="20"/>
              <w:jc w:val="both"/>
            </w:pPr>
          </w:p>
          <w:p w14:paraId="64D9964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8252D"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66E5F8" w14:textId="77777777" w:rsidR="00CD7126" w:rsidRDefault="00000000">
            <w:pPr>
              <w:spacing w:after="20"/>
              <w:ind w:left="20"/>
              <w:jc w:val="both"/>
            </w:pPr>
            <w:r>
              <w:rPr>
                <w:color w:val="000000"/>
                <w:sz w:val="20"/>
              </w:rPr>
              <w:t xml:space="preserve"> "Об утверждении Правил назначения и выплаты государственного пособия, назначаемого и выплачиваемого матери или отцу, усыновителю (удочерителю), опекуну (попечителю), воспитывающим ребенка с инвалидностью (детей с инвалидностью), государственного пособия лицам, осуществляющим уход за лицом с инвалидностью первой группы" приказ Заместителя Премьер-Министра - Министра труда и социальной защиты населения Республики Казахстан от 9 июня 2023 года № 215. Зарегистрирован в Министерстве юстиции Республики Казахстан 20 июня 2023 года № 32851.</w:t>
            </w:r>
          </w:p>
        </w:tc>
      </w:tr>
      <w:tr w:rsidR="00CD7126" w14:paraId="247DA9D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CCAF4" w14:textId="77777777" w:rsidR="00CD7126" w:rsidRDefault="00000000">
            <w:pPr>
              <w:spacing w:after="20"/>
              <w:ind w:left="20"/>
              <w:jc w:val="both"/>
            </w:pPr>
            <w:r>
              <w:rPr>
                <w:color w:val="000000"/>
                <w:sz w:val="20"/>
              </w:rPr>
              <w:t>427.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2AA50" w14:textId="77777777" w:rsidR="00CD7126" w:rsidRDefault="00000000">
            <w:pPr>
              <w:spacing w:after="20"/>
              <w:ind w:left="20"/>
              <w:jc w:val="both"/>
            </w:pPr>
            <w:r>
              <w:rPr>
                <w:color w:val="000000"/>
                <w:sz w:val="20"/>
              </w:rPr>
              <w:t>00704004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C9754" w14:textId="77777777" w:rsidR="00CD7126" w:rsidRDefault="00000000">
            <w:pPr>
              <w:spacing w:after="20"/>
              <w:ind w:left="20"/>
              <w:jc w:val="both"/>
            </w:pPr>
            <w:r>
              <w:rPr>
                <w:color w:val="000000"/>
                <w:sz w:val="20"/>
              </w:rPr>
              <w:t>Назначение социальной помощи отдельным категориям нуждающихся граждан по решениям местных представительных органов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64A4E" w14:textId="77777777" w:rsidR="00CD7126" w:rsidRDefault="00CD7126">
            <w:pPr>
              <w:spacing w:after="20"/>
              <w:ind w:left="20"/>
              <w:jc w:val="both"/>
            </w:pPr>
          </w:p>
          <w:p w14:paraId="167D758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31BDA"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20698B"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1BD43FF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8E391" w14:textId="77777777" w:rsidR="00CD7126" w:rsidRDefault="00000000">
            <w:pPr>
              <w:spacing w:after="20"/>
              <w:ind w:left="20"/>
              <w:jc w:val="both"/>
            </w:pPr>
            <w:r>
              <w:rPr>
                <w:color w:val="000000"/>
                <w:sz w:val="20"/>
              </w:rPr>
              <w:t>428.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ED1F9" w14:textId="77777777" w:rsidR="00CD7126" w:rsidRDefault="00000000">
            <w:pPr>
              <w:spacing w:after="20"/>
              <w:ind w:left="20"/>
              <w:jc w:val="both"/>
            </w:pPr>
            <w:r>
              <w:rPr>
                <w:color w:val="000000"/>
                <w:sz w:val="20"/>
              </w:rPr>
              <w:t>00704005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9FBF2" w14:textId="77777777" w:rsidR="00CD7126" w:rsidRDefault="00000000">
            <w:pPr>
              <w:spacing w:after="20"/>
              <w:ind w:left="20"/>
              <w:jc w:val="both"/>
            </w:pPr>
            <w:r>
              <w:rPr>
                <w:color w:val="000000"/>
                <w:sz w:val="20"/>
              </w:rPr>
              <w:t>Регистрация граждан, пострадавших вследствие ядерных испытаний на Семипалатинском испытательном ядерном полигоне, выплата единовременной государственной денежной компенсации, выдача удостоверений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35F7C" w14:textId="77777777" w:rsidR="00CD7126" w:rsidRDefault="00000000">
            <w:pPr>
              <w:spacing w:after="20"/>
              <w:ind w:left="20"/>
              <w:jc w:val="both"/>
            </w:pPr>
            <w:r>
              <w:rPr>
                <w:color w:val="000000"/>
                <w:sz w:val="20"/>
              </w:rPr>
              <w:t>Выдача удостоверений гражданам, пострадавшим вследствие ядерных испытаний на Семипалатинском испытательном ядерном полигоне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2F987" w14:textId="77777777" w:rsidR="00CD7126" w:rsidRDefault="00000000">
            <w:pPr>
              <w:spacing w:after="20"/>
              <w:ind w:left="20"/>
              <w:jc w:val="both"/>
            </w:pPr>
            <w:r>
              <w:rPr>
                <w:color w:val="000000"/>
                <w:sz w:val="20"/>
              </w:rPr>
              <w:t>МТСЗН</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B95F1"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174951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641CB" w14:textId="77777777" w:rsidR="00CD7126" w:rsidRDefault="00000000">
            <w:pPr>
              <w:spacing w:after="20"/>
              <w:ind w:left="20"/>
              <w:jc w:val="both"/>
            </w:pPr>
            <w:r>
              <w:rPr>
                <w:color w:val="000000"/>
                <w:sz w:val="20"/>
              </w:rPr>
              <w:t>429.</w:t>
            </w:r>
          </w:p>
        </w:tc>
        <w:tc>
          <w:tcPr>
            <w:tcW w:w="1230" w:type="dxa"/>
            <w:vMerge/>
            <w:tcBorders>
              <w:top w:val="nil"/>
              <w:left w:val="single" w:sz="5" w:space="0" w:color="CFCFCF"/>
              <w:bottom w:val="single" w:sz="5" w:space="0" w:color="CFCFCF"/>
              <w:right w:val="single" w:sz="5" w:space="0" w:color="CFCFCF"/>
            </w:tcBorders>
          </w:tcPr>
          <w:p w14:paraId="5D36CD8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77AA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4F75E" w14:textId="77777777" w:rsidR="00CD7126" w:rsidRDefault="00000000">
            <w:pPr>
              <w:spacing w:after="20"/>
              <w:ind w:left="20"/>
              <w:jc w:val="both"/>
            </w:pPr>
            <w:r>
              <w:rPr>
                <w:color w:val="000000"/>
                <w:sz w:val="20"/>
              </w:rPr>
              <w:t>Выдача дубликата удостоверений гражданам, пострадавшим вследствие ядерных испытаний на Семипалатинском испытательном ядерном полигоне</w:t>
            </w:r>
          </w:p>
        </w:tc>
        <w:tc>
          <w:tcPr>
            <w:tcW w:w="1230" w:type="dxa"/>
            <w:vMerge/>
            <w:tcBorders>
              <w:top w:val="nil"/>
              <w:left w:val="single" w:sz="5" w:space="0" w:color="CFCFCF"/>
              <w:bottom w:val="single" w:sz="5" w:space="0" w:color="CFCFCF"/>
              <w:right w:val="single" w:sz="5" w:space="0" w:color="CFCFCF"/>
            </w:tcBorders>
          </w:tcPr>
          <w:p w14:paraId="3422CF8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813E8C" w14:textId="77777777" w:rsidR="00CD7126" w:rsidRDefault="00CD7126"/>
        </w:tc>
      </w:tr>
      <w:tr w:rsidR="00CD7126" w14:paraId="178BB8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68761" w14:textId="77777777" w:rsidR="00CD7126" w:rsidRDefault="00000000">
            <w:pPr>
              <w:spacing w:after="20"/>
              <w:ind w:left="20"/>
              <w:jc w:val="both"/>
            </w:pPr>
            <w:r>
              <w:rPr>
                <w:color w:val="000000"/>
                <w:sz w:val="20"/>
              </w:rPr>
              <w:t>430.</w:t>
            </w:r>
          </w:p>
        </w:tc>
        <w:tc>
          <w:tcPr>
            <w:tcW w:w="1230" w:type="dxa"/>
            <w:vMerge/>
            <w:tcBorders>
              <w:top w:val="nil"/>
              <w:left w:val="single" w:sz="5" w:space="0" w:color="CFCFCF"/>
              <w:bottom w:val="single" w:sz="5" w:space="0" w:color="CFCFCF"/>
              <w:right w:val="single" w:sz="5" w:space="0" w:color="CFCFCF"/>
            </w:tcBorders>
          </w:tcPr>
          <w:p w14:paraId="5F748E8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58C6EF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88D93C" w14:textId="77777777" w:rsidR="00CD7126" w:rsidRDefault="00000000">
            <w:pPr>
              <w:spacing w:after="20"/>
              <w:ind w:left="20"/>
              <w:jc w:val="both"/>
            </w:pPr>
            <w:r>
              <w:rPr>
                <w:color w:val="000000"/>
                <w:sz w:val="20"/>
              </w:rPr>
              <w:t>Выплата единовременной государственной денежной компенсации гражданам, пострадавшим вследствие ядерных испытаний на Семипалатинском испытательном ядерном полигоне</w:t>
            </w:r>
          </w:p>
        </w:tc>
        <w:tc>
          <w:tcPr>
            <w:tcW w:w="1230" w:type="dxa"/>
            <w:vMerge/>
            <w:tcBorders>
              <w:top w:val="nil"/>
              <w:left w:val="single" w:sz="5" w:space="0" w:color="CFCFCF"/>
              <w:bottom w:val="single" w:sz="5" w:space="0" w:color="CFCFCF"/>
              <w:right w:val="single" w:sz="5" w:space="0" w:color="CFCFCF"/>
            </w:tcBorders>
          </w:tcPr>
          <w:p w14:paraId="6802A9C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387FCD" w14:textId="77777777" w:rsidR="00CD7126" w:rsidRDefault="00CD7126"/>
        </w:tc>
      </w:tr>
      <w:tr w:rsidR="00CD7126" w14:paraId="6B8E0E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F0B14" w14:textId="77777777" w:rsidR="00CD7126" w:rsidRDefault="00000000">
            <w:pPr>
              <w:spacing w:after="20"/>
              <w:ind w:left="20"/>
              <w:jc w:val="both"/>
            </w:pPr>
            <w:r>
              <w:rPr>
                <w:color w:val="000000"/>
                <w:sz w:val="20"/>
              </w:rPr>
              <w:t>431.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8DCC0" w14:textId="77777777" w:rsidR="00CD7126" w:rsidRDefault="00000000">
            <w:pPr>
              <w:spacing w:after="20"/>
              <w:ind w:left="20"/>
              <w:jc w:val="both"/>
            </w:pPr>
            <w:r>
              <w:rPr>
                <w:color w:val="000000"/>
                <w:sz w:val="20"/>
              </w:rPr>
              <w:t>00704006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98D77" w14:textId="77777777" w:rsidR="00CD7126" w:rsidRDefault="00000000">
            <w:pPr>
              <w:spacing w:after="20"/>
              <w:ind w:left="20"/>
              <w:jc w:val="both"/>
            </w:pPr>
            <w:r>
              <w:rPr>
                <w:color w:val="000000"/>
                <w:sz w:val="20"/>
              </w:rPr>
              <w:t>Предоставление мер социальной поддержки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4CE4B" w14:textId="77777777" w:rsidR="00CD7126" w:rsidRDefault="00000000">
            <w:pPr>
              <w:spacing w:after="20"/>
              <w:ind w:left="20"/>
              <w:jc w:val="both"/>
            </w:pPr>
            <w:r>
              <w:rPr>
                <w:color w:val="000000"/>
                <w:sz w:val="20"/>
              </w:rPr>
              <w:t>Предоставление подъемного пособия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AF8B2" w14:textId="77777777" w:rsidR="00CD7126" w:rsidRDefault="00000000">
            <w:pPr>
              <w:spacing w:after="20"/>
              <w:ind w:left="20"/>
              <w:jc w:val="both"/>
            </w:pPr>
            <w:r>
              <w:rPr>
                <w:color w:val="000000"/>
                <w:sz w:val="20"/>
              </w:rPr>
              <w:t>МНЭ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3C29E" w14:textId="77777777" w:rsidR="00CD7126" w:rsidRDefault="00000000">
            <w:pPr>
              <w:spacing w:after="20"/>
              <w:ind w:left="20"/>
              <w:jc w:val="both"/>
            </w:pPr>
            <w:r>
              <w:rPr>
                <w:color w:val="000000"/>
                <w:sz w:val="20"/>
              </w:rPr>
              <w:t xml:space="preserve"> "Об утверждении Правил предоставления мер социальной поддержки специалистам в области здравоохранения, образования, социального обеспечения, культуры, спорта и агропромышленного комплекса, прибывшим для работы и проживания в сельские населенные пункты" приказ Министра национальной экономики Республики Казахстан от 6 ноября 2014 года № 72. Зарегистрирован в Реестре государственной регистрации нормативных правовых актов № 9946.</w:t>
            </w:r>
          </w:p>
        </w:tc>
      </w:tr>
      <w:tr w:rsidR="00CD7126" w14:paraId="692B83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67C54" w14:textId="77777777" w:rsidR="00CD7126" w:rsidRDefault="00000000">
            <w:pPr>
              <w:spacing w:after="20"/>
              <w:ind w:left="20"/>
              <w:jc w:val="both"/>
            </w:pPr>
            <w:r>
              <w:rPr>
                <w:color w:val="000000"/>
                <w:sz w:val="20"/>
              </w:rPr>
              <w:t>432.</w:t>
            </w:r>
          </w:p>
        </w:tc>
        <w:tc>
          <w:tcPr>
            <w:tcW w:w="1230" w:type="dxa"/>
            <w:vMerge/>
            <w:tcBorders>
              <w:top w:val="nil"/>
              <w:left w:val="single" w:sz="5" w:space="0" w:color="CFCFCF"/>
              <w:bottom w:val="single" w:sz="5" w:space="0" w:color="CFCFCF"/>
              <w:right w:val="single" w:sz="5" w:space="0" w:color="CFCFCF"/>
            </w:tcBorders>
          </w:tcPr>
          <w:p w14:paraId="309C87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0106D1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353EB5" w14:textId="77777777" w:rsidR="00CD7126" w:rsidRDefault="00000000">
            <w:pPr>
              <w:spacing w:after="20"/>
              <w:ind w:left="20"/>
              <w:jc w:val="both"/>
            </w:pPr>
            <w:r>
              <w:rPr>
                <w:color w:val="000000"/>
                <w:sz w:val="20"/>
              </w:rPr>
              <w:t>Предоставление бюджетного кредита на приобретение жилья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tc>
        <w:tc>
          <w:tcPr>
            <w:tcW w:w="1230" w:type="dxa"/>
            <w:vMerge/>
            <w:tcBorders>
              <w:top w:val="nil"/>
              <w:left w:val="single" w:sz="5" w:space="0" w:color="CFCFCF"/>
              <w:bottom w:val="single" w:sz="5" w:space="0" w:color="CFCFCF"/>
              <w:right w:val="single" w:sz="5" w:space="0" w:color="CFCFCF"/>
            </w:tcBorders>
          </w:tcPr>
          <w:p w14:paraId="42B360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67E5FBB" w14:textId="77777777" w:rsidR="00CD7126" w:rsidRDefault="00CD7126"/>
        </w:tc>
      </w:tr>
      <w:tr w:rsidR="00CD7126" w14:paraId="48C1A4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E5F4A" w14:textId="77777777" w:rsidR="00CD7126" w:rsidRDefault="00000000">
            <w:pPr>
              <w:spacing w:after="20"/>
              <w:ind w:left="20"/>
              <w:jc w:val="both"/>
            </w:pPr>
            <w:r>
              <w:rPr>
                <w:color w:val="000000"/>
                <w:sz w:val="20"/>
              </w:rPr>
              <w:t>433.</w:t>
            </w:r>
          </w:p>
        </w:tc>
        <w:tc>
          <w:tcPr>
            <w:tcW w:w="1230" w:type="dxa"/>
            <w:vMerge/>
            <w:tcBorders>
              <w:top w:val="nil"/>
              <w:left w:val="single" w:sz="5" w:space="0" w:color="CFCFCF"/>
              <w:bottom w:val="single" w:sz="5" w:space="0" w:color="CFCFCF"/>
              <w:right w:val="single" w:sz="5" w:space="0" w:color="CFCFCF"/>
            </w:tcBorders>
          </w:tcPr>
          <w:p w14:paraId="507A808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A1DBC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8B96F" w14:textId="77777777" w:rsidR="00CD7126" w:rsidRDefault="00000000">
            <w:pPr>
              <w:spacing w:after="20"/>
              <w:ind w:left="20"/>
              <w:jc w:val="both"/>
            </w:pPr>
            <w:r>
              <w:rPr>
                <w:color w:val="000000"/>
                <w:sz w:val="20"/>
              </w:rPr>
              <w:t>Предоставление бюджетного кредита на строительство жилья специалистам в области здравоохранения, образования, социального обеспечения, культуры, спорта и агропромышленного комплекса, государственным служащим аппаратов акимов сел, поселков, сельских округов, прибывшим для работы и проживания в сельские населенные пункты</w:t>
            </w:r>
          </w:p>
        </w:tc>
        <w:tc>
          <w:tcPr>
            <w:tcW w:w="1230" w:type="dxa"/>
            <w:vMerge/>
            <w:tcBorders>
              <w:top w:val="nil"/>
              <w:left w:val="single" w:sz="5" w:space="0" w:color="CFCFCF"/>
              <w:bottom w:val="single" w:sz="5" w:space="0" w:color="CFCFCF"/>
              <w:right w:val="single" w:sz="5" w:space="0" w:color="CFCFCF"/>
            </w:tcBorders>
          </w:tcPr>
          <w:p w14:paraId="546E98E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1EC13D5" w14:textId="77777777" w:rsidR="00CD7126" w:rsidRDefault="00CD7126"/>
        </w:tc>
      </w:tr>
      <w:tr w:rsidR="00CD7126" w14:paraId="2A282D1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7FFB9" w14:textId="77777777" w:rsidR="00CD7126" w:rsidRDefault="00000000">
            <w:pPr>
              <w:spacing w:after="20"/>
              <w:ind w:left="20"/>
              <w:jc w:val="both"/>
            </w:pPr>
            <w:r>
              <w:rPr>
                <w:color w:val="000000"/>
                <w:sz w:val="20"/>
              </w:rPr>
              <w:t>434.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A446E" w14:textId="77777777" w:rsidR="00CD7126" w:rsidRDefault="00000000">
            <w:pPr>
              <w:spacing w:after="20"/>
              <w:ind w:left="20"/>
              <w:jc w:val="both"/>
            </w:pPr>
            <w:r>
              <w:rPr>
                <w:color w:val="000000"/>
                <w:sz w:val="20"/>
              </w:rPr>
              <w:t>00704007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02333" w14:textId="77777777" w:rsidR="00CD7126" w:rsidRDefault="00000000">
            <w:pPr>
              <w:spacing w:after="20"/>
              <w:ind w:left="20"/>
              <w:jc w:val="both"/>
            </w:pPr>
            <w:r>
              <w:rPr>
                <w:color w:val="000000"/>
                <w:sz w:val="20"/>
              </w:rPr>
              <w:t>Назначение социальной помощи в виде ежемесячных выплат гражданам Республики Казахстан после завершения периода капитализации платежей по возмещению вреда, причиненного жизни и здоровью работников юридическими лицами, ликвидированными вследствие банкротства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3434E" w14:textId="77777777" w:rsidR="00CD7126" w:rsidRDefault="00CD7126">
            <w:pPr>
              <w:spacing w:after="20"/>
              <w:ind w:left="20"/>
              <w:jc w:val="both"/>
            </w:pPr>
          </w:p>
          <w:p w14:paraId="3ED9D0C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AC958"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7AFC27"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305A95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601A0" w14:textId="77777777" w:rsidR="00CD7126" w:rsidRDefault="00000000">
            <w:pPr>
              <w:spacing w:after="20"/>
              <w:ind w:left="20"/>
              <w:jc w:val="both"/>
            </w:pPr>
            <w:r>
              <w:rPr>
                <w:color w:val="000000"/>
                <w:sz w:val="20"/>
              </w:rPr>
              <w:t>435.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893B28" w14:textId="77777777" w:rsidR="00CD7126" w:rsidRDefault="00000000">
            <w:pPr>
              <w:spacing w:after="20"/>
              <w:ind w:left="20"/>
              <w:jc w:val="both"/>
            </w:pPr>
            <w:r>
              <w:rPr>
                <w:color w:val="000000"/>
                <w:sz w:val="20"/>
              </w:rPr>
              <w:t>00704008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AF33D0" w14:textId="77777777" w:rsidR="00CD7126" w:rsidRDefault="00000000">
            <w:pPr>
              <w:spacing w:after="20"/>
              <w:ind w:left="20"/>
              <w:jc w:val="both"/>
            </w:pPr>
            <w:r>
              <w:rPr>
                <w:color w:val="000000"/>
                <w:sz w:val="20"/>
              </w:rPr>
              <w:t>Выдача удостоверения реабилитированному лицу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39AF0" w14:textId="77777777" w:rsidR="00CD7126" w:rsidRDefault="00CD7126">
            <w:pPr>
              <w:spacing w:after="20"/>
              <w:ind w:left="20"/>
              <w:jc w:val="both"/>
            </w:pPr>
          </w:p>
          <w:p w14:paraId="2F3BC40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B1389"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938F3" w14:textId="77777777" w:rsidR="00CD7126" w:rsidRDefault="00000000">
            <w:pPr>
              <w:spacing w:after="20"/>
              <w:ind w:left="20"/>
              <w:jc w:val="both"/>
            </w:pPr>
            <w:r>
              <w:rPr>
                <w:color w:val="000000"/>
                <w:sz w:val="20"/>
              </w:rPr>
              <w:t xml:space="preserve"> "Об утверждении Правил выдачи удостоверения реабилитированному лицу и образца удостоверения реабилитированного лица" приказ Министра труда и социальной защиты населения Республики Казахстан от 28 февраля 2022 года №78. Зарегистрирован в Реестре государственной регистрации нормативных правовых актов № 26976.</w:t>
            </w:r>
          </w:p>
        </w:tc>
      </w:tr>
      <w:tr w:rsidR="00CD7126" w14:paraId="7DDC0C4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14836" w14:textId="77777777" w:rsidR="00CD7126" w:rsidRDefault="00000000">
            <w:pPr>
              <w:spacing w:after="20"/>
              <w:ind w:left="20"/>
              <w:jc w:val="both"/>
            </w:pPr>
            <w:r>
              <w:rPr>
                <w:color w:val="000000"/>
                <w:sz w:val="20"/>
              </w:rPr>
              <w:t>00705. Социальные услуги</w:t>
            </w:r>
          </w:p>
        </w:tc>
      </w:tr>
      <w:tr w:rsidR="00CD7126" w14:paraId="54E8E6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F85EF" w14:textId="77777777" w:rsidR="00CD7126" w:rsidRDefault="00000000">
            <w:pPr>
              <w:spacing w:after="20"/>
              <w:ind w:left="20"/>
              <w:jc w:val="both"/>
            </w:pPr>
            <w:r>
              <w:rPr>
                <w:color w:val="000000"/>
                <w:sz w:val="20"/>
              </w:rPr>
              <w:t>436.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21E22" w14:textId="77777777" w:rsidR="00CD7126" w:rsidRDefault="00000000">
            <w:pPr>
              <w:spacing w:after="20"/>
              <w:ind w:left="20"/>
              <w:jc w:val="both"/>
            </w:pPr>
            <w:r>
              <w:rPr>
                <w:color w:val="000000"/>
                <w:sz w:val="20"/>
              </w:rPr>
              <w:t>00705001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ABF03" w14:textId="77777777" w:rsidR="00CD7126" w:rsidRDefault="00000000">
            <w:pPr>
              <w:spacing w:after="20"/>
              <w:ind w:left="20"/>
              <w:jc w:val="both"/>
            </w:pPr>
            <w:r>
              <w:rPr>
                <w:color w:val="000000"/>
                <w:sz w:val="20"/>
              </w:rPr>
              <w:t>Установление инвалидности и/или степени утраты трудоспособности и/или определение необходимых мер социальной защиты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ECCEE" w14:textId="77777777" w:rsidR="00CD7126" w:rsidRDefault="00CD7126">
            <w:pPr>
              <w:spacing w:after="20"/>
              <w:ind w:left="20"/>
              <w:jc w:val="both"/>
            </w:pPr>
          </w:p>
          <w:p w14:paraId="35E87D3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9382C"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CAD80" w14:textId="77777777" w:rsidR="00CD7126" w:rsidRDefault="00000000">
            <w:pPr>
              <w:spacing w:after="20"/>
              <w:ind w:left="20"/>
              <w:jc w:val="both"/>
            </w:pPr>
            <w:r>
              <w:rPr>
                <w:color w:val="000000"/>
                <w:sz w:val="20"/>
              </w:rPr>
              <w:t xml:space="preserve"> "Об утверждении Правил проведения медико-социальной экспертизы" приказ Заместителя Премьер-Министра - Министра труда и социальной защиты населения Республики Казахстан от 29 июня 2023 года № 260. Зарегистрирован в Министерстве юстиции Республики Казахстан 29 июня 2023 года № 32922.</w:t>
            </w:r>
          </w:p>
        </w:tc>
      </w:tr>
      <w:tr w:rsidR="00CD7126" w14:paraId="62773C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46FE0" w14:textId="77777777" w:rsidR="00CD7126" w:rsidRDefault="00000000">
            <w:pPr>
              <w:spacing w:after="20"/>
              <w:ind w:left="20"/>
              <w:jc w:val="both"/>
            </w:pPr>
            <w:r>
              <w:rPr>
                <w:color w:val="000000"/>
                <w:sz w:val="20"/>
              </w:rPr>
              <w:t>437.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49813" w14:textId="77777777" w:rsidR="00CD7126" w:rsidRDefault="00000000">
            <w:pPr>
              <w:spacing w:after="20"/>
              <w:ind w:left="20"/>
              <w:jc w:val="both"/>
            </w:pPr>
            <w:r>
              <w:rPr>
                <w:color w:val="000000"/>
                <w:sz w:val="20"/>
              </w:rPr>
              <w:t>00705002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AF77B" w14:textId="77777777" w:rsidR="00CD7126" w:rsidRDefault="00000000">
            <w:pPr>
              <w:spacing w:after="20"/>
              <w:ind w:left="20"/>
              <w:jc w:val="both"/>
            </w:pPr>
            <w:r>
              <w:rPr>
                <w:color w:val="000000"/>
                <w:sz w:val="20"/>
              </w:rPr>
              <w:t>Оформление документов на обеспечение лиц с инвалидностью протезно-ортопедической помощью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4F6B6" w14:textId="77777777" w:rsidR="00CD7126" w:rsidRDefault="00CD7126">
            <w:pPr>
              <w:spacing w:after="20"/>
              <w:ind w:left="20"/>
              <w:jc w:val="both"/>
            </w:pPr>
          </w:p>
          <w:p w14:paraId="2089737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F83C8"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F6A8B" w14:textId="77777777" w:rsidR="00CD7126" w:rsidRDefault="00000000">
            <w:pPr>
              <w:spacing w:after="20"/>
              <w:ind w:left="20"/>
              <w:jc w:val="both"/>
            </w:pPr>
            <w:r>
              <w:rPr>
                <w:color w:val="000000"/>
                <w:sz w:val="20"/>
              </w:rPr>
              <w:t xml:space="preserve"> "Об утверждении Правил обеспечения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в соответствии с индивидуальной программой абилитации и реабилитации лица с инвалидностью, включая сроки их замены" приказ Заместителя Премьер-Министра - Министра труда и социальной защиты населения Республики Казахстан от 30 июня 2023 года № 287. Зарегистрирован в Министерстве юстиции Республики Казахстан 30 июня 2023 года № 32993.</w:t>
            </w:r>
          </w:p>
        </w:tc>
      </w:tr>
      <w:tr w:rsidR="00CD7126" w14:paraId="39026E5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6BEF10" w14:textId="77777777" w:rsidR="00CD7126" w:rsidRDefault="00000000">
            <w:pPr>
              <w:spacing w:after="20"/>
              <w:ind w:left="20"/>
              <w:jc w:val="both"/>
            </w:pPr>
            <w:r>
              <w:rPr>
                <w:color w:val="000000"/>
                <w:sz w:val="20"/>
              </w:rPr>
              <w:t>438.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BEE5EC" w14:textId="77777777" w:rsidR="00CD7126" w:rsidRDefault="00000000">
            <w:pPr>
              <w:spacing w:after="20"/>
              <w:ind w:left="20"/>
              <w:jc w:val="both"/>
            </w:pPr>
            <w:r>
              <w:rPr>
                <w:color w:val="000000"/>
                <w:sz w:val="20"/>
              </w:rPr>
              <w:t>00705003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74F8C" w14:textId="77777777" w:rsidR="00CD7126" w:rsidRDefault="00000000">
            <w:pPr>
              <w:spacing w:after="20"/>
              <w:ind w:left="20"/>
              <w:jc w:val="both"/>
            </w:pPr>
            <w:r>
              <w:rPr>
                <w:color w:val="000000"/>
                <w:sz w:val="20"/>
              </w:rPr>
              <w:t>Оформление документов на обеспечение лиц с инвалидностью техническими-вспомогательными (компенсаторными) средствами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38C45" w14:textId="77777777" w:rsidR="00CD7126" w:rsidRDefault="00CD7126">
            <w:pPr>
              <w:spacing w:after="20"/>
              <w:ind w:left="20"/>
              <w:jc w:val="both"/>
            </w:pPr>
          </w:p>
          <w:p w14:paraId="092907D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D7AC0"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AD677" w14:textId="77777777" w:rsidR="00CD7126" w:rsidRDefault="00000000">
            <w:pPr>
              <w:spacing w:after="20"/>
              <w:ind w:left="20"/>
              <w:jc w:val="both"/>
            </w:pPr>
            <w:r>
              <w:rPr>
                <w:color w:val="000000"/>
                <w:sz w:val="20"/>
              </w:rPr>
              <w:t>"Об утверждении Правил обеспечения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в соответствии с индивидуальной программой абилитации и реабилитации лица с инвалидностью, включая сроки их замены" приказ Заместителя Премьер-Министра - Министра труда и социальной защиты населения Республики Казахстан от 30 июня 2023 года № 287. Зарегистрирован в Министерстве юстиции Республики Казахстан 30 июня 2023 года № 32993.</w:t>
            </w:r>
          </w:p>
        </w:tc>
      </w:tr>
      <w:tr w:rsidR="00CD7126" w14:paraId="12A986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FFB04" w14:textId="77777777" w:rsidR="00CD7126" w:rsidRDefault="00000000">
            <w:pPr>
              <w:spacing w:after="20"/>
              <w:ind w:left="20"/>
              <w:jc w:val="both"/>
            </w:pPr>
            <w:r>
              <w:rPr>
                <w:color w:val="000000"/>
                <w:sz w:val="20"/>
              </w:rPr>
              <w:t>439.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D8225" w14:textId="77777777" w:rsidR="00CD7126" w:rsidRDefault="00000000">
            <w:pPr>
              <w:spacing w:after="20"/>
              <w:ind w:left="20"/>
              <w:jc w:val="both"/>
            </w:pPr>
            <w:r>
              <w:rPr>
                <w:color w:val="000000"/>
                <w:sz w:val="20"/>
              </w:rPr>
              <w:t>00705004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6C066" w14:textId="77777777" w:rsidR="00CD7126" w:rsidRDefault="00000000">
            <w:pPr>
              <w:spacing w:after="20"/>
              <w:ind w:left="20"/>
              <w:jc w:val="both"/>
            </w:pPr>
            <w:r>
              <w:rPr>
                <w:color w:val="000000"/>
                <w:sz w:val="20"/>
              </w:rPr>
              <w:t>Оформление документов на обеспечение услугами индивидуального помощника лиц с инвалидностью первой группы, имеющих затруднение в передвижении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FE5BD" w14:textId="77777777" w:rsidR="00CD7126" w:rsidRDefault="00CD7126">
            <w:pPr>
              <w:spacing w:after="20"/>
              <w:ind w:left="20"/>
              <w:jc w:val="both"/>
            </w:pPr>
          </w:p>
          <w:p w14:paraId="6FBD77F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F7B85"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2279DB" w14:textId="77777777" w:rsidR="00CD7126" w:rsidRDefault="00000000">
            <w:pPr>
              <w:spacing w:after="20"/>
              <w:ind w:left="20"/>
              <w:jc w:val="both"/>
            </w:pPr>
            <w:r>
              <w:rPr>
                <w:color w:val="000000"/>
                <w:sz w:val="20"/>
              </w:rPr>
              <w:t xml:space="preserve"> "Об утверждении Правил предоставления услуг индивидуального помощника для лиц с инвалидностью первой группы, имеющих затруднение в передвижении, в соответствии с индивидуальной программой абилитации и реабилитации лица с инвалидностью" приказ Заместителя Премьер-Министра - Министра труда и социальной защиты населения Республики Казахстан от 30 июня 2023 года № 288. Зарегистрирован в Министерстве юстиции Республики Казахстан 30 июня 2023 года № 32994</w:t>
            </w:r>
          </w:p>
        </w:tc>
      </w:tr>
      <w:tr w:rsidR="00CD7126" w14:paraId="00996E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9B8759" w14:textId="77777777" w:rsidR="00CD7126" w:rsidRDefault="00000000">
            <w:pPr>
              <w:spacing w:after="20"/>
              <w:ind w:left="20"/>
              <w:jc w:val="both"/>
            </w:pPr>
            <w:r>
              <w:rPr>
                <w:color w:val="000000"/>
                <w:sz w:val="20"/>
              </w:rPr>
              <w:t>440.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416AE" w14:textId="77777777" w:rsidR="00CD7126" w:rsidRDefault="00000000">
            <w:pPr>
              <w:spacing w:after="20"/>
              <w:ind w:left="20"/>
              <w:jc w:val="both"/>
            </w:pPr>
            <w:r>
              <w:rPr>
                <w:color w:val="000000"/>
                <w:sz w:val="20"/>
              </w:rPr>
              <w:t>00705005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6F7A3" w14:textId="77777777" w:rsidR="00CD7126" w:rsidRDefault="00000000">
            <w:pPr>
              <w:spacing w:after="20"/>
              <w:ind w:left="20"/>
              <w:jc w:val="both"/>
            </w:pPr>
            <w:r>
              <w:rPr>
                <w:color w:val="000000"/>
                <w:sz w:val="20"/>
              </w:rPr>
              <w:t>Оформление документов на обеспечение лиц с инвалидностью услугами специалиста жестового языка для лиц с инвалидностью по слуху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70DAA" w14:textId="77777777" w:rsidR="00CD7126" w:rsidRDefault="00CD7126">
            <w:pPr>
              <w:spacing w:after="20"/>
              <w:ind w:left="20"/>
              <w:jc w:val="both"/>
            </w:pPr>
          </w:p>
          <w:p w14:paraId="0FB430B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D9CFF"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CA52D" w14:textId="77777777" w:rsidR="00CD7126" w:rsidRDefault="00000000">
            <w:pPr>
              <w:spacing w:after="20"/>
              <w:ind w:left="20"/>
              <w:jc w:val="both"/>
            </w:pPr>
            <w:r>
              <w:rPr>
                <w:color w:val="000000"/>
                <w:sz w:val="20"/>
              </w:rPr>
              <w:t xml:space="preserve"> "Об утверждении Правил предоставления услуг специалиста жестового языка для лиц с инвалидностью по слуху в соответствии с индивидуальной программой абилитации и реабилитации лица с инвалидностью" приказ Заместителя Премьер-Министра - Министра труда и социальной защиты населения Республики Казахстан от 30 июня 2023 года № 286. Зарегистрирован в Министерстве юстиции Республики Казахстан 30 июня 2023 года № 32992.</w:t>
            </w:r>
          </w:p>
        </w:tc>
      </w:tr>
      <w:tr w:rsidR="00CD7126" w14:paraId="0600B7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5F6AB" w14:textId="77777777" w:rsidR="00CD7126" w:rsidRDefault="00000000">
            <w:pPr>
              <w:spacing w:after="20"/>
              <w:ind w:left="20"/>
              <w:jc w:val="both"/>
            </w:pPr>
            <w:r>
              <w:rPr>
                <w:color w:val="000000"/>
                <w:sz w:val="20"/>
              </w:rPr>
              <w:t>441.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74CAEC" w14:textId="77777777" w:rsidR="00CD7126" w:rsidRDefault="00000000">
            <w:pPr>
              <w:spacing w:after="20"/>
              <w:ind w:left="20"/>
              <w:jc w:val="both"/>
            </w:pPr>
            <w:r>
              <w:rPr>
                <w:color w:val="000000"/>
                <w:sz w:val="20"/>
              </w:rPr>
              <w:t>00705006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9AC0A" w14:textId="77777777" w:rsidR="00CD7126" w:rsidRDefault="00000000">
            <w:pPr>
              <w:spacing w:after="20"/>
              <w:ind w:left="20"/>
              <w:jc w:val="both"/>
            </w:pPr>
            <w:r>
              <w:rPr>
                <w:color w:val="000000"/>
                <w:sz w:val="20"/>
              </w:rPr>
              <w:t>Оформление документов на обеспечение лиц с инвалидностью специальными средствами передвижения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9FE28" w14:textId="77777777" w:rsidR="00CD7126" w:rsidRDefault="00CD7126">
            <w:pPr>
              <w:spacing w:after="20"/>
              <w:ind w:left="20"/>
              <w:jc w:val="both"/>
            </w:pPr>
          </w:p>
          <w:p w14:paraId="6A482E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ED83F"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2AE0DA" w14:textId="77777777" w:rsidR="00CD7126" w:rsidRDefault="00000000">
            <w:pPr>
              <w:spacing w:after="20"/>
              <w:ind w:left="20"/>
              <w:jc w:val="both"/>
            </w:pPr>
            <w:r>
              <w:rPr>
                <w:color w:val="000000"/>
                <w:sz w:val="20"/>
              </w:rPr>
              <w:t xml:space="preserve"> "Об утверждении Правил обеспечения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в соответствии с индивидуальной программой абилитации и реабилитации лица с инвалидностью, включая сроки их замены" приказ Заместителя Премьер-Министра - Министра труда и социальной защиты населения Республики Казахстан от 30 июня 2023 года № 287. Зарегистрирован в Министерстве юстиции Республики Казахстан 30 июня 2023 года № 32993.</w:t>
            </w:r>
          </w:p>
        </w:tc>
      </w:tr>
      <w:tr w:rsidR="00CD7126" w14:paraId="1ED465D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5EAD4" w14:textId="77777777" w:rsidR="00CD7126" w:rsidRDefault="00000000">
            <w:pPr>
              <w:spacing w:after="20"/>
              <w:ind w:left="20"/>
              <w:jc w:val="both"/>
            </w:pPr>
            <w:r>
              <w:rPr>
                <w:color w:val="000000"/>
                <w:sz w:val="20"/>
              </w:rPr>
              <w:t>442.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EB4A4" w14:textId="77777777" w:rsidR="00CD7126" w:rsidRDefault="00000000">
            <w:pPr>
              <w:spacing w:after="20"/>
              <w:ind w:left="20"/>
              <w:jc w:val="both"/>
            </w:pPr>
            <w:r>
              <w:rPr>
                <w:color w:val="000000"/>
                <w:sz w:val="20"/>
              </w:rPr>
              <w:t>00705007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4A116" w14:textId="77777777" w:rsidR="00CD7126" w:rsidRDefault="00000000">
            <w:pPr>
              <w:spacing w:after="20"/>
              <w:ind w:left="20"/>
              <w:jc w:val="both"/>
            </w:pPr>
            <w:r>
              <w:rPr>
                <w:color w:val="000000"/>
                <w:sz w:val="20"/>
              </w:rPr>
              <w:t>Оформление документов на обеспечение лиц с инвалидностью и детей с инвалидностью санаторно-курортным лечением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4BAF6" w14:textId="77777777" w:rsidR="00CD7126" w:rsidRDefault="00CD7126">
            <w:pPr>
              <w:spacing w:after="20"/>
              <w:ind w:left="20"/>
              <w:jc w:val="both"/>
            </w:pPr>
          </w:p>
          <w:p w14:paraId="05D5390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963DC"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8D01A" w14:textId="77777777" w:rsidR="00CD7126" w:rsidRDefault="00000000">
            <w:pPr>
              <w:spacing w:after="20"/>
              <w:ind w:left="20"/>
              <w:jc w:val="both"/>
            </w:pPr>
            <w:r>
              <w:rPr>
                <w:color w:val="000000"/>
                <w:sz w:val="20"/>
              </w:rPr>
              <w:t xml:space="preserve"> "Об утверждении Правил предоставления санаторно-курортного лечения лицам с инвалидностью и детям с инвалидностью в соответствии с индивидуальной программой абилитации и реабилитации лица с инвалидностью" приказ Заместителя Премьер-Министра - Министра труда и социальной защиты населения Республики Казахстан от 30 июня 2023 года № 283. Зарегистрирован в Министерстве юстиции Республики Казахстан 30 июня 2023 года № 32988.</w:t>
            </w:r>
          </w:p>
        </w:tc>
      </w:tr>
      <w:tr w:rsidR="00CD7126" w14:paraId="01116A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3AE43" w14:textId="77777777" w:rsidR="00CD7126" w:rsidRDefault="00000000">
            <w:pPr>
              <w:spacing w:after="20"/>
              <w:ind w:left="20"/>
              <w:jc w:val="both"/>
            </w:pPr>
            <w:r>
              <w:rPr>
                <w:color w:val="000000"/>
                <w:sz w:val="20"/>
              </w:rPr>
              <w:t>443.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13349" w14:textId="77777777" w:rsidR="00CD7126" w:rsidRDefault="00000000">
            <w:pPr>
              <w:spacing w:after="20"/>
              <w:ind w:left="20"/>
              <w:jc w:val="both"/>
            </w:pPr>
            <w:r>
              <w:rPr>
                <w:color w:val="000000"/>
                <w:sz w:val="20"/>
              </w:rPr>
              <w:t>00705008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91D0E" w14:textId="77777777" w:rsidR="00CD7126" w:rsidRDefault="00000000">
            <w:pPr>
              <w:spacing w:after="20"/>
              <w:ind w:left="20"/>
              <w:jc w:val="both"/>
            </w:pPr>
            <w:r>
              <w:rPr>
                <w:color w:val="000000"/>
                <w:sz w:val="20"/>
              </w:rPr>
              <w:t>Оформление документов на оказание специальных социальных услуг в условиях ухода на дому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CA25C" w14:textId="77777777" w:rsidR="00CD7126" w:rsidRDefault="00CD7126">
            <w:pPr>
              <w:spacing w:after="20"/>
              <w:ind w:left="20"/>
              <w:jc w:val="both"/>
            </w:pPr>
          </w:p>
          <w:p w14:paraId="5EFDA26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4D04DE"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C0873F"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предоставления специальных социальных услуг" приказ Министра труда и социальной защиты населения Республики Казахстан от 28 мая 2020 года № 197. Зарегистрирован в Реестре государственной регистрации нормативных правовых актов № 20756.</w:t>
            </w:r>
          </w:p>
        </w:tc>
      </w:tr>
      <w:tr w:rsidR="00CD7126" w14:paraId="5716CE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ECE6C" w14:textId="77777777" w:rsidR="00CD7126" w:rsidRDefault="00000000">
            <w:pPr>
              <w:spacing w:after="20"/>
              <w:ind w:left="20"/>
              <w:jc w:val="both"/>
            </w:pPr>
            <w:r>
              <w:rPr>
                <w:color w:val="000000"/>
                <w:sz w:val="20"/>
              </w:rPr>
              <w:t>444.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B1C1A0" w14:textId="77777777" w:rsidR="00CD7126" w:rsidRDefault="00000000">
            <w:pPr>
              <w:spacing w:after="20"/>
              <w:ind w:left="20"/>
              <w:jc w:val="both"/>
            </w:pPr>
            <w:r>
              <w:rPr>
                <w:color w:val="000000"/>
                <w:sz w:val="20"/>
              </w:rPr>
              <w:t>00705009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E0BE6" w14:textId="77777777" w:rsidR="00CD7126" w:rsidRDefault="00000000">
            <w:pPr>
              <w:spacing w:after="20"/>
              <w:ind w:left="20"/>
              <w:jc w:val="both"/>
            </w:pPr>
            <w:r>
              <w:rPr>
                <w:color w:val="000000"/>
                <w:sz w:val="20"/>
              </w:rPr>
              <w:t>Оформление документов на оказание специальных социальных услуг в центрах оказания специальных социальных услуг</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B66F3" w14:textId="77777777" w:rsidR="00CD7126" w:rsidRDefault="00CD7126">
            <w:pPr>
              <w:spacing w:after="20"/>
              <w:ind w:left="20"/>
              <w:jc w:val="both"/>
            </w:pPr>
          </w:p>
          <w:p w14:paraId="09A93D7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6BE44"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DE029B"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предоставления специальных социальных услуг" приказ Министра труда и социальной защиты населения Республики Казахстан от 28 мая 2020 года № 197. Зарегистрирован в Реестре государственной регистрации нормативных правовых актов № 20756.</w:t>
            </w:r>
          </w:p>
        </w:tc>
      </w:tr>
      <w:tr w:rsidR="00CD7126" w14:paraId="6F36B6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23959" w14:textId="77777777" w:rsidR="00CD7126" w:rsidRDefault="00000000">
            <w:pPr>
              <w:spacing w:after="20"/>
              <w:ind w:left="20"/>
              <w:jc w:val="both"/>
            </w:pPr>
            <w:r>
              <w:rPr>
                <w:color w:val="000000"/>
                <w:sz w:val="20"/>
              </w:rPr>
              <w:t>445.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EE09B" w14:textId="77777777" w:rsidR="00CD7126" w:rsidRDefault="00000000">
            <w:pPr>
              <w:spacing w:after="20"/>
              <w:ind w:left="20"/>
              <w:jc w:val="both"/>
            </w:pPr>
            <w:r>
              <w:rPr>
                <w:color w:val="000000"/>
                <w:sz w:val="20"/>
              </w:rPr>
              <w:t>0</w:t>
            </w:r>
          </w:p>
          <w:p w14:paraId="0F4B428C" w14:textId="77777777" w:rsidR="00CD7126" w:rsidRDefault="00000000">
            <w:pPr>
              <w:spacing w:after="20"/>
              <w:ind w:left="20"/>
              <w:jc w:val="both"/>
            </w:pPr>
            <w:r>
              <w:rPr>
                <w:color w:val="000000"/>
                <w:sz w:val="20"/>
              </w:rPr>
              <w:t>0</w:t>
            </w:r>
          </w:p>
          <w:p w14:paraId="5544BD17" w14:textId="77777777" w:rsidR="00CD7126" w:rsidRDefault="00000000">
            <w:pPr>
              <w:spacing w:after="20"/>
              <w:ind w:left="20"/>
              <w:jc w:val="both"/>
            </w:pPr>
            <w:r>
              <w:rPr>
                <w:color w:val="000000"/>
                <w:sz w:val="20"/>
              </w:rPr>
              <w:t>7</w:t>
            </w:r>
          </w:p>
          <w:p w14:paraId="4916F917" w14:textId="77777777" w:rsidR="00CD7126" w:rsidRDefault="00000000">
            <w:pPr>
              <w:spacing w:after="20"/>
              <w:ind w:left="20"/>
              <w:jc w:val="both"/>
            </w:pPr>
            <w:r>
              <w:rPr>
                <w:color w:val="000000"/>
                <w:sz w:val="20"/>
              </w:rPr>
              <w:t>0</w:t>
            </w:r>
          </w:p>
          <w:p w14:paraId="115ECA1D" w14:textId="77777777" w:rsidR="00CD7126" w:rsidRDefault="00000000">
            <w:pPr>
              <w:spacing w:after="20"/>
              <w:ind w:left="20"/>
              <w:jc w:val="both"/>
            </w:pPr>
            <w:r>
              <w:rPr>
                <w:color w:val="000000"/>
                <w:sz w:val="20"/>
              </w:rPr>
              <w:t>5</w:t>
            </w:r>
          </w:p>
          <w:p w14:paraId="7C7C7D71" w14:textId="77777777" w:rsidR="00CD7126" w:rsidRDefault="00000000">
            <w:pPr>
              <w:spacing w:after="20"/>
              <w:ind w:left="20"/>
              <w:jc w:val="both"/>
            </w:pPr>
            <w:r>
              <w:rPr>
                <w:color w:val="000000"/>
                <w:sz w:val="20"/>
              </w:rPr>
              <w:t>0</w:t>
            </w:r>
          </w:p>
          <w:p w14:paraId="4EE5601F" w14:textId="77777777" w:rsidR="00CD7126" w:rsidRDefault="00000000">
            <w:pPr>
              <w:spacing w:after="20"/>
              <w:ind w:left="20"/>
              <w:jc w:val="both"/>
            </w:pPr>
            <w:r>
              <w:rPr>
                <w:color w:val="000000"/>
                <w:sz w:val="20"/>
              </w:rPr>
              <w:t>1</w:t>
            </w:r>
          </w:p>
          <w:p w14:paraId="50A559B5" w14:textId="77777777" w:rsidR="00CD7126" w:rsidRDefault="00000000">
            <w:pPr>
              <w:spacing w:after="20"/>
              <w:ind w:left="20"/>
              <w:jc w:val="both"/>
            </w:pPr>
            <w:r>
              <w:rPr>
                <w:color w:val="000000"/>
                <w:sz w:val="20"/>
              </w:rPr>
              <w:t>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F436D" w14:textId="77777777" w:rsidR="00CD7126" w:rsidRDefault="00000000">
            <w:pPr>
              <w:spacing w:after="20"/>
              <w:ind w:left="20"/>
              <w:jc w:val="both"/>
            </w:pPr>
            <w:r>
              <w:rPr>
                <w:color w:val="000000"/>
                <w:sz w:val="20"/>
              </w:rPr>
              <w:t>Выдача заключения о нуждаемости в санаторно-курортном лечении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AA229" w14:textId="77777777" w:rsidR="00CD7126" w:rsidRDefault="00CD7126">
            <w:pPr>
              <w:spacing w:after="20"/>
              <w:ind w:left="20"/>
              <w:jc w:val="both"/>
            </w:pPr>
          </w:p>
          <w:p w14:paraId="48ABD8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0B63B"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BB0B4" w14:textId="77777777" w:rsidR="00CD7126" w:rsidRDefault="00000000">
            <w:pPr>
              <w:spacing w:after="20"/>
              <w:ind w:left="20"/>
              <w:jc w:val="both"/>
            </w:pPr>
            <w:r>
              <w:rPr>
                <w:color w:val="000000"/>
                <w:sz w:val="20"/>
              </w:rPr>
              <w:t xml:space="preserve"> "Об утверждении Стандарта оказания медицинской помощи в стационарных условиях в Республике Казахстан" приказ Министра здравоохранения Республики Казахстан от 24 марта 2022 года № ҚР- ДСМ-27. Зарегистрирован в Министерстве юстиции Республики Казахстан 25 марта 2022 года № 27218.</w:t>
            </w:r>
          </w:p>
        </w:tc>
      </w:tr>
      <w:tr w:rsidR="00CD7126" w14:paraId="5299255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23572" w14:textId="77777777" w:rsidR="00CD7126" w:rsidRDefault="00000000">
            <w:pPr>
              <w:spacing w:after="20"/>
              <w:ind w:left="20"/>
              <w:jc w:val="both"/>
            </w:pPr>
            <w:r>
              <w:rPr>
                <w:color w:val="000000"/>
                <w:sz w:val="20"/>
              </w:rPr>
              <w:t>00706. Прочие государственные услуги в сфере труда и социальной защиты населения</w:t>
            </w:r>
          </w:p>
        </w:tc>
      </w:tr>
      <w:tr w:rsidR="00CD7126" w14:paraId="61B6E6D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9522A" w14:textId="77777777" w:rsidR="00CD7126" w:rsidRDefault="00000000">
            <w:pPr>
              <w:spacing w:after="20"/>
              <w:ind w:left="20"/>
              <w:jc w:val="both"/>
            </w:pPr>
            <w:r>
              <w:rPr>
                <w:color w:val="000000"/>
                <w:sz w:val="20"/>
              </w:rPr>
              <w:t>446.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208E0" w14:textId="77777777" w:rsidR="00CD7126" w:rsidRDefault="00000000">
            <w:pPr>
              <w:spacing w:after="20"/>
              <w:ind w:left="20"/>
              <w:jc w:val="both"/>
            </w:pPr>
            <w:r>
              <w:rPr>
                <w:color w:val="000000"/>
                <w:sz w:val="20"/>
              </w:rPr>
              <w:t>00706001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B3745" w14:textId="77777777" w:rsidR="00CD7126" w:rsidRDefault="00000000">
            <w:pPr>
              <w:spacing w:after="20"/>
              <w:ind w:left="20"/>
              <w:jc w:val="both"/>
            </w:pPr>
            <w:r>
              <w:rPr>
                <w:color w:val="000000"/>
                <w:sz w:val="20"/>
              </w:rPr>
              <w:t>Выдача информации о поступлении и движении средств вкладчика единого накопительного пенсионного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406E4" w14:textId="77777777" w:rsidR="00CD7126" w:rsidRDefault="00CD7126">
            <w:pPr>
              <w:spacing w:after="20"/>
              <w:ind w:left="20"/>
              <w:jc w:val="both"/>
            </w:pPr>
          </w:p>
          <w:p w14:paraId="577934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CF80A"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F492F8" w14:textId="77777777" w:rsidR="00CD7126" w:rsidRDefault="00000000">
            <w:pPr>
              <w:spacing w:after="20"/>
              <w:ind w:left="20"/>
              <w:jc w:val="both"/>
            </w:pPr>
            <w:r>
              <w:rPr>
                <w:color w:val="000000"/>
                <w:sz w:val="20"/>
              </w:rPr>
              <w:t xml:space="preserve"> "О некоторых вопросах оказания государственных услуг в социально-трудовой сфере" приказ Министра труда и социальной защиты населения Республики Казахстан от 25 марта 2021 года № 84. Зарегистрирован в Реестре государственной регистрации нормативных правовых актов № 22394.</w:t>
            </w:r>
          </w:p>
        </w:tc>
      </w:tr>
      <w:tr w:rsidR="00CD7126" w14:paraId="71969D4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1DF01" w14:textId="77777777" w:rsidR="00CD7126" w:rsidRDefault="00000000">
            <w:pPr>
              <w:spacing w:after="20"/>
              <w:ind w:left="20"/>
              <w:jc w:val="both"/>
            </w:pPr>
            <w:r>
              <w:rPr>
                <w:color w:val="000000"/>
                <w:sz w:val="20"/>
              </w:rPr>
              <w:t>447.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50599" w14:textId="77777777" w:rsidR="00CD7126" w:rsidRDefault="00000000">
            <w:pPr>
              <w:spacing w:after="20"/>
              <w:ind w:left="20"/>
              <w:jc w:val="both"/>
            </w:pPr>
            <w:r>
              <w:rPr>
                <w:color w:val="000000"/>
                <w:sz w:val="20"/>
              </w:rPr>
              <w:t>00706002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4AF6D" w14:textId="77777777" w:rsidR="00CD7126" w:rsidRDefault="00000000">
            <w:pPr>
              <w:spacing w:after="20"/>
              <w:ind w:left="20"/>
              <w:jc w:val="both"/>
            </w:pPr>
            <w:r>
              <w:rPr>
                <w:color w:val="000000"/>
                <w:sz w:val="20"/>
              </w:rPr>
              <w:t>Предоставление информации, подтверждающей принадлежность заявителя (семьи) к получателям адресной социальной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AB134" w14:textId="77777777" w:rsidR="00CD7126" w:rsidRDefault="00CD7126">
            <w:pPr>
              <w:spacing w:after="20"/>
              <w:ind w:left="20"/>
              <w:jc w:val="both"/>
            </w:pPr>
          </w:p>
          <w:p w14:paraId="48FCF21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0C3F6"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A7928" w14:textId="77777777" w:rsidR="00CD7126" w:rsidRDefault="00000000">
            <w:pPr>
              <w:spacing w:after="20"/>
              <w:ind w:left="20"/>
              <w:jc w:val="both"/>
            </w:pPr>
            <w:r>
              <w:rPr>
                <w:color w:val="000000"/>
                <w:sz w:val="20"/>
              </w:rPr>
              <w:t xml:space="preserve"> "Об утверждении Правил назначения и выплаты государственной адресной социальной помощи" приказ Заместителя Премьер-Министра - Министра труда и социальной защиты населения Республики Казахстан от 21 июня 2023 года № 227. Зарегистрирован в Министерстве юстиции Республики Казахстан 23 июня 2023 года № 32885.</w:t>
            </w:r>
          </w:p>
        </w:tc>
      </w:tr>
      <w:tr w:rsidR="00CD7126" w14:paraId="6938CAF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C1A36" w14:textId="77777777" w:rsidR="00CD7126" w:rsidRDefault="00000000">
            <w:pPr>
              <w:spacing w:after="20"/>
              <w:ind w:left="20"/>
              <w:jc w:val="both"/>
            </w:pPr>
            <w:r>
              <w:rPr>
                <w:color w:val="000000"/>
                <w:sz w:val="20"/>
              </w:rPr>
              <w:t>448.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661A8" w14:textId="77777777" w:rsidR="00CD7126" w:rsidRDefault="00000000">
            <w:pPr>
              <w:spacing w:after="20"/>
              <w:ind w:left="20"/>
              <w:jc w:val="both"/>
            </w:pPr>
            <w:r>
              <w:rPr>
                <w:color w:val="000000"/>
                <w:sz w:val="20"/>
              </w:rPr>
              <w:t>00706003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D5447" w14:textId="77777777" w:rsidR="00CD7126" w:rsidRDefault="00000000">
            <w:pPr>
              <w:spacing w:after="20"/>
              <w:ind w:left="20"/>
              <w:jc w:val="both"/>
            </w:pPr>
            <w:r>
              <w:rPr>
                <w:color w:val="000000"/>
                <w:sz w:val="20"/>
              </w:rPr>
              <w:t>Постановка на учет нуждающихся в служебном жилище военнослужащих Вооруженных Сил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7175D" w14:textId="77777777" w:rsidR="00CD7126" w:rsidRDefault="00CD7126">
            <w:pPr>
              <w:spacing w:after="20"/>
              <w:ind w:left="20"/>
              <w:jc w:val="both"/>
            </w:pPr>
          </w:p>
          <w:p w14:paraId="69E8100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B635E"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FAE91" w14:textId="77777777" w:rsidR="00CD7126" w:rsidRDefault="00000000">
            <w:pPr>
              <w:spacing w:after="20"/>
              <w:ind w:left="20"/>
              <w:jc w:val="both"/>
            </w:pPr>
            <w:r>
              <w:rPr>
                <w:color w:val="000000"/>
                <w:sz w:val="20"/>
              </w:rPr>
              <w:t xml:space="preserve"> "Об утверждении Правил оказания государственной услуги "Постановка на учет нуждающихся в служебном жилище военнослужащих Вооруженных Сил Республики Казахстан" приказ Министра обороны Республики Казахстан от 26 мая 2020 года № 232. Зарегистрирован в Реестре государственной регистрации нормативных правовых актов № 20742</w:t>
            </w:r>
          </w:p>
        </w:tc>
      </w:tr>
      <w:tr w:rsidR="00CD7126" w14:paraId="6D459E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F3AD9" w14:textId="77777777" w:rsidR="00CD7126" w:rsidRDefault="00000000">
            <w:pPr>
              <w:spacing w:after="20"/>
              <w:ind w:left="20"/>
              <w:jc w:val="both"/>
            </w:pPr>
            <w:r>
              <w:rPr>
                <w:color w:val="000000"/>
                <w:sz w:val="20"/>
              </w:rPr>
              <w:t>449.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17DDC" w14:textId="77777777" w:rsidR="00CD7126" w:rsidRDefault="00000000">
            <w:pPr>
              <w:spacing w:after="20"/>
              <w:ind w:left="20"/>
              <w:jc w:val="both"/>
            </w:pPr>
            <w:r>
              <w:rPr>
                <w:color w:val="000000"/>
                <w:sz w:val="20"/>
              </w:rPr>
              <w:t>00706004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63164" w14:textId="77777777" w:rsidR="00CD7126" w:rsidRDefault="00000000">
            <w:pPr>
              <w:spacing w:after="20"/>
              <w:ind w:left="20"/>
              <w:jc w:val="both"/>
            </w:pPr>
            <w:r>
              <w:rPr>
                <w:color w:val="000000"/>
                <w:sz w:val="20"/>
              </w:rPr>
              <w:t>Предоставление информации о регистрации в качестве безработного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1CCAD" w14:textId="77777777" w:rsidR="00CD7126" w:rsidRDefault="00CD7126">
            <w:pPr>
              <w:spacing w:after="20"/>
              <w:ind w:left="20"/>
              <w:jc w:val="both"/>
            </w:pPr>
          </w:p>
          <w:p w14:paraId="57C5F2B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D7002" w14:textId="77777777" w:rsidR="00CD7126" w:rsidRDefault="00000000">
            <w:pPr>
              <w:spacing w:after="20"/>
              <w:ind w:left="20"/>
              <w:jc w:val="both"/>
            </w:pPr>
            <w:r>
              <w:rPr>
                <w:color w:val="000000"/>
                <w:sz w:val="20"/>
              </w:rPr>
              <w:t>МТСЗН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EDD89" w14:textId="77777777" w:rsidR="00CD7126" w:rsidRDefault="00000000">
            <w:pPr>
              <w:spacing w:after="20"/>
              <w:ind w:left="20"/>
              <w:jc w:val="both"/>
            </w:pPr>
            <w:r>
              <w:rPr>
                <w:color w:val="000000"/>
                <w:sz w:val="20"/>
              </w:rPr>
              <w:t xml:space="preserve"> "Об утверждении Правил регистрации лиц, ищущих работу, безработных и осуществления трудового посредничества, оказываемого карьерными центрами" приказ Заместителя Премьер-Министра - Министра труда и социальной защиты населения Республики Казахстан от 9 июня 2023 года № 214. Зарегистрирован в Министерстве юстиции Республики Казахстан 20 июня 2023 года № 32850.</w:t>
            </w:r>
          </w:p>
        </w:tc>
      </w:tr>
      <w:tr w:rsidR="00CD7126" w14:paraId="41C4D77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7898E" w14:textId="77777777" w:rsidR="00CD7126" w:rsidRDefault="00000000">
            <w:pPr>
              <w:spacing w:after="20"/>
              <w:ind w:left="20"/>
              <w:jc w:val="both"/>
            </w:pPr>
            <w:r>
              <w:rPr>
                <w:color w:val="000000"/>
                <w:sz w:val="20"/>
              </w:rPr>
              <w:t>008. Образование и наука</w:t>
            </w:r>
          </w:p>
        </w:tc>
      </w:tr>
      <w:tr w:rsidR="00CD7126" w14:paraId="3CDC375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9CF23" w14:textId="77777777" w:rsidR="00CD7126" w:rsidRDefault="00000000">
            <w:pPr>
              <w:spacing w:after="20"/>
              <w:ind w:left="20"/>
              <w:jc w:val="both"/>
            </w:pPr>
            <w:r>
              <w:rPr>
                <w:color w:val="000000"/>
                <w:sz w:val="20"/>
              </w:rPr>
              <w:t>00801. Высшее и послевузовское образование</w:t>
            </w:r>
          </w:p>
        </w:tc>
      </w:tr>
      <w:tr w:rsidR="00CD7126" w14:paraId="58B9BB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33B2C" w14:textId="77777777" w:rsidR="00CD7126" w:rsidRDefault="00000000">
            <w:pPr>
              <w:spacing w:after="20"/>
              <w:ind w:left="20"/>
              <w:jc w:val="both"/>
            </w:pPr>
            <w:r>
              <w:rPr>
                <w:color w:val="000000"/>
                <w:sz w:val="20"/>
              </w:rPr>
              <w:t>450.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206E4" w14:textId="77777777" w:rsidR="00CD7126" w:rsidRDefault="00000000">
            <w:pPr>
              <w:spacing w:after="20"/>
              <w:ind w:left="20"/>
              <w:jc w:val="both"/>
            </w:pPr>
            <w:r>
              <w:rPr>
                <w:color w:val="000000"/>
                <w:sz w:val="20"/>
              </w:rPr>
              <w:t>00801001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F0EA1" w14:textId="77777777" w:rsidR="00CD7126" w:rsidRDefault="00000000">
            <w:pPr>
              <w:spacing w:after="20"/>
              <w:ind w:left="20"/>
              <w:jc w:val="both"/>
            </w:pPr>
            <w:r>
              <w:rPr>
                <w:color w:val="000000"/>
                <w:sz w:val="20"/>
              </w:rPr>
              <w:t>Прием документов для участия в конкурсе на присуждение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0F9FF" w14:textId="77777777" w:rsidR="00CD7126" w:rsidRDefault="00CD7126">
            <w:pPr>
              <w:spacing w:after="20"/>
              <w:ind w:left="20"/>
              <w:jc w:val="both"/>
            </w:pPr>
          </w:p>
          <w:p w14:paraId="09739EB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D1F69"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AD0D1"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6F7F86A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3E0A6" w14:textId="77777777" w:rsidR="00CD7126" w:rsidRDefault="00000000">
            <w:pPr>
              <w:spacing w:after="20"/>
              <w:ind w:left="20"/>
              <w:jc w:val="both"/>
            </w:pPr>
            <w:r>
              <w:rPr>
                <w:color w:val="000000"/>
                <w:sz w:val="20"/>
              </w:rPr>
              <w:t>451.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E326B" w14:textId="77777777" w:rsidR="00CD7126" w:rsidRDefault="00000000">
            <w:pPr>
              <w:spacing w:after="20"/>
              <w:ind w:left="20"/>
              <w:jc w:val="both"/>
            </w:pPr>
            <w:r>
              <w:rPr>
                <w:color w:val="000000"/>
                <w:sz w:val="20"/>
              </w:rPr>
              <w:t>00801002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12537" w14:textId="77777777" w:rsidR="00CD7126" w:rsidRDefault="00000000">
            <w:pPr>
              <w:spacing w:after="20"/>
              <w:ind w:left="20"/>
              <w:jc w:val="both"/>
            </w:pPr>
            <w:r>
              <w:rPr>
                <w:color w:val="000000"/>
                <w:sz w:val="20"/>
              </w:rPr>
              <w:t>Прием документов и зачисление в организации высшего и (или) послевузовского образования для обучения по образовательным программам высшего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D69A6" w14:textId="77777777" w:rsidR="00CD7126" w:rsidRDefault="00CD7126">
            <w:pPr>
              <w:spacing w:after="20"/>
              <w:ind w:left="20"/>
              <w:jc w:val="both"/>
            </w:pPr>
          </w:p>
          <w:p w14:paraId="180AE7C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9F13D"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8A359" w14:textId="77777777" w:rsidR="00CD7126" w:rsidRDefault="00000000">
            <w:pPr>
              <w:spacing w:after="20"/>
              <w:ind w:left="20"/>
              <w:jc w:val="both"/>
            </w:pPr>
            <w:r>
              <w:rPr>
                <w:color w:val="000000"/>
                <w:sz w:val="20"/>
              </w:rPr>
              <w:t xml:space="preserve"> "Об утверждении Типовых правил приема на обучение в организации образования, реализующие образовательные программы высшего и послевузовского образования" приказ Министра образования и науки Республики Казахстан от 31 октября 2018 года № 600. Зарегистрирован в Реестре государственной регистрации нормативных правовых актов № 17650.</w:t>
            </w:r>
          </w:p>
        </w:tc>
      </w:tr>
      <w:tr w:rsidR="00CD7126" w14:paraId="005D878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D1E6B" w14:textId="77777777" w:rsidR="00CD7126" w:rsidRDefault="00000000">
            <w:pPr>
              <w:spacing w:after="20"/>
              <w:ind w:left="20"/>
              <w:jc w:val="both"/>
            </w:pPr>
            <w:r>
              <w:rPr>
                <w:color w:val="000000"/>
                <w:sz w:val="20"/>
              </w:rPr>
              <w:t>452.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4A472" w14:textId="77777777" w:rsidR="00CD7126" w:rsidRDefault="00000000">
            <w:pPr>
              <w:spacing w:after="20"/>
              <w:ind w:left="20"/>
              <w:jc w:val="both"/>
            </w:pPr>
            <w:r>
              <w:rPr>
                <w:color w:val="000000"/>
                <w:sz w:val="20"/>
              </w:rPr>
              <w:t>00801003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57E61" w14:textId="77777777" w:rsidR="00CD7126" w:rsidRDefault="00000000">
            <w:pPr>
              <w:spacing w:after="20"/>
              <w:ind w:left="20"/>
              <w:jc w:val="both"/>
            </w:pPr>
            <w:r>
              <w:rPr>
                <w:color w:val="000000"/>
                <w:sz w:val="20"/>
              </w:rPr>
              <w:t>Прием документов и зачисление в организации высшего и (или) послевузовского образования для обучения по образовательным программам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CE4EB1" w14:textId="77777777" w:rsidR="00CD7126" w:rsidRDefault="00CD7126">
            <w:pPr>
              <w:spacing w:after="20"/>
              <w:ind w:left="20"/>
              <w:jc w:val="both"/>
            </w:pPr>
          </w:p>
          <w:p w14:paraId="43ADB51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9168F"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358AB" w14:textId="77777777" w:rsidR="00CD7126" w:rsidRDefault="00000000">
            <w:pPr>
              <w:spacing w:after="20"/>
              <w:ind w:left="20"/>
              <w:jc w:val="both"/>
            </w:pPr>
            <w:r>
              <w:rPr>
                <w:color w:val="000000"/>
                <w:sz w:val="20"/>
              </w:rPr>
              <w:t xml:space="preserve"> "Об утверждении Типовых правил приема на обучение в организации образования, реализующие образовательные программы высшего и послевузовского образования" приказ Министра образования и науки Республики Казахстан от 31 октября 2018 года № 600. Зарегистрирован в Реестре государственной регистрации нормативных правовых актов № 17650.</w:t>
            </w:r>
          </w:p>
        </w:tc>
      </w:tr>
      <w:tr w:rsidR="00CD7126" w14:paraId="7C34326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2596CC" w14:textId="77777777" w:rsidR="00CD7126" w:rsidRDefault="00000000">
            <w:pPr>
              <w:spacing w:after="20"/>
              <w:ind w:left="20"/>
              <w:jc w:val="both"/>
            </w:pPr>
            <w:r>
              <w:rPr>
                <w:color w:val="000000"/>
                <w:sz w:val="20"/>
              </w:rPr>
              <w:t>453.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6C58A" w14:textId="77777777" w:rsidR="00CD7126" w:rsidRDefault="00000000">
            <w:pPr>
              <w:spacing w:after="20"/>
              <w:ind w:left="20"/>
              <w:jc w:val="both"/>
            </w:pPr>
            <w:r>
              <w:rPr>
                <w:color w:val="000000"/>
                <w:sz w:val="20"/>
              </w:rPr>
              <w:t>00801004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4EE31" w14:textId="77777777" w:rsidR="00CD7126" w:rsidRDefault="00000000">
            <w:pPr>
              <w:spacing w:after="20"/>
              <w:ind w:left="20"/>
              <w:jc w:val="both"/>
            </w:pPr>
            <w:r>
              <w:rPr>
                <w:color w:val="000000"/>
                <w:sz w:val="20"/>
              </w:rPr>
              <w:t>Присуждение образовательных грантов, а также оказание социальной поддержки обучающимся в организациях высшего и (или)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283FA" w14:textId="77777777" w:rsidR="00CD7126" w:rsidRDefault="00CD7126">
            <w:pPr>
              <w:spacing w:after="20"/>
              <w:ind w:left="20"/>
              <w:jc w:val="both"/>
            </w:pPr>
          </w:p>
          <w:p w14:paraId="669DDB7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93D18"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9ABE5" w14:textId="77777777" w:rsidR="00CD7126" w:rsidRDefault="00000000">
            <w:pPr>
              <w:spacing w:after="20"/>
              <w:ind w:left="20"/>
              <w:jc w:val="both"/>
            </w:pPr>
            <w:r>
              <w:rPr>
                <w:color w:val="000000"/>
                <w:sz w:val="20"/>
              </w:rPr>
              <w:t xml:space="preserve"> "Об утверждении Правил оказания государственной услуги "Присуждение образовательных грантов, а также оказание социальной поддержки обучающимся в организациях высшего образования" приказ Министра образования и науки Республики Казахстан от 7 июля 2020 года № 286. Зарегистрирован в Реестре государственной регистрации нормативных правовых актов № 20939.</w:t>
            </w:r>
          </w:p>
        </w:tc>
      </w:tr>
      <w:tr w:rsidR="00CD7126" w14:paraId="2DF6B45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F6F50" w14:textId="77777777" w:rsidR="00CD7126" w:rsidRDefault="00000000">
            <w:pPr>
              <w:spacing w:after="20"/>
              <w:ind w:left="20"/>
              <w:jc w:val="both"/>
            </w:pPr>
            <w:r>
              <w:rPr>
                <w:color w:val="000000"/>
                <w:sz w:val="20"/>
              </w:rPr>
              <w:t>454.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E49AC" w14:textId="77777777" w:rsidR="00CD7126" w:rsidRDefault="00000000">
            <w:pPr>
              <w:spacing w:after="20"/>
              <w:ind w:left="20"/>
              <w:jc w:val="both"/>
            </w:pPr>
            <w:r>
              <w:rPr>
                <w:color w:val="000000"/>
                <w:sz w:val="20"/>
              </w:rPr>
              <w:t>00801005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D1DD4" w14:textId="77777777" w:rsidR="00CD7126" w:rsidRDefault="00000000">
            <w:pPr>
              <w:spacing w:after="20"/>
              <w:ind w:left="20"/>
              <w:jc w:val="both"/>
            </w:pPr>
            <w:r>
              <w:rPr>
                <w:color w:val="000000"/>
                <w:sz w:val="20"/>
              </w:rPr>
              <w:t>Предоставление информации о статусе стипендиата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E3FC1" w14:textId="77777777" w:rsidR="00CD7126" w:rsidRDefault="00CD7126">
            <w:pPr>
              <w:spacing w:after="20"/>
              <w:ind w:left="20"/>
              <w:jc w:val="both"/>
            </w:pPr>
          </w:p>
          <w:p w14:paraId="7550C51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739B0"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5CDF7E"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44EB22D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1906C" w14:textId="77777777" w:rsidR="00CD7126" w:rsidRDefault="00000000">
            <w:pPr>
              <w:spacing w:after="20"/>
              <w:ind w:left="20"/>
              <w:jc w:val="both"/>
            </w:pPr>
            <w:r>
              <w:rPr>
                <w:color w:val="000000"/>
                <w:sz w:val="20"/>
              </w:rPr>
              <w:t>455.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E741F" w14:textId="77777777" w:rsidR="00CD7126" w:rsidRDefault="00000000">
            <w:pPr>
              <w:spacing w:after="20"/>
              <w:ind w:left="20"/>
              <w:jc w:val="both"/>
            </w:pPr>
            <w:r>
              <w:rPr>
                <w:color w:val="000000"/>
                <w:sz w:val="20"/>
              </w:rPr>
              <w:t>00801006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9B0E3" w14:textId="77777777" w:rsidR="00CD7126" w:rsidRDefault="00000000">
            <w:pPr>
              <w:spacing w:after="20"/>
              <w:ind w:left="20"/>
              <w:jc w:val="both"/>
            </w:pPr>
            <w:r>
              <w:rPr>
                <w:color w:val="000000"/>
                <w:sz w:val="20"/>
              </w:rPr>
              <w:t>Предоставление гарантийного письма для выезжающих на обучение в качестве стипендиата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3D652" w14:textId="77777777" w:rsidR="00CD7126" w:rsidRDefault="00CD7126">
            <w:pPr>
              <w:spacing w:after="20"/>
              <w:ind w:left="20"/>
              <w:jc w:val="both"/>
            </w:pPr>
          </w:p>
          <w:p w14:paraId="4BC1EA2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1606A"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CB8D3"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0FA3F2F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53235" w14:textId="77777777" w:rsidR="00CD7126" w:rsidRDefault="00000000">
            <w:pPr>
              <w:spacing w:after="20"/>
              <w:ind w:left="20"/>
              <w:jc w:val="both"/>
            </w:pPr>
            <w:r>
              <w:rPr>
                <w:color w:val="000000"/>
                <w:sz w:val="20"/>
              </w:rPr>
              <w:t>456.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3DE63" w14:textId="77777777" w:rsidR="00CD7126" w:rsidRDefault="00000000">
            <w:pPr>
              <w:spacing w:after="20"/>
              <w:ind w:left="20"/>
              <w:jc w:val="both"/>
            </w:pPr>
            <w:r>
              <w:rPr>
                <w:color w:val="000000"/>
                <w:sz w:val="20"/>
              </w:rPr>
              <w:t>00801007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77293" w14:textId="77777777" w:rsidR="00CD7126" w:rsidRDefault="00000000">
            <w:pPr>
              <w:spacing w:after="20"/>
              <w:ind w:left="20"/>
              <w:jc w:val="both"/>
            </w:pPr>
            <w:r>
              <w:rPr>
                <w:color w:val="000000"/>
                <w:sz w:val="20"/>
              </w:rPr>
              <w:t>Возмещение расходов стипендиатам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35FD8" w14:textId="77777777" w:rsidR="00CD7126" w:rsidRDefault="00CD7126">
            <w:pPr>
              <w:spacing w:after="20"/>
              <w:ind w:left="20"/>
              <w:jc w:val="both"/>
            </w:pPr>
          </w:p>
          <w:p w14:paraId="72B0D7C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2E64E"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9FF4C"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0018ACD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C6D82" w14:textId="77777777" w:rsidR="00CD7126" w:rsidRDefault="00000000">
            <w:pPr>
              <w:spacing w:after="20"/>
              <w:ind w:left="20"/>
              <w:jc w:val="both"/>
            </w:pPr>
            <w:r>
              <w:rPr>
                <w:color w:val="000000"/>
                <w:sz w:val="20"/>
              </w:rPr>
              <w:t>457.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1D929" w14:textId="77777777" w:rsidR="00CD7126" w:rsidRDefault="00000000">
            <w:pPr>
              <w:spacing w:after="20"/>
              <w:ind w:left="20"/>
              <w:jc w:val="both"/>
            </w:pPr>
            <w:r>
              <w:rPr>
                <w:color w:val="000000"/>
                <w:sz w:val="20"/>
              </w:rPr>
              <w:t>00801008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4D7EE" w14:textId="77777777" w:rsidR="00CD7126" w:rsidRDefault="00000000">
            <w:pPr>
              <w:spacing w:after="20"/>
              <w:ind w:left="20"/>
              <w:jc w:val="both"/>
            </w:pPr>
            <w:r>
              <w:rPr>
                <w:color w:val="000000"/>
                <w:sz w:val="20"/>
              </w:rPr>
              <w:t>Авансирование стипендиатов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7C9DBA" w14:textId="77777777" w:rsidR="00CD7126" w:rsidRDefault="00CD7126">
            <w:pPr>
              <w:spacing w:after="20"/>
              <w:ind w:left="20"/>
              <w:jc w:val="both"/>
            </w:pPr>
          </w:p>
          <w:p w14:paraId="4CBBC15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5C9A0"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4EBD9"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34F21E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A7E41" w14:textId="77777777" w:rsidR="00CD7126" w:rsidRDefault="00000000">
            <w:pPr>
              <w:spacing w:after="20"/>
              <w:ind w:left="20"/>
              <w:jc w:val="both"/>
            </w:pPr>
            <w:r>
              <w:rPr>
                <w:color w:val="000000"/>
                <w:sz w:val="20"/>
              </w:rPr>
              <w:t>458.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A6386" w14:textId="77777777" w:rsidR="00CD7126" w:rsidRDefault="00000000">
            <w:pPr>
              <w:spacing w:after="20"/>
              <w:ind w:left="20"/>
              <w:jc w:val="both"/>
            </w:pPr>
            <w:r>
              <w:rPr>
                <w:color w:val="000000"/>
                <w:sz w:val="20"/>
              </w:rPr>
              <w:t>00801009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8DFFA" w14:textId="77777777" w:rsidR="00CD7126" w:rsidRDefault="00000000">
            <w:pPr>
              <w:spacing w:after="20"/>
              <w:ind w:left="20"/>
              <w:jc w:val="both"/>
            </w:pPr>
            <w:r>
              <w:rPr>
                <w:color w:val="000000"/>
                <w:sz w:val="20"/>
              </w:rPr>
              <w:t>Выдача договора залога недвижимого имущества, предоставленного в качестве обеспечения исполнения обязательств стипендиатов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53A90" w14:textId="77777777" w:rsidR="00CD7126" w:rsidRDefault="00CD7126">
            <w:pPr>
              <w:spacing w:after="20"/>
              <w:ind w:left="20"/>
              <w:jc w:val="both"/>
            </w:pPr>
          </w:p>
          <w:p w14:paraId="7AA4576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B97033"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2090E"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1982C39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E5D21" w14:textId="77777777" w:rsidR="00CD7126" w:rsidRDefault="00000000">
            <w:pPr>
              <w:spacing w:after="20"/>
              <w:ind w:left="20"/>
              <w:jc w:val="both"/>
            </w:pPr>
            <w:r>
              <w:rPr>
                <w:color w:val="000000"/>
                <w:sz w:val="20"/>
              </w:rPr>
              <w:t>459.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78E75" w14:textId="77777777" w:rsidR="00CD7126" w:rsidRDefault="00000000">
            <w:pPr>
              <w:spacing w:after="20"/>
              <w:ind w:left="20"/>
              <w:jc w:val="both"/>
            </w:pPr>
            <w:r>
              <w:rPr>
                <w:color w:val="000000"/>
                <w:sz w:val="20"/>
              </w:rPr>
              <w:t>00801010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105AE" w14:textId="77777777" w:rsidR="00CD7126" w:rsidRDefault="00000000">
            <w:pPr>
              <w:spacing w:after="20"/>
              <w:ind w:left="20"/>
              <w:jc w:val="both"/>
            </w:pPr>
            <w:r>
              <w:rPr>
                <w:color w:val="000000"/>
                <w:sz w:val="20"/>
              </w:rPr>
              <w:t>Выдача уведомления о прекращении залога с недвижимого имущества при исполнении обязательств стипендиатом международной стипендии "Болашак"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33C2A0" w14:textId="77777777" w:rsidR="00CD7126" w:rsidRDefault="00CD7126">
            <w:pPr>
              <w:spacing w:after="20"/>
              <w:ind w:left="20"/>
              <w:jc w:val="both"/>
            </w:pPr>
          </w:p>
          <w:p w14:paraId="71BE228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E996A"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90365F"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направления на обучение за рубеж, в том числе по международной стипендии "Болашак" приказ Министра образования и науки Республики Казахстан от 26 мая 2020 года № 222. Зарегистрирован в Реестре государственной регистрации нормативных правовых актов № 20730.</w:t>
            </w:r>
          </w:p>
        </w:tc>
      </w:tr>
      <w:tr w:rsidR="00CD7126" w14:paraId="213D644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5381D" w14:textId="77777777" w:rsidR="00CD7126" w:rsidRDefault="00000000">
            <w:pPr>
              <w:spacing w:after="20"/>
              <w:ind w:left="20"/>
              <w:jc w:val="both"/>
            </w:pPr>
            <w:r>
              <w:rPr>
                <w:color w:val="000000"/>
                <w:sz w:val="20"/>
              </w:rPr>
              <w:t>460.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69158" w14:textId="77777777" w:rsidR="00CD7126" w:rsidRDefault="00000000">
            <w:pPr>
              <w:spacing w:after="20"/>
              <w:ind w:left="20"/>
              <w:jc w:val="both"/>
            </w:pPr>
            <w:r>
              <w:rPr>
                <w:color w:val="000000"/>
                <w:sz w:val="20"/>
              </w:rPr>
              <w:t>00801011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2AA84" w14:textId="77777777" w:rsidR="00CD7126" w:rsidRDefault="00000000">
            <w:pPr>
              <w:spacing w:after="20"/>
              <w:ind w:left="20"/>
              <w:jc w:val="both"/>
            </w:pPr>
            <w:r>
              <w:rPr>
                <w:color w:val="000000"/>
                <w:sz w:val="20"/>
              </w:rPr>
              <w:t>Прием документов для участия в конкурсе на обучение за рубежом в рамках международных договоров в области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48A14" w14:textId="77777777" w:rsidR="00CD7126" w:rsidRDefault="00CD7126">
            <w:pPr>
              <w:spacing w:after="20"/>
              <w:ind w:left="20"/>
              <w:jc w:val="both"/>
            </w:pPr>
          </w:p>
          <w:p w14:paraId="5012127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BE434"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E91D5" w14:textId="77777777" w:rsidR="00CD7126" w:rsidRDefault="00000000">
            <w:pPr>
              <w:spacing w:after="20"/>
              <w:ind w:left="20"/>
              <w:jc w:val="both"/>
            </w:pPr>
            <w:r>
              <w:rPr>
                <w:color w:val="000000"/>
                <w:sz w:val="20"/>
              </w:rPr>
              <w:t xml:space="preserve"> "Об утверждении Правил направления для обучения за рубежом, в том числе в рамках академической мобильности" приказ Министра образования и науки Республики Казахстан от 19 ноября 2008 года № 613. Зарегистрирован в Реестре государственной регистрации нормативных правовых актов № 5499.</w:t>
            </w:r>
          </w:p>
        </w:tc>
      </w:tr>
      <w:tr w:rsidR="00CD7126" w14:paraId="0549A8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CF812" w14:textId="77777777" w:rsidR="00CD7126" w:rsidRDefault="00000000">
            <w:pPr>
              <w:spacing w:after="20"/>
              <w:ind w:left="20"/>
              <w:jc w:val="both"/>
            </w:pPr>
            <w:r>
              <w:rPr>
                <w:color w:val="000000"/>
                <w:sz w:val="20"/>
              </w:rPr>
              <w:t>461.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05A32D" w14:textId="77777777" w:rsidR="00CD7126" w:rsidRDefault="00000000">
            <w:pPr>
              <w:spacing w:after="20"/>
              <w:ind w:left="20"/>
              <w:jc w:val="both"/>
            </w:pPr>
            <w:r>
              <w:rPr>
                <w:color w:val="000000"/>
                <w:sz w:val="20"/>
              </w:rPr>
              <w:t>00801012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1F0FA" w14:textId="77777777" w:rsidR="00CD7126" w:rsidRDefault="00000000">
            <w:pPr>
              <w:spacing w:after="20"/>
              <w:ind w:left="20"/>
              <w:jc w:val="both"/>
            </w:pPr>
            <w:r>
              <w:rPr>
                <w:color w:val="000000"/>
                <w:sz w:val="20"/>
              </w:rPr>
              <w:t>Предоставление академических отпусков обучающимся в организациях технического и профессионального, послесреднего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69BEF" w14:textId="77777777" w:rsidR="00CD7126" w:rsidRDefault="00CD7126">
            <w:pPr>
              <w:spacing w:after="20"/>
              <w:ind w:left="20"/>
              <w:jc w:val="both"/>
            </w:pPr>
          </w:p>
          <w:p w14:paraId="02E8F5F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1E6C4"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ED0B6" w14:textId="77777777" w:rsidR="00CD7126" w:rsidRDefault="00000000">
            <w:pPr>
              <w:spacing w:after="20"/>
              <w:ind w:left="20"/>
              <w:jc w:val="both"/>
            </w:pPr>
            <w:r>
              <w:rPr>
                <w:color w:val="000000"/>
                <w:sz w:val="20"/>
              </w:rPr>
              <w:t xml:space="preserve"> "Об утверждении Правил предоставления академических отпусков обучающимся в организациях технического и профессионального, послесреднего образования" приказ Министра образования и науки Республики Казахстан от 4 декабря 2014 года № 506. Зарегистрирован в Реестре государственной регистрации нормативных правовых актов № 10475.</w:t>
            </w:r>
          </w:p>
        </w:tc>
      </w:tr>
      <w:tr w:rsidR="00CD7126" w14:paraId="6B46AA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4C7B3" w14:textId="77777777" w:rsidR="00CD7126" w:rsidRDefault="00000000">
            <w:pPr>
              <w:spacing w:after="20"/>
              <w:ind w:left="20"/>
              <w:jc w:val="both"/>
            </w:pPr>
            <w:r>
              <w:rPr>
                <w:color w:val="000000"/>
                <w:sz w:val="20"/>
              </w:rPr>
              <w:t>462.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E1D67" w14:textId="77777777" w:rsidR="00CD7126" w:rsidRDefault="00000000">
            <w:pPr>
              <w:spacing w:after="20"/>
              <w:ind w:left="20"/>
              <w:jc w:val="both"/>
            </w:pPr>
            <w:r>
              <w:rPr>
                <w:color w:val="000000"/>
                <w:sz w:val="20"/>
              </w:rPr>
              <w:t>00801013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AF087" w14:textId="77777777" w:rsidR="00CD7126" w:rsidRDefault="00000000">
            <w:pPr>
              <w:spacing w:after="20"/>
              <w:ind w:left="20"/>
              <w:jc w:val="both"/>
            </w:pPr>
            <w:r>
              <w:rPr>
                <w:color w:val="000000"/>
                <w:sz w:val="20"/>
              </w:rPr>
              <w:t>Прием документов для участия в конкурсе на обучение за рубежом в рамках академической мобильности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A4B67" w14:textId="77777777" w:rsidR="00CD7126" w:rsidRDefault="00CD7126">
            <w:pPr>
              <w:spacing w:after="20"/>
              <w:ind w:left="20"/>
              <w:jc w:val="both"/>
            </w:pPr>
          </w:p>
          <w:p w14:paraId="602B788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B78CE"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665A7" w14:textId="77777777" w:rsidR="00CD7126" w:rsidRDefault="00000000">
            <w:pPr>
              <w:spacing w:after="20"/>
              <w:ind w:left="20"/>
              <w:jc w:val="both"/>
            </w:pPr>
            <w:r>
              <w:rPr>
                <w:color w:val="000000"/>
                <w:sz w:val="20"/>
              </w:rPr>
              <w:t xml:space="preserve"> "Об утверждении Правил направления для обучения за рубежом, в том числе в рамках академической мобильности" приказ Министра образования и науки Республики Казахстан от 19 ноября 2008 года № 613. Зарегистрирован в Реестре государственной регистрации нормативных правовых актов № 5499.</w:t>
            </w:r>
          </w:p>
        </w:tc>
      </w:tr>
      <w:tr w:rsidR="00CD7126" w14:paraId="46FBF99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34F0A" w14:textId="77777777" w:rsidR="00CD7126" w:rsidRDefault="00000000">
            <w:pPr>
              <w:spacing w:after="20"/>
              <w:ind w:left="20"/>
              <w:jc w:val="both"/>
            </w:pPr>
            <w:r>
              <w:rPr>
                <w:color w:val="000000"/>
                <w:sz w:val="20"/>
              </w:rPr>
              <w:t>00802. Выдача разрешительных документов (включая лицензирование, регистрацию, сертификацию) в сфере образования и науки</w:t>
            </w:r>
          </w:p>
        </w:tc>
      </w:tr>
      <w:tr w:rsidR="00CD7126" w14:paraId="3EB37F7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2F038" w14:textId="77777777" w:rsidR="00CD7126" w:rsidRDefault="00000000">
            <w:pPr>
              <w:spacing w:after="20"/>
              <w:ind w:left="20"/>
              <w:jc w:val="both"/>
            </w:pPr>
            <w:r>
              <w:rPr>
                <w:color w:val="000000"/>
                <w:sz w:val="20"/>
              </w:rPr>
              <w:t>463.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6706E" w14:textId="77777777" w:rsidR="00CD7126" w:rsidRDefault="00000000">
            <w:pPr>
              <w:spacing w:after="20"/>
              <w:ind w:left="20"/>
              <w:jc w:val="both"/>
            </w:pPr>
            <w:r>
              <w:rPr>
                <w:color w:val="000000"/>
                <w:sz w:val="20"/>
              </w:rPr>
              <w:t>00802001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40EDD" w14:textId="77777777" w:rsidR="00CD7126" w:rsidRDefault="00000000">
            <w:pPr>
              <w:spacing w:after="20"/>
              <w:ind w:left="20"/>
              <w:jc w:val="both"/>
            </w:pPr>
            <w:r>
              <w:rPr>
                <w:color w:val="000000"/>
                <w:sz w:val="20"/>
              </w:rPr>
              <w:t>Выдача лицензии на занятие образовательной деятельностью в сфере начального, основного среднего, общего среднего, технического и профессионального, послесреднего образования, духовного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6B2B80" w14:textId="77777777" w:rsidR="00CD7126" w:rsidRDefault="00000000">
            <w:pPr>
              <w:spacing w:after="20"/>
              <w:ind w:left="20"/>
              <w:jc w:val="both"/>
            </w:pPr>
            <w:r>
              <w:rPr>
                <w:color w:val="000000"/>
                <w:sz w:val="20"/>
              </w:rPr>
              <w:t>Выдача лицензии и/или приложения к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70809B" w14:textId="77777777" w:rsidR="00CD7126" w:rsidRDefault="00000000">
            <w:pPr>
              <w:spacing w:after="20"/>
              <w:ind w:left="20"/>
              <w:jc w:val="both"/>
            </w:pPr>
            <w:r>
              <w:rPr>
                <w:color w:val="000000"/>
                <w:sz w:val="20"/>
              </w:rPr>
              <w:t>МП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26924" w14:textId="77777777" w:rsidR="00CD7126" w:rsidRDefault="00000000">
            <w:pPr>
              <w:spacing w:after="20"/>
              <w:ind w:left="20"/>
              <w:jc w:val="both"/>
            </w:pPr>
            <w:r>
              <w:rPr>
                <w:color w:val="000000"/>
                <w:sz w:val="20"/>
              </w:rPr>
              <w:t>Об утверждении Правил оказания государственной услуги "Выдача лицензии на занятие образовательной деятельностью в сфере начального, основного среднего, общего среднего, технического и профессионального, послесреднего образования, духовного образования"</w:t>
            </w:r>
          </w:p>
          <w:p w14:paraId="2E8851B6" w14:textId="77777777" w:rsidR="00CD7126" w:rsidRDefault="00000000">
            <w:pPr>
              <w:spacing w:after="20"/>
              <w:ind w:left="20"/>
              <w:jc w:val="both"/>
            </w:pPr>
            <w:r>
              <w:rPr>
                <w:color w:val="000000"/>
                <w:sz w:val="20"/>
              </w:rPr>
              <w:t>Приказ Министра просвещения Республики Казахстан от 30 ноября 2022 года № 483. Зарегистрирован в Министерстве юстиции Республики Казахстан 30 ноября 2022 года № 30833.</w:t>
            </w:r>
          </w:p>
        </w:tc>
      </w:tr>
      <w:tr w:rsidR="00CD7126" w14:paraId="57AA82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DFBF5" w14:textId="77777777" w:rsidR="00CD7126" w:rsidRDefault="00000000">
            <w:pPr>
              <w:spacing w:after="20"/>
              <w:ind w:left="20"/>
              <w:jc w:val="both"/>
            </w:pPr>
            <w:r>
              <w:rPr>
                <w:color w:val="000000"/>
                <w:sz w:val="20"/>
              </w:rPr>
              <w:t>464.</w:t>
            </w:r>
          </w:p>
        </w:tc>
        <w:tc>
          <w:tcPr>
            <w:tcW w:w="1230" w:type="dxa"/>
            <w:vMerge/>
            <w:tcBorders>
              <w:top w:val="nil"/>
              <w:left w:val="single" w:sz="5" w:space="0" w:color="CFCFCF"/>
              <w:bottom w:val="single" w:sz="5" w:space="0" w:color="CFCFCF"/>
              <w:right w:val="single" w:sz="5" w:space="0" w:color="CFCFCF"/>
            </w:tcBorders>
          </w:tcPr>
          <w:p w14:paraId="0A27A5E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14FF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9874C" w14:textId="77777777" w:rsidR="00CD7126" w:rsidRDefault="00000000">
            <w:pPr>
              <w:spacing w:after="20"/>
              <w:ind w:left="20"/>
              <w:jc w:val="both"/>
            </w:pPr>
            <w:r>
              <w:rPr>
                <w:color w:val="000000"/>
                <w:sz w:val="20"/>
              </w:rPr>
              <w:t>Переоформление лицензии и/или приложения к ней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854A9" w14:textId="77777777" w:rsidR="00CD7126" w:rsidRDefault="00000000">
            <w:pPr>
              <w:spacing w:after="20"/>
              <w:ind w:left="20"/>
              <w:jc w:val="both"/>
            </w:pPr>
            <w:r>
              <w:rPr>
                <w:color w:val="000000"/>
                <w:sz w:val="20"/>
              </w:rPr>
              <w:t>МП</w:t>
            </w:r>
          </w:p>
        </w:tc>
        <w:tc>
          <w:tcPr>
            <w:tcW w:w="2460" w:type="dxa"/>
            <w:gridSpan w:val="2"/>
            <w:vMerge/>
            <w:tcBorders>
              <w:top w:val="nil"/>
              <w:left w:val="single" w:sz="5" w:space="0" w:color="CFCFCF"/>
              <w:bottom w:val="single" w:sz="5" w:space="0" w:color="CFCFCF"/>
              <w:right w:val="single" w:sz="5" w:space="0" w:color="CFCFCF"/>
            </w:tcBorders>
          </w:tcPr>
          <w:p w14:paraId="1A94C086" w14:textId="77777777" w:rsidR="00CD7126" w:rsidRDefault="00CD7126"/>
        </w:tc>
      </w:tr>
      <w:tr w:rsidR="00CD7126" w14:paraId="66FBF9E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4D62AE" w14:textId="77777777" w:rsidR="00CD7126" w:rsidRDefault="00000000">
            <w:pPr>
              <w:spacing w:after="20"/>
              <w:ind w:left="20"/>
              <w:jc w:val="both"/>
            </w:pPr>
            <w:r>
              <w:rPr>
                <w:color w:val="000000"/>
                <w:sz w:val="20"/>
              </w:rPr>
              <w:t>465.</w:t>
            </w:r>
          </w:p>
        </w:tc>
        <w:tc>
          <w:tcPr>
            <w:tcW w:w="1230" w:type="dxa"/>
            <w:vMerge/>
            <w:tcBorders>
              <w:top w:val="nil"/>
              <w:left w:val="single" w:sz="5" w:space="0" w:color="CFCFCF"/>
              <w:bottom w:val="single" w:sz="5" w:space="0" w:color="CFCFCF"/>
              <w:right w:val="single" w:sz="5" w:space="0" w:color="CFCFCF"/>
            </w:tcBorders>
          </w:tcPr>
          <w:p w14:paraId="0ACF7B2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B3C3F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16A78" w14:textId="77777777" w:rsidR="00CD7126" w:rsidRDefault="00000000">
            <w:pPr>
              <w:spacing w:after="20"/>
              <w:ind w:left="20"/>
              <w:jc w:val="both"/>
            </w:pPr>
            <w:r>
              <w:rPr>
                <w:color w:val="000000"/>
                <w:sz w:val="20"/>
              </w:rPr>
              <w:t>Переоформление лицензии и/или приложения к ней при реорганизации юридического лица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E369E" w14:textId="77777777" w:rsidR="00CD7126" w:rsidRDefault="00000000">
            <w:pPr>
              <w:spacing w:after="20"/>
              <w:ind w:left="20"/>
              <w:jc w:val="both"/>
            </w:pPr>
            <w:r>
              <w:rPr>
                <w:color w:val="000000"/>
                <w:sz w:val="20"/>
              </w:rPr>
              <w:t>МП</w:t>
            </w:r>
          </w:p>
        </w:tc>
        <w:tc>
          <w:tcPr>
            <w:tcW w:w="2460" w:type="dxa"/>
            <w:gridSpan w:val="2"/>
            <w:vMerge/>
            <w:tcBorders>
              <w:top w:val="nil"/>
              <w:left w:val="single" w:sz="5" w:space="0" w:color="CFCFCF"/>
              <w:bottom w:val="single" w:sz="5" w:space="0" w:color="CFCFCF"/>
              <w:right w:val="single" w:sz="5" w:space="0" w:color="CFCFCF"/>
            </w:tcBorders>
          </w:tcPr>
          <w:p w14:paraId="755207A3" w14:textId="77777777" w:rsidR="00CD7126" w:rsidRDefault="00CD7126"/>
        </w:tc>
      </w:tr>
      <w:tr w:rsidR="00CD7126" w14:paraId="616D6E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F7007" w14:textId="77777777" w:rsidR="00CD7126" w:rsidRDefault="00000000">
            <w:pPr>
              <w:spacing w:after="20"/>
              <w:ind w:left="20"/>
              <w:jc w:val="both"/>
            </w:pPr>
            <w:r>
              <w:rPr>
                <w:color w:val="000000"/>
                <w:sz w:val="20"/>
              </w:rPr>
              <w:t>466.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9BD92" w14:textId="77777777" w:rsidR="00CD7126" w:rsidRDefault="00000000">
            <w:pPr>
              <w:spacing w:after="20"/>
              <w:ind w:left="20"/>
              <w:jc w:val="both"/>
            </w:pPr>
            <w:r>
              <w:rPr>
                <w:color w:val="000000"/>
                <w:sz w:val="20"/>
              </w:rPr>
              <w:t>00802002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A5BCA" w14:textId="77777777" w:rsidR="00CD7126" w:rsidRDefault="00000000">
            <w:pPr>
              <w:spacing w:after="20"/>
              <w:ind w:left="20"/>
              <w:jc w:val="both"/>
            </w:pPr>
            <w:r>
              <w:rPr>
                <w:color w:val="000000"/>
                <w:sz w:val="20"/>
              </w:rPr>
              <w:t>Аккредитация субъектов научной и (или) научно-технической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C00E60" w14:textId="77777777" w:rsidR="00CD7126" w:rsidRDefault="00CD7126">
            <w:pPr>
              <w:spacing w:after="20"/>
              <w:ind w:left="20"/>
              <w:jc w:val="both"/>
            </w:pPr>
          </w:p>
          <w:p w14:paraId="4DF4695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A2119"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54848A" w14:textId="77777777" w:rsidR="00CD7126" w:rsidRDefault="00000000">
            <w:pPr>
              <w:spacing w:after="20"/>
              <w:ind w:left="20"/>
              <w:jc w:val="both"/>
            </w:pPr>
            <w:r>
              <w:rPr>
                <w:color w:val="000000"/>
                <w:sz w:val="20"/>
              </w:rPr>
              <w:t xml:space="preserve"> Об утверждении Правил оказания государственной услуги "Аккредитация субъектов научной и (или) научно-технической деятельности" приказ Министра образования и науки Республики Казахстан от 12 мая 2020 года № 196. Зарегистрирован в Реестре государственной регистрации нормативных правовых актов № 20626.</w:t>
            </w:r>
          </w:p>
        </w:tc>
      </w:tr>
      <w:tr w:rsidR="00CD7126" w14:paraId="1B625AB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1888A" w14:textId="77777777" w:rsidR="00CD7126" w:rsidRDefault="00000000">
            <w:pPr>
              <w:spacing w:after="20"/>
              <w:ind w:left="20"/>
              <w:jc w:val="both"/>
            </w:pPr>
            <w:r>
              <w:rPr>
                <w:color w:val="000000"/>
                <w:sz w:val="20"/>
              </w:rPr>
              <w:t>467.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FDA2C" w14:textId="77777777" w:rsidR="00CD7126" w:rsidRDefault="00000000">
            <w:pPr>
              <w:spacing w:after="20"/>
              <w:ind w:left="20"/>
              <w:jc w:val="both"/>
            </w:pPr>
            <w:r>
              <w:rPr>
                <w:color w:val="000000"/>
                <w:sz w:val="20"/>
              </w:rPr>
              <w:t>00802003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17AC3" w14:textId="77777777" w:rsidR="00CD7126" w:rsidRDefault="00000000">
            <w:pPr>
              <w:spacing w:after="20"/>
              <w:ind w:left="20"/>
              <w:jc w:val="both"/>
            </w:pPr>
            <w:r>
              <w:rPr>
                <w:color w:val="000000"/>
                <w:sz w:val="20"/>
              </w:rPr>
              <w:t>Выдача экспертного заключения авторам и авторскому коллективу на учебные издания дошкольного, начального, основного среднего, общего среднего, технического и профессионального, послесреднего, высшего 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F6E32" w14:textId="77777777" w:rsidR="00CD7126" w:rsidRDefault="00CD7126">
            <w:pPr>
              <w:spacing w:after="20"/>
              <w:ind w:left="20"/>
              <w:jc w:val="both"/>
            </w:pPr>
          </w:p>
          <w:p w14:paraId="42B3487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F979A"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7ECBF" w14:textId="77777777" w:rsidR="00CD7126" w:rsidRDefault="00000000">
            <w:pPr>
              <w:spacing w:after="20"/>
              <w:ind w:left="20"/>
              <w:jc w:val="both"/>
            </w:pPr>
            <w:r>
              <w:rPr>
                <w:color w:val="000000"/>
                <w:sz w:val="20"/>
              </w:rPr>
              <w:t xml:space="preserve"> "Об утверждении Правил организации работы по подготовке, экспертизе, апробации и проведению мониторинга, изданию учебников, учебно-методических комплексов и учебно-методических пособий" приказ Министра образования и науки Республики Казахстан от 24 июля 2012 года № 344. Зарегистрирован в Реестре государственной регистрации нормативных правовых актов № 7876.</w:t>
            </w:r>
          </w:p>
        </w:tc>
      </w:tr>
      <w:tr w:rsidR="00CD7126" w14:paraId="0ECEA5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E0328" w14:textId="77777777" w:rsidR="00CD7126" w:rsidRDefault="00000000">
            <w:pPr>
              <w:spacing w:after="20"/>
              <w:ind w:left="20"/>
              <w:jc w:val="both"/>
            </w:pPr>
            <w:r>
              <w:rPr>
                <w:color w:val="000000"/>
                <w:sz w:val="20"/>
              </w:rPr>
              <w:t>468.</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BDA9E"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16.08.2023 № 339/НҚ (вводится в действие по истечении десяти календарных дней после дня его первого официального опубликования).</w:t>
            </w:r>
          </w:p>
        </w:tc>
      </w:tr>
      <w:tr w:rsidR="00CD7126" w14:paraId="41963E3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D0DC0" w14:textId="77777777" w:rsidR="00CD7126" w:rsidRDefault="00000000">
            <w:pPr>
              <w:spacing w:after="20"/>
              <w:ind w:left="20"/>
              <w:jc w:val="both"/>
            </w:pPr>
            <w:r>
              <w:rPr>
                <w:color w:val="000000"/>
                <w:sz w:val="20"/>
              </w:rPr>
              <w:t>469.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5584A" w14:textId="77777777" w:rsidR="00CD7126" w:rsidRDefault="00000000">
            <w:pPr>
              <w:spacing w:after="20"/>
              <w:ind w:left="20"/>
              <w:jc w:val="both"/>
            </w:pPr>
            <w:r>
              <w:rPr>
                <w:color w:val="000000"/>
                <w:sz w:val="20"/>
              </w:rPr>
              <w:t>00802005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8EB0C" w14:textId="77777777" w:rsidR="00CD7126" w:rsidRDefault="00000000">
            <w:pPr>
              <w:spacing w:after="20"/>
              <w:ind w:left="20"/>
              <w:jc w:val="both"/>
            </w:pPr>
            <w:r>
              <w:rPr>
                <w:color w:val="000000"/>
                <w:sz w:val="20"/>
              </w:rPr>
              <w:t>Выдача лицензии на экспорт коллекционных материалов по минералогии, палеонтологии, костей ископаемых животных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DEEDE" w14:textId="77777777" w:rsidR="00CD7126" w:rsidRDefault="00CD7126">
            <w:pPr>
              <w:spacing w:after="20"/>
              <w:ind w:left="20"/>
              <w:jc w:val="both"/>
            </w:pPr>
          </w:p>
          <w:p w14:paraId="6B61ADB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30580"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6D140"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экспорт коллекционных материалов по минералогии, палеонтологии, костей ископаемых животных" приказ Министра образования и науки Республики Казахстан от 24 августа 2020 года № 363. Зарегистрирован в Реестре государственной регистрации нормативных правовых актов № 21129.</w:t>
            </w:r>
          </w:p>
        </w:tc>
      </w:tr>
      <w:tr w:rsidR="00CD7126" w14:paraId="2065B02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EC0FE" w14:textId="77777777" w:rsidR="00CD7126" w:rsidRDefault="00000000">
            <w:pPr>
              <w:spacing w:after="20"/>
              <w:ind w:left="20"/>
              <w:jc w:val="both"/>
            </w:pPr>
            <w:r>
              <w:rPr>
                <w:color w:val="000000"/>
                <w:sz w:val="20"/>
              </w:rPr>
              <w:t>470.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E9C66" w14:textId="77777777" w:rsidR="00CD7126" w:rsidRDefault="00000000">
            <w:pPr>
              <w:spacing w:after="20"/>
              <w:ind w:left="20"/>
              <w:jc w:val="both"/>
            </w:pPr>
            <w:r>
              <w:rPr>
                <w:color w:val="000000"/>
                <w:sz w:val="20"/>
              </w:rPr>
              <w:t>00802006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E2E3E0" w14:textId="77777777" w:rsidR="00CD7126" w:rsidRDefault="00000000">
            <w:pPr>
              <w:spacing w:after="20"/>
              <w:ind w:left="20"/>
              <w:jc w:val="both"/>
            </w:pPr>
            <w:r>
              <w:rPr>
                <w:color w:val="000000"/>
                <w:sz w:val="20"/>
              </w:rPr>
              <w:t>Выдача лицензии на экспорт культурных ценностей, документов национальных архивных фондов, оригиналов архивных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CD4BB" w14:textId="77777777" w:rsidR="00CD7126" w:rsidRDefault="00CD7126">
            <w:pPr>
              <w:spacing w:after="20"/>
              <w:ind w:left="20"/>
              <w:jc w:val="both"/>
            </w:pPr>
          </w:p>
          <w:p w14:paraId="1B89C0E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B50BE"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53A2D"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экспорт культурных ценностей, документов национальных архивных фондов, оригиналов архивных документов" приказ Министра культуры и спорта Республики Казахстан от 25 мая 2020 года № 141. Зарегистрирован в Реестре государственной регистрации нормативных правовых актов № 20722.</w:t>
            </w:r>
          </w:p>
        </w:tc>
      </w:tr>
      <w:tr w:rsidR="00CD7126" w14:paraId="2555B4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4BAC3" w14:textId="77777777" w:rsidR="00CD7126" w:rsidRDefault="00000000">
            <w:pPr>
              <w:spacing w:after="20"/>
              <w:ind w:left="20"/>
              <w:jc w:val="both"/>
            </w:pPr>
            <w:r>
              <w:rPr>
                <w:color w:val="000000"/>
                <w:sz w:val="20"/>
              </w:rPr>
              <w:t>471.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1DB3D1" w14:textId="77777777" w:rsidR="00CD7126" w:rsidRDefault="00000000">
            <w:pPr>
              <w:spacing w:after="20"/>
              <w:ind w:left="20"/>
              <w:jc w:val="both"/>
            </w:pPr>
            <w:r>
              <w:rPr>
                <w:color w:val="000000"/>
                <w:sz w:val="20"/>
              </w:rPr>
              <w:t>00802006-1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81ED5" w14:textId="77777777" w:rsidR="00CD7126" w:rsidRDefault="00000000">
            <w:pPr>
              <w:spacing w:after="20"/>
              <w:ind w:left="20"/>
              <w:jc w:val="both"/>
            </w:pPr>
            <w:r>
              <w:rPr>
                <w:color w:val="000000"/>
                <w:sz w:val="20"/>
              </w:rPr>
              <w:t>Выдача лицензии на занятие образовательной деятельностью в сфере высшего 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3BD46" w14:textId="77777777" w:rsidR="00CD7126" w:rsidRDefault="00000000">
            <w:pPr>
              <w:spacing w:after="20"/>
              <w:ind w:left="20"/>
              <w:jc w:val="both"/>
            </w:pPr>
            <w:r>
              <w:rPr>
                <w:color w:val="000000"/>
                <w:sz w:val="20"/>
              </w:rPr>
              <w:t>Выдача лицензии и/или приложения к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5115D8" w14:textId="77777777" w:rsidR="00CD7126" w:rsidRDefault="00000000">
            <w:pPr>
              <w:spacing w:after="20"/>
              <w:ind w:left="20"/>
              <w:jc w:val="both"/>
            </w:pPr>
            <w:r>
              <w:rPr>
                <w:color w:val="000000"/>
                <w:sz w:val="20"/>
              </w:rPr>
              <w:t>МНВО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00392"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занятие образовательной деятельностью в сфере высшего и послевузовского образования" Приказ и.о. Министра науки и высшего образования Республики Казахстан от 29 ноября 2022 года № 164. Зарегистрирован в Министерстве юстиции Республики Казахстан 30 ноября 2022 года № 30832.</w:t>
            </w:r>
          </w:p>
        </w:tc>
      </w:tr>
      <w:tr w:rsidR="00CD7126" w14:paraId="6F3E0A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AA91B" w14:textId="77777777" w:rsidR="00CD7126" w:rsidRDefault="00000000">
            <w:pPr>
              <w:spacing w:after="20"/>
              <w:ind w:left="20"/>
              <w:jc w:val="both"/>
            </w:pPr>
            <w:r>
              <w:rPr>
                <w:color w:val="000000"/>
                <w:sz w:val="20"/>
              </w:rPr>
              <w:t>472.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64E65" w14:textId="77777777" w:rsidR="00CD7126" w:rsidRDefault="00000000">
            <w:pPr>
              <w:spacing w:after="20"/>
              <w:ind w:left="20"/>
              <w:jc w:val="both"/>
            </w:pPr>
            <w:r>
              <w:rPr>
                <w:color w:val="000000"/>
                <w:sz w:val="20"/>
              </w:rPr>
              <w:t>00802006-2</w:t>
            </w:r>
          </w:p>
        </w:tc>
        <w:tc>
          <w:tcPr>
            <w:tcW w:w="1230" w:type="dxa"/>
            <w:vMerge/>
            <w:tcBorders>
              <w:top w:val="nil"/>
              <w:left w:val="single" w:sz="5" w:space="0" w:color="CFCFCF"/>
              <w:bottom w:val="single" w:sz="5" w:space="0" w:color="CFCFCF"/>
              <w:right w:val="single" w:sz="5" w:space="0" w:color="CFCFCF"/>
            </w:tcBorders>
          </w:tcPr>
          <w:p w14:paraId="186A4D8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C65BE" w14:textId="77777777" w:rsidR="00CD7126" w:rsidRDefault="00000000">
            <w:pPr>
              <w:spacing w:after="20"/>
              <w:ind w:left="20"/>
              <w:jc w:val="both"/>
            </w:pPr>
            <w:r>
              <w:rPr>
                <w:color w:val="000000"/>
                <w:sz w:val="20"/>
              </w:rPr>
              <w:t>Переоформление лицензии и/или приложения к ней</w:t>
            </w:r>
          </w:p>
        </w:tc>
        <w:tc>
          <w:tcPr>
            <w:tcW w:w="1230" w:type="dxa"/>
            <w:vMerge/>
            <w:tcBorders>
              <w:top w:val="nil"/>
              <w:left w:val="single" w:sz="5" w:space="0" w:color="CFCFCF"/>
              <w:bottom w:val="single" w:sz="5" w:space="0" w:color="CFCFCF"/>
              <w:right w:val="single" w:sz="5" w:space="0" w:color="CFCFCF"/>
            </w:tcBorders>
          </w:tcPr>
          <w:p w14:paraId="5F480A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9DA1AAB" w14:textId="77777777" w:rsidR="00CD7126" w:rsidRDefault="00CD7126"/>
        </w:tc>
      </w:tr>
      <w:tr w:rsidR="00CD7126" w14:paraId="596234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2BA2E" w14:textId="77777777" w:rsidR="00CD7126" w:rsidRDefault="00000000">
            <w:pPr>
              <w:spacing w:after="20"/>
              <w:ind w:left="20"/>
              <w:jc w:val="both"/>
            </w:pPr>
            <w:r>
              <w:rPr>
                <w:color w:val="000000"/>
                <w:sz w:val="20"/>
              </w:rPr>
              <w:t>473.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D4D40" w14:textId="77777777" w:rsidR="00CD7126" w:rsidRDefault="00000000">
            <w:pPr>
              <w:spacing w:after="20"/>
              <w:ind w:left="20"/>
              <w:jc w:val="both"/>
            </w:pPr>
            <w:r>
              <w:rPr>
                <w:color w:val="000000"/>
                <w:sz w:val="20"/>
              </w:rPr>
              <w:t>00802006-3</w:t>
            </w:r>
          </w:p>
        </w:tc>
        <w:tc>
          <w:tcPr>
            <w:tcW w:w="1230" w:type="dxa"/>
            <w:vMerge/>
            <w:tcBorders>
              <w:top w:val="nil"/>
              <w:left w:val="single" w:sz="5" w:space="0" w:color="CFCFCF"/>
              <w:bottom w:val="single" w:sz="5" w:space="0" w:color="CFCFCF"/>
              <w:right w:val="single" w:sz="5" w:space="0" w:color="CFCFCF"/>
            </w:tcBorders>
          </w:tcPr>
          <w:p w14:paraId="1109889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9B18B" w14:textId="77777777" w:rsidR="00CD7126" w:rsidRDefault="00000000">
            <w:pPr>
              <w:spacing w:after="20"/>
              <w:ind w:left="20"/>
              <w:jc w:val="both"/>
            </w:pPr>
            <w:r>
              <w:rPr>
                <w:color w:val="000000"/>
                <w:sz w:val="20"/>
              </w:rPr>
              <w:t>Переоформление лицензии и/или приложения к ней при реорганизации юридического лица</w:t>
            </w:r>
          </w:p>
        </w:tc>
        <w:tc>
          <w:tcPr>
            <w:tcW w:w="1230" w:type="dxa"/>
            <w:vMerge/>
            <w:tcBorders>
              <w:top w:val="nil"/>
              <w:left w:val="single" w:sz="5" w:space="0" w:color="CFCFCF"/>
              <w:bottom w:val="single" w:sz="5" w:space="0" w:color="CFCFCF"/>
              <w:right w:val="single" w:sz="5" w:space="0" w:color="CFCFCF"/>
            </w:tcBorders>
          </w:tcPr>
          <w:p w14:paraId="15ACED2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6139C5C" w14:textId="77777777" w:rsidR="00CD7126" w:rsidRDefault="00CD7126"/>
        </w:tc>
      </w:tr>
      <w:tr w:rsidR="00CD7126" w14:paraId="2CAE192C"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741DF5" w14:textId="77777777" w:rsidR="00CD7126" w:rsidRDefault="00000000">
            <w:pPr>
              <w:spacing w:after="20"/>
              <w:ind w:left="20"/>
              <w:jc w:val="both"/>
            </w:pPr>
            <w:r>
              <w:rPr>
                <w:color w:val="000000"/>
                <w:sz w:val="20"/>
              </w:rPr>
              <w:t>00803. Прочие государственные услуги в сфере образования и науки</w:t>
            </w:r>
          </w:p>
        </w:tc>
      </w:tr>
      <w:tr w:rsidR="00CD7126" w14:paraId="362B311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8664E" w14:textId="77777777" w:rsidR="00CD7126" w:rsidRDefault="00000000">
            <w:pPr>
              <w:spacing w:after="20"/>
              <w:ind w:left="20"/>
              <w:jc w:val="both"/>
            </w:pPr>
            <w:r>
              <w:rPr>
                <w:color w:val="000000"/>
                <w:sz w:val="20"/>
              </w:rPr>
              <w:t>474.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99674" w14:textId="77777777" w:rsidR="00CD7126" w:rsidRDefault="00000000">
            <w:pPr>
              <w:spacing w:after="20"/>
              <w:ind w:left="20"/>
              <w:jc w:val="both"/>
            </w:pPr>
            <w:r>
              <w:rPr>
                <w:color w:val="000000"/>
                <w:sz w:val="20"/>
              </w:rPr>
              <w:t>00803001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1DAAFF" w14:textId="77777777" w:rsidR="00CD7126" w:rsidRDefault="00000000">
            <w:pPr>
              <w:spacing w:after="20"/>
              <w:ind w:left="20"/>
              <w:jc w:val="both"/>
            </w:pPr>
            <w:r>
              <w:rPr>
                <w:color w:val="000000"/>
                <w:sz w:val="20"/>
              </w:rPr>
              <w:t>Предоставление общежития обучающимся в организациях высшего и (или)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5BDB8" w14:textId="77777777" w:rsidR="00CD7126" w:rsidRDefault="00CD7126">
            <w:pPr>
              <w:spacing w:after="20"/>
              <w:ind w:left="20"/>
              <w:jc w:val="both"/>
            </w:pPr>
          </w:p>
          <w:p w14:paraId="72BC27D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04CF3"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4DFD2" w14:textId="77777777" w:rsidR="00CD7126" w:rsidRDefault="00000000">
            <w:pPr>
              <w:spacing w:after="20"/>
              <w:ind w:left="20"/>
              <w:jc w:val="both"/>
            </w:pPr>
            <w:r>
              <w:rPr>
                <w:color w:val="000000"/>
                <w:sz w:val="20"/>
              </w:rPr>
              <w:t xml:space="preserve"> Об утверждении Правил распределения мест в общежитиях организаций высшего и (или) послевузовского образования Приказ Министра науки и высшего образования Республики Казахстан от 30 декабря 2022 года № 219. Зарегистрировано в Министерстве юстиции Республики Казахстан 4 января 2023 года № 31540.</w:t>
            </w:r>
          </w:p>
        </w:tc>
      </w:tr>
      <w:tr w:rsidR="00CD7126" w14:paraId="600C617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702DE" w14:textId="77777777" w:rsidR="00CD7126" w:rsidRDefault="00000000">
            <w:pPr>
              <w:spacing w:after="20"/>
              <w:ind w:left="20"/>
              <w:jc w:val="both"/>
            </w:pPr>
            <w:r>
              <w:rPr>
                <w:color w:val="000000"/>
                <w:sz w:val="20"/>
              </w:rPr>
              <w:t>475.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05CB60" w14:textId="77777777" w:rsidR="00CD7126" w:rsidRDefault="00000000">
            <w:pPr>
              <w:spacing w:after="20"/>
              <w:ind w:left="20"/>
              <w:jc w:val="both"/>
            </w:pPr>
            <w:r>
              <w:rPr>
                <w:color w:val="000000"/>
                <w:sz w:val="20"/>
              </w:rPr>
              <w:t>00803002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57FBB7" w14:textId="77777777" w:rsidR="00CD7126" w:rsidRDefault="00000000">
            <w:pPr>
              <w:spacing w:after="20"/>
              <w:ind w:left="20"/>
              <w:jc w:val="both"/>
            </w:pPr>
            <w:r>
              <w:rPr>
                <w:color w:val="000000"/>
                <w:sz w:val="20"/>
              </w:rPr>
              <w:t>Предоставление общежития обучающимся в организациях технического и профессионального, послесреднего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06D28" w14:textId="77777777" w:rsidR="00CD7126" w:rsidRDefault="00CD7126">
            <w:pPr>
              <w:spacing w:after="20"/>
              <w:ind w:left="20"/>
              <w:jc w:val="both"/>
            </w:pPr>
          </w:p>
          <w:p w14:paraId="0B484A9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611E2C"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F7019" w14:textId="77777777" w:rsidR="00CD7126" w:rsidRDefault="00000000">
            <w:pPr>
              <w:spacing w:after="20"/>
              <w:ind w:left="20"/>
              <w:jc w:val="both"/>
            </w:pPr>
            <w:r>
              <w:rPr>
                <w:color w:val="000000"/>
                <w:sz w:val="20"/>
              </w:rPr>
              <w:t xml:space="preserve"> "Об утверждении Правил распределения мест в общежитиях организаций образования" приказ Министра образования и науки Республики Казахстан от 22 января 2016 года № 66. Зарегистрирован в Реестре государственной регистрации нормативных правовых актов № 13487.</w:t>
            </w:r>
          </w:p>
        </w:tc>
      </w:tr>
      <w:tr w:rsidR="00CD7126" w14:paraId="236DDB8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52D10" w14:textId="77777777" w:rsidR="00CD7126" w:rsidRDefault="00000000">
            <w:pPr>
              <w:spacing w:after="20"/>
              <w:ind w:left="20"/>
              <w:jc w:val="both"/>
            </w:pPr>
            <w:r>
              <w:rPr>
                <w:color w:val="000000"/>
                <w:sz w:val="20"/>
              </w:rPr>
              <w:t>476.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E962E" w14:textId="77777777" w:rsidR="00CD7126" w:rsidRDefault="00000000">
            <w:pPr>
              <w:spacing w:after="20"/>
              <w:ind w:left="20"/>
              <w:jc w:val="both"/>
            </w:pPr>
            <w:r>
              <w:rPr>
                <w:color w:val="000000"/>
                <w:sz w:val="20"/>
              </w:rPr>
              <w:t>00803003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4349C" w14:textId="77777777" w:rsidR="00CD7126" w:rsidRDefault="00000000">
            <w:pPr>
              <w:spacing w:after="20"/>
              <w:ind w:left="20"/>
              <w:jc w:val="both"/>
            </w:pPr>
            <w:r>
              <w:rPr>
                <w:color w:val="000000"/>
                <w:sz w:val="20"/>
              </w:rPr>
              <w:t>Проведение государственной научно-технической экспертизы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30C9B" w14:textId="77777777" w:rsidR="00CD7126" w:rsidRDefault="00CD7126">
            <w:pPr>
              <w:spacing w:after="20"/>
              <w:ind w:left="20"/>
              <w:jc w:val="both"/>
            </w:pPr>
          </w:p>
          <w:p w14:paraId="1457582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E5CDC"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D4BB2" w14:textId="77777777" w:rsidR="00CD7126" w:rsidRDefault="00000000">
            <w:pPr>
              <w:spacing w:after="20"/>
              <w:ind w:left="20"/>
              <w:jc w:val="both"/>
            </w:pPr>
            <w:r>
              <w:rPr>
                <w:color w:val="000000"/>
                <w:sz w:val="20"/>
              </w:rPr>
              <w:t xml:space="preserve"> Об утверждении Правил оказания государственной услуги "Проведение государственной научно-технической экспертизы" приказ Министра образования и науки Республики Казахстан от 4 июня 2020 года № 229. Зарегистрирован в Реестре государственной регистрации нормативных правовых актов № 20821.</w:t>
            </w:r>
          </w:p>
        </w:tc>
      </w:tr>
      <w:tr w:rsidR="00CD7126" w14:paraId="635168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8BD197" w14:textId="77777777" w:rsidR="00CD7126" w:rsidRDefault="00000000">
            <w:pPr>
              <w:spacing w:after="20"/>
              <w:ind w:left="20"/>
              <w:jc w:val="both"/>
            </w:pPr>
            <w:r>
              <w:rPr>
                <w:color w:val="000000"/>
                <w:sz w:val="20"/>
              </w:rPr>
              <w:t>477.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457E3" w14:textId="77777777" w:rsidR="00CD7126" w:rsidRDefault="00000000">
            <w:pPr>
              <w:spacing w:after="20"/>
              <w:ind w:left="20"/>
              <w:jc w:val="both"/>
            </w:pPr>
            <w:r>
              <w:rPr>
                <w:color w:val="000000"/>
                <w:sz w:val="20"/>
              </w:rPr>
              <w:t>00803004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C649F" w14:textId="77777777" w:rsidR="00CD7126" w:rsidRDefault="00000000">
            <w:pPr>
              <w:spacing w:after="20"/>
              <w:ind w:left="20"/>
              <w:jc w:val="both"/>
            </w:pPr>
            <w:r>
              <w:rPr>
                <w:color w:val="000000"/>
                <w:sz w:val="20"/>
              </w:rPr>
              <w:t>Признание документов о среднем, техническом и профессиональном, послесреднем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D1AB3" w14:textId="77777777" w:rsidR="00CD7126" w:rsidRDefault="00000000">
            <w:pPr>
              <w:spacing w:after="20"/>
              <w:ind w:left="20"/>
              <w:jc w:val="both"/>
            </w:pPr>
            <w:r>
              <w:rPr>
                <w:color w:val="000000"/>
                <w:sz w:val="20"/>
              </w:rPr>
              <w:t>Признание документов о среднем, техническом и профессиональном, послесреднем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6374A" w14:textId="77777777" w:rsidR="00CD7126" w:rsidRDefault="00000000">
            <w:pPr>
              <w:spacing w:after="20"/>
              <w:ind w:left="20"/>
              <w:jc w:val="both"/>
            </w:pPr>
            <w:r>
              <w:rPr>
                <w:color w:val="000000"/>
                <w:sz w:val="20"/>
              </w:rPr>
              <w:t>МП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41229" w14:textId="77777777" w:rsidR="00CD7126" w:rsidRDefault="00000000">
            <w:pPr>
              <w:spacing w:after="20"/>
              <w:ind w:left="20"/>
              <w:jc w:val="both"/>
            </w:pPr>
            <w:r>
              <w:rPr>
                <w:color w:val="000000"/>
                <w:sz w:val="20"/>
              </w:rPr>
              <w:t xml:space="preserve"> "Об утверждении Правил признания документов о среднем, техническом и профессиональном, послесреднем образовании" приказ Министра просвещения Республики Казахстан от 28 июля 2023 года № 230.</w:t>
            </w:r>
          </w:p>
          <w:p w14:paraId="3A798789" w14:textId="77777777" w:rsidR="00CD7126" w:rsidRDefault="00000000">
            <w:pPr>
              <w:spacing w:after="20"/>
              <w:ind w:left="20"/>
              <w:jc w:val="both"/>
            </w:pPr>
            <w:r>
              <w:rPr>
                <w:color w:val="000000"/>
                <w:sz w:val="20"/>
              </w:rPr>
              <w:t>Зарегистрирован в Реестре государственной регистрации нормативных правовых актов № 33219.</w:t>
            </w:r>
          </w:p>
        </w:tc>
      </w:tr>
      <w:tr w:rsidR="00CD7126" w14:paraId="63F2D9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1163C" w14:textId="77777777" w:rsidR="00CD7126" w:rsidRDefault="00000000">
            <w:pPr>
              <w:spacing w:after="20"/>
              <w:ind w:left="20"/>
              <w:jc w:val="both"/>
            </w:pPr>
            <w:r>
              <w:rPr>
                <w:color w:val="000000"/>
                <w:sz w:val="20"/>
              </w:rPr>
              <w:t>478.</w:t>
            </w:r>
          </w:p>
        </w:tc>
        <w:tc>
          <w:tcPr>
            <w:tcW w:w="1230" w:type="dxa"/>
            <w:vMerge/>
            <w:tcBorders>
              <w:top w:val="nil"/>
              <w:left w:val="single" w:sz="5" w:space="0" w:color="CFCFCF"/>
              <w:bottom w:val="single" w:sz="5" w:space="0" w:color="CFCFCF"/>
              <w:right w:val="single" w:sz="5" w:space="0" w:color="CFCFCF"/>
            </w:tcBorders>
          </w:tcPr>
          <w:p w14:paraId="3B8EC40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F031E4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D6C8C" w14:textId="77777777" w:rsidR="00CD7126" w:rsidRDefault="00000000">
            <w:pPr>
              <w:spacing w:after="20"/>
              <w:ind w:left="20"/>
              <w:jc w:val="both"/>
            </w:pPr>
            <w:r>
              <w:rPr>
                <w:color w:val="000000"/>
                <w:sz w:val="20"/>
              </w:rPr>
              <w:t>Выдачи дубликатов о среднем, техническом и профессиональном, послесреднем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A2049" w14:textId="77777777" w:rsidR="00CD7126" w:rsidRDefault="00000000">
            <w:pPr>
              <w:spacing w:after="20"/>
              <w:ind w:left="20"/>
              <w:jc w:val="both"/>
            </w:pPr>
            <w:r>
              <w:rPr>
                <w:color w:val="000000"/>
                <w:sz w:val="20"/>
              </w:rPr>
              <w:t>МП</w:t>
            </w:r>
          </w:p>
        </w:tc>
        <w:tc>
          <w:tcPr>
            <w:tcW w:w="2460" w:type="dxa"/>
            <w:gridSpan w:val="2"/>
            <w:vMerge/>
            <w:tcBorders>
              <w:top w:val="nil"/>
              <w:left w:val="single" w:sz="5" w:space="0" w:color="CFCFCF"/>
              <w:bottom w:val="single" w:sz="5" w:space="0" w:color="CFCFCF"/>
              <w:right w:val="single" w:sz="5" w:space="0" w:color="CFCFCF"/>
            </w:tcBorders>
          </w:tcPr>
          <w:p w14:paraId="702559CC" w14:textId="77777777" w:rsidR="00CD7126" w:rsidRDefault="00CD7126"/>
        </w:tc>
      </w:tr>
      <w:tr w:rsidR="00CD7126" w14:paraId="50CE0B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59158" w14:textId="77777777" w:rsidR="00CD7126" w:rsidRDefault="00000000">
            <w:pPr>
              <w:spacing w:after="20"/>
              <w:ind w:left="20"/>
              <w:jc w:val="both"/>
            </w:pPr>
            <w:r>
              <w:rPr>
                <w:color w:val="000000"/>
                <w:sz w:val="20"/>
              </w:rPr>
              <w:t>479.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F5D274" w14:textId="77777777" w:rsidR="00CD7126" w:rsidRDefault="00000000">
            <w:pPr>
              <w:spacing w:after="20"/>
              <w:ind w:left="20"/>
              <w:jc w:val="both"/>
            </w:pPr>
            <w:r>
              <w:rPr>
                <w:color w:val="000000"/>
                <w:sz w:val="20"/>
              </w:rPr>
              <w:t>00803005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7A527" w14:textId="77777777" w:rsidR="00CD7126" w:rsidRDefault="00000000">
            <w:pPr>
              <w:spacing w:after="20"/>
              <w:ind w:left="20"/>
              <w:jc w:val="both"/>
            </w:pPr>
            <w:r>
              <w:rPr>
                <w:color w:val="000000"/>
                <w:sz w:val="20"/>
              </w:rPr>
              <w:t>Выдача дубликатов документов об основном среднем, общем среднем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A78A0E" w14:textId="77777777" w:rsidR="00CD7126" w:rsidRDefault="00CD7126">
            <w:pPr>
              <w:spacing w:after="20"/>
              <w:ind w:left="20"/>
              <w:jc w:val="both"/>
            </w:pPr>
          </w:p>
          <w:p w14:paraId="5D68207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245DA"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EA71F" w14:textId="77777777" w:rsidR="00CD7126" w:rsidRDefault="00000000">
            <w:pPr>
              <w:spacing w:after="20"/>
              <w:ind w:left="20"/>
              <w:jc w:val="both"/>
            </w:pPr>
            <w:r>
              <w:rPr>
                <w:color w:val="000000"/>
                <w:sz w:val="20"/>
              </w:rPr>
              <w:t xml:space="preserve"> "Об утверждении видов и форм документов об образовании государственного образца и Правил их выдачи" приказ Министра образования и науки Республики Казахстан от 28 января 2015 года № 39. Зарегистрирован в Реестре государственной регистрации нормативных правовых актов № 10348.</w:t>
            </w:r>
          </w:p>
        </w:tc>
      </w:tr>
      <w:tr w:rsidR="00CD7126" w14:paraId="2834F1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D2DE3" w14:textId="77777777" w:rsidR="00CD7126" w:rsidRDefault="00000000">
            <w:pPr>
              <w:spacing w:after="20"/>
              <w:ind w:left="20"/>
              <w:jc w:val="both"/>
            </w:pPr>
            <w:r>
              <w:rPr>
                <w:color w:val="000000"/>
                <w:sz w:val="20"/>
              </w:rPr>
              <w:t>480.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609E6" w14:textId="77777777" w:rsidR="00CD7126" w:rsidRDefault="00000000">
            <w:pPr>
              <w:spacing w:after="20"/>
              <w:ind w:left="20"/>
              <w:jc w:val="both"/>
            </w:pPr>
            <w:r>
              <w:rPr>
                <w:color w:val="000000"/>
                <w:sz w:val="20"/>
              </w:rPr>
              <w:t>00803006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68B62" w14:textId="77777777" w:rsidR="00CD7126" w:rsidRDefault="00000000">
            <w:pPr>
              <w:spacing w:after="20"/>
              <w:ind w:left="20"/>
              <w:jc w:val="both"/>
            </w:pPr>
            <w:r>
              <w:rPr>
                <w:color w:val="000000"/>
                <w:sz w:val="20"/>
              </w:rPr>
              <w:t>Выдача дубликатов документов о техническом и профессиональном, послесреднем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DE560" w14:textId="77777777" w:rsidR="00CD7126" w:rsidRDefault="00CD7126">
            <w:pPr>
              <w:spacing w:after="20"/>
              <w:ind w:left="20"/>
              <w:jc w:val="both"/>
            </w:pPr>
          </w:p>
          <w:p w14:paraId="67D5653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A05C5"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C0EEA" w14:textId="77777777" w:rsidR="00CD7126" w:rsidRDefault="00000000">
            <w:pPr>
              <w:spacing w:after="20"/>
              <w:ind w:left="20"/>
              <w:jc w:val="both"/>
            </w:pPr>
            <w:r>
              <w:rPr>
                <w:color w:val="000000"/>
                <w:sz w:val="20"/>
              </w:rPr>
              <w:t xml:space="preserve"> "Об утверждении видов и форм документов об образовании государственного образца и Правил их выдачи" приказ Министра образования и науки Республики Казахстан от 28 января 2015 года № 39. Зарегистрирован в Реестре государственной регистрации нормативных правовых актов № 10348.</w:t>
            </w:r>
          </w:p>
        </w:tc>
      </w:tr>
      <w:tr w:rsidR="00CD7126" w14:paraId="63E9DC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87CE9" w14:textId="77777777" w:rsidR="00CD7126" w:rsidRDefault="00000000">
            <w:pPr>
              <w:spacing w:after="20"/>
              <w:ind w:left="20"/>
              <w:jc w:val="both"/>
            </w:pPr>
            <w:r>
              <w:rPr>
                <w:color w:val="000000"/>
                <w:sz w:val="20"/>
              </w:rPr>
              <w:t>481.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C9F25" w14:textId="77777777" w:rsidR="00CD7126" w:rsidRDefault="00000000">
            <w:pPr>
              <w:spacing w:after="20"/>
              <w:ind w:left="20"/>
              <w:jc w:val="both"/>
            </w:pPr>
            <w:r>
              <w:rPr>
                <w:color w:val="000000"/>
                <w:sz w:val="20"/>
              </w:rPr>
              <w:t>00803007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21BE1" w14:textId="77777777" w:rsidR="00CD7126" w:rsidRDefault="00000000">
            <w:pPr>
              <w:spacing w:after="20"/>
              <w:ind w:left="20"/>
              <w:jc w:val="both"/>
            </w:pPr>
            <w:r>
              <w:rPr>
                <w:color w:val="000000"/>
                <w:sz w:val="20"/>
              </w:rPr>
              <w:t>Выдача дубликатов документов о высшем и (или) послевузовском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46931" w14:textId="77777777" w:rsidR="00CD7126" w:rsidRDefault="00CD7126">
            <w:pPr>
              <w:spacing w:after="20"/>
              <w:ind w:left="20"/>
              <w:jc w:val="both"/>
            </w:pPr>
          </w:p>
          <w:p w14:paraId="55E4709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F3694"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DA5AE" w14:textId="77777777" w:rsidR="00CD7126" w:rsidRDefault="00000000">
            <w:pPr>
              <w:spacing w:after="20"/>
              <w:ind w:left="20"/>
              <w:jc w:val="both"/>
            </w:pPr>
            <w:r>
              <w:rPr>
                <w:color w:val="000000"/>
                <w:sz w:val="20"/>
              </w:rPr>
              <w:t xml:space="preserve"> "Об утверждении видов документов о высшем и (или) послевузовском образовании, формы документов о высшем и (или) послевузовском образовании государственного образца и правил их учета и выдачи, основных требований к содержанию документов о высшем и (или) послевузовском образовании собственного образца и правил их учета и выдачи" приказ Министра науки и высшего образования Республики Казахстан от 10 февраля 2023 года № 47. Зарегистрирован в Реестре государственной регистрации нормативных правовых актов № 31894.</w:t>
            </w:r>
          </w:p>
        </w:tc>
      </w:tr>
      <w:tr w:rsidR="00CD7126" w14:paraId="155D68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A6C77" w14:textId="77777777" w:rsidR="00CD7126" w:rsidRDefault="00000000">
            <w:pPr>
              <w:spacing w:after="20"/>
              <w:ind w:left="20"/>
              <w:jc w:val="both"/>
            </w:pPr>
            <w:r>
              <w:rPr>
                <w:color w:val="000000"/>
                <w:sz w:val="20"/>
              </w:rPr>
              <w:t>482.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FDFD4" w14:textId="77777777" w:rsidR="00CD7126" w:rsidRDefault="00000000">
            <w:pPr>
              <w:spacing w:after="20"/>
              <w:ind w:left="20"/>
              <w:jc w:val="both"/>
            </w:pPr>
            <w:r>
              <w:rPr>
                <w:color w:val="000000"/>
                <w:sz w:val="20"/>
              </w:rPr>
              <w:t>00803007-1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2AB69C" w14:textId="77777777" w:rsidR="00CD7126" w:rsidRDefault="00000000">
            <w:pPr>
              <w:spacing w:after="20"/>
              <w:ind w:left="20"/>
              <w:jc w:val="both"/>
            </w:pPr>
            <w:r>
              <w:rPr>
                <w:color w:val="000000"/>
                <w:sz w:val="20"/>
              </w:rPr>
              <w:t>Актуализация (корректировка) сведений о документах об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C5C68" w14:textId="77777777" w:rsidR="00CD7126" w:rsidRDefault="00CD7126">
            <w:pPr>
              <w:spacing w:after="20"/>
              <w:ind w:left="20"/>
              <w:jc w:val="both"/>
            </w:pPr>
          </w:p>
          <w:p w14:paraId="4F61E49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C24E9"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710299" w14:textId="77777777" w:rsidR="00CD7126" w:rsidRDefault="00CD7126">
            <w:pPr>
              <w:spacing w:after="20"/>
              <w:ind w:left="20"/>
              <w:jc w:val="both"/>
            </w:pPr>
          </w:p>
          <w:p w14:paraId="5A7D561C" w14:textId="77777777" w:rsidR="00CD7126" w:rsidRDefault="00CD7126">
            <w:pPr>
              <w:spacing w:after="20"/>
              <w:ind w:left="20"/>
              <w:jc w:val="both"/>
            </w:pPr>
          </w:p>
        </w:tc>
      </w:tr>
      <w:tr w:rsidR="00CD7126" w14:paraId="6E93F13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4D1DE" w14:textId="77777777" w:rsidR="00CD7126" w:rsidRDefault="00000000">
            <w:pPr>
              <w:spacing w:after="20"/>
              <w:ind w:left="20"/>
              <w:jc w:val="both"/>
            </w:pPr>
            <w:r>
              <w:rPr>
                <w:color w:val="000000"/>
                <w:sz w:val="20"/>
              </w:rPr>
              <w:t>483.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40D82" w14:textId="77777777" w:rsidR="00CD7126" w:rsidRDefault="00000000">
            <w:pPr>
              <w:spacing w:after="20"/>
              <w:ind w:left="20"/>
              <w:jc w:val="both"/>
            </w:pPr>
            <w:r>
              <w:rPr>
                <w:color w:val="000000"/>
                <w:sz w:val="20"/>
              </w:rPr>
              <w:t>00803007-2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72898" w14:textId="77777777" w:rsidR="00CD7126" w:rsidRDefault="00000000">
            <w:pPr>
              <w:spacing w:after="20"/>
              <w:ind w:left="20"/>
              <w:jc w:val="both"/>
            </w:pPr>
            <w:r>
              <w:rPr>
                <w:color w:val="000000"/>
                <w:sz w:val="20"/>
              </w:rPr>
              <w:t>Актуализация (корректировка) сведений о документах об образовании высшего 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D0624" w14:textId="77777777" w:rsidR="00CD7126" w:rsidRDefault="00CD7126">
            <w:pPr>
              <w:spacing w:after="20"/>
              <w:ind w:left="20"/>
              <w:jc w:val="both"/>
            </w:pPr>
          </w:p>
          <w:p w14:paraId="6381726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E1B99"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5C267" w14:textId="77777777" w:rsidR="00CD7126" w:rsidRDefault="00CD7126">
            <w:pPr>
              <w:spacing w:after="20"/>
              <w:ind w:left="20"/>
              <w:jc w:val="both"/>
            </w:pPr>
          </w:p>
          <w:p w14:paraId="1F3FD325" w14:textId="77777777" w:rsidR="00CD7126" w:rsidRDefault="00CD7126">
            <w:pPr>
              <w:spacing w:after="20"/>
              <w:ind w:left="20"/>
              <w:jc w:val="both"/>
            </w:pPr>
          </w:p>
        </w:tc>
      </w:tr>
      <w:tr w:rsidR="00CD7126" w14:paraId="56FBAF8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A4684" w14:textId="77777777" w:rsidR="00CD7126" w:rsidRDefault="00000000">
            <w:pPr>
              <w:spacing w:after="20"/>
              <w:ind w:left="20"/>
              <w:jc w:val="both"/>
            </w:pPr>
            <w:r>
              <w:rPr>
                <w:color w:val="000000"/>
                <w:sz w:val="20"/>
              </w:rPr>
              <w:t>484.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006F4" w14:textId="77777777" w:rsidR="00CD7126" w:rsidRDefault="00000000">
            <w:pPr>
              <w:spacing w:after="20"/>
              <w:ind w:left="20"/>
              <w:jc w:val="both"/>
            </w:pPr>
            <w:r>
              <w:rPr>
                <w:color w:val="000000"/>
                <w:sz w:val="20"/>
              </w:rPr>
              <w:t>00803008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77FAF" w14:textId="77777777" w:rsidR="00CD7126" w:rsidRDefault="00000000">
            <w:pPr>
              <w:spacing w:after="20"/>
              <w:ind w:left="20"/>
              <w:jc w:val="both"/>
            </w:pPr>
            <w:r>
              <w:rPr>
                <w:color w:val="000000"/>
                <w:sz w:val="20"/>
              </w:rPr>
              <w:t>Прием документов в организации технического и профессионального, послесреднего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A0329" w14:textId="77777777" w:rsidR="00CD7126" w:rsidRDefault="00CD7126">
            <w:pPr>
              <w:spacing w:after="20"/>
              <w:ind w:left="20"/>
              <w:jc w:val="both"/>
            </w:pPr>
          </w:p>
          <w:p w14:paraId="01782AA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8A66C"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57D10" w14:textId="77777777" w:rsidR="00CD7126" w:rsidRDefault="00000000">
            <w:pPr>
              <w:spacing w:after="20"/>
              <w:ind w:left="20"/>
              <w:jc w:val="both"/>
            </w:pPr>
            <w:r>
              <w:rPr>
                <w:color w:val="000000"/>
                <w:sz w:val="20"/>
              </w:rPr>
              <w:t xml:space="preserve"> "Об утверждении Типовых правил приема на обучение в организации образования, реализующие образовательные программы технического и профессионального, послесреднего образования" приказ Министра образования и науки Республики Казахстан от 18 октября 2018 года № 578. Зарегистрирован в Реестре государственной регистрации нормативных правовых актов № 17705.</w:t>
            </w:r>
          </w:p>
        </w:tc>
      </w:tr>
      <w:tr w:rsidR="00CD7126" w14:paraId="150E52D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A5472" w14:textId="77777777" w:rsidR="00CD7126" w:rsidRDefault="00000000">
            <w:pPr>
              <w:spacing w:after="20"/>
              <w:ind w:left="20"/>
              <w:jc w:val="both"/>
            </w:pPr>
            <w:r>
              <w:rPr>
                <w:color w:val="000000"/>
                <w:sz w:val="20"/>
              </w:rPr>
              <w:t>485.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650F0" w14:textId="77777777" w:rsidR="00CD7126" w:rsidRDefault="00000000">
            <w:pPr>
              <w:spacing w:after="20"/>
              <w:ind w:left="20"/>
              <w:jc w:val="both"/>
            </w:pPr>
            <w:r>
              <w:rPr>
                <w:color w:val="000000"/>
                <w:sz w:val="20"/>
              </w:rPr>
              <w:t>00803009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BD185" w14:textId="77777777" w:rsidR="00CD7126" w:rsidRDefault="00000000">
            <w:pPr>
              <w:spacing w:after="20"/>
              <w:ind w:left="20"/>
              <w:jc w:val="both"/>
            </w:pPr>
            <w:r>
              <w:rPr>
                <w:color w:val="000000"/>
                <w:sz w:val="20"/>
              </w:rPr>
              <w:t>Прием документов для участия в конкурсе на назначение первых руководителей государственных организаций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195FC" w14:textId="77777777" w:rsidR="00CD7126" w:rsidRDefault="00CD7126">
            <w:pPr>
              <w:spacing w:after="20"/>
              <w:ind w:left="20"/>
              <w:jc w:val="both"/>
            </w:pPr>
          </w:p>
          <w:p w14:paraId="4173C70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63EC4"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2B108" w14:textId="77777777" w:rsidR="00CD7126" w:rsidRDefault="00000000">
            <w:pPr>
              <w:spacing w:after="20"/>
              <w:ind w:left="20"/>
              <w:jc w:val="both"/>
            </w:pPr>
            <w:r>
              <w:rPr>
                <w:color w:val="000000"/>
                <w:sz w:val="20"/>
              </w:rPr>
              <w:t xml:space="preserve"> "Об утверждении Правил конкурсного замещения руководителей государственных организаций среднего, технического и профессионального, послесреднего образования и конкурсного назначения на должность руководителя государственной организации дошкольного, среднего образования, технического и профессионального, послесреднего и дополнительного образования" приказ Министра образования и науки Республики Казахстан от 21 февраля 2012 года № 57. Зарегистрирован в Реестре государственной регистрации нормативных правовых актов № 7495.</w:t>
            </w:r>
          </w:p>
        </w:tc>
      </w:tr>
      <w:tr w:rsidR="00CD7126" w14:paraId="7EAD562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D51F4" w14:textId="77777777" w:rsidR="00CD7126" w:rsidRDefault="00000000">
            <w:pPr>
              <w:spacing w:after="20"/>
              <w:ind w:left="20"/>
              <w:jc w:val="both"/>
            </w:pPr>
            <w:r>
              <w:rPr>
                <w:color w:val="000000"/>
                <w:sz w:val="20"/>
              </w:rPr>
              <w:t>486.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DF8E7" w14:textId="77777777" w:rsidR="00CD7126" w:rsidRDefault="00000000">
            <w:pPr>
              <w:spacing w:after="20"/>
              <w:ind w:left="20"/>
              <w:jc w:val="both"/>
            </w:pPr>
            <w:r>
              <w:rPr>
                <w:color w:val="000000"/>
                <w:sz w:val="20"/>
              </w:rPr>
              <w:t>00803011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261AD" w14:textId="77777777" w:rsidR="00CD7126" w:rsidRDefault="00000000">
            <w:pPr>
              <w:spacing w:after="20"/>
              <w:ind w:left="20"/>
              <w:jc w:val="both"/>
            </w:pPr>
            <w:r>
              <w:rPr>
                <w:color w:val="000000"/>
                <w:sz w:val="20"/>
              </w:rPr>
              <w:t>Прием работ на соискание премий в области науки, государственных научных стипендий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A06AF" w14:textId="77777777" w:rsidR="00CD7126" w:rsidRDefault="00000000">
            <w:pPr>
              <w:spacing w:after="20"/>
              <w:ind w:left="20"/>
              <w:jc w:val="both"/>
            </w:pPr>
            <w:r>
              <w:rPr>
                <w:color w:val="000000"/>
                <w:sz w:val="20"/>
              </w:rPr>
              <w:t>Прием работ на соискание премий в области науки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9F436F" w14:textId="77777777" w:rsidR="00CD7126" w:rsidRDefault="00000000">
            <w:pPr>
              <w:spacing w:after="20"/>
              <w:ind w:left="20"/>
              <w:jc w:val="both"/>
            </w:pPr>
            <w:r>
              <w:rPr>
                <w:color w:val="000000"/>
                <w:sz w:val="20"/>
              </w:rPr>
              <w:t>МНВО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EAEDAF" w14:textId="77777777" w:rsidR="00CD7126" w:rsidRDefault="00000000">
            <w:pPr>
              <w:spacing w:after="20"/>
              <w:ind w:left="20"/>
              <w:jc w:val="both"/>
            </w:pPr>
            <w:r>
              <w:rPr>
                <w:color w:val="000000"/>
                <w:sz w:val="20"/>
              </w:rPr>
              <w:t xml:space="preserve"> "Об утверждении Правил оказания государственной услуги "Прием работ на соискание премий в области науки, государственных научных стипендий" приказ Министра образования и науки Республики Казахстан от 11 июня 2020 года № 242. Зарегистрирован в Реестре государственной регистрации нормативных правовых актов № 20852</w:t>
            </w:r>
          </w:p>
        </w:tc>
      </w:tr>
      <w:tr w:rsidR="00CD7126" w14:paraId="775B093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CEC825" w14:textId="77777777" w:rsidR="00CD7126" w:rsidRDefault="00000000">
            <w:pPr>
              <w:spacing w:after="20"/>
              <w:ind w:left="20"/>
              <w:jc w:val="both"/>
            </w:pPr>
            <w:r>
              <w:rPr>
                <w:color w:val="000000"/>
                <w:sz w:val="20"/>
              </w:rPr>
              <w:t>487.</w:t>
            </w:r>
          </w:p>
        </w:tc>
        <w:tc>
          <w:tcPr>
            <w:tcW w:w="1230" w:type="dxa"/>
            <w:vMerge/>
            <w:tcBorders>
              <w:top w:val="nil"/>
              <w:left w:val="single" w:sz="5" w:space="0" w:color="CFCFCF"/>
              <w:bottom w:val="single" w:sz="5" w:space="0" w:color="CFCFCF"/>
              <w:right w:val="single" w:sz="5" w:space="0" w:color="CFCFCF"/>
            </w:tcBorders>
          </w:tcPr>
          <w:p w14:paraId="49E1134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AAD4A7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F39A8" w14:textId="77777777" w:rsidR="00CD7126" w:rsidRDefault="00000000">
            <w:pPr>
              <w:spacing w:after="20"/>
              <w:ind w:left="20"/>
              <w:jc w:val="both"/>
            </w:pPr>
            <w:r>
              <w:rPr>
                <w:color w:val="000000"/>
                <w:sz w:val="20"/>
              </w:rPr>
              <w:t>Прием работ на соискание государственных научных стипендий</w:t>
            </w:r>
          </w:p>
        </w:tc>
        <w:tc>
          <w:tcPr>
            <w:tcW w:w="1230" w:type="dxa"/>
            <w:vMerge/>
            <w:tcBorders>
              <w:top w:val="nil"/>
              <w:left w:val="single" w:sz="5" w:space="0" w:color="CFCFCF"/>
              <w:bottom w:val="single" w:sz="5" w:space="0" w:color="CFCFCF"/>
              <w:right w:val="single" w:sz="5" w:space="0" w:color="CFCFCF"/>
            </w:tcBorders>
          </w:tcPr>
          <w:p w14:paraId="7423CE3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CAB6C00" w14:textId="77777777" w:rsidR="00CD7126" w:rsidRDefault="00CD7126"/>
        </w:tc>
      </w:tr>
      <w:tr w:rsidR="00CD7126" w14:paraId="0C68D3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EC080" w14:textId="77777777" w:rsidR="00CD7126" w:rsidRDefault="00000000">
            <w:pPr>
              <w:spacing w:after="20"/>
              <w:ind w:left="20"/>
              <w:jc w:val="both"/>
            </w:pPr>
            <w:r>
              <w:rPr>
                <w:color w:val="000000"/>
                <w:sz w:val="20"/>
              </w:rPr>
              <w:t>487-1.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BF033" w14:textId="77777777" w:rsidR="00CD7126" w:rsidRDefault="00000000">
            <w:pPr>
              <w:spacing w:after="20"/>
              <w:ind w:left="20"/>
              <w:jc w:val="both"/>
            </w:pPr>
            <w:r>
              <w:rPr>
                <w:color w:val="000000"/>
                <w:sz w:val="20"/>
              </w:rPr>
              <w:t xml:space="preserve"> 00803011 -1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ABE8D" w14:textId="77777777" w:rsidR="00CD7126" w:rsidRDefault="00000000">
            <w:pPr>
              <w:spacing w:after="20"/>
              <w:ind w:left="20"/>
              <w:jc w:val="both"/>
            </w:pPr>
            <w:r>
              <w:rPr>
                <w:color w:val="000000"/>
                <w:sz w:val="20"/>
              </w:rPr>
              <w:t>Прием документов для участия в конкурсе на прохождение научных стажировок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D01F7" w14:textId="77777777" w:rsidR="00CD7126" w:rsidRDefault="00CD7126">
            <w:pPr>
              <w:spacing w:after="20"/>
              <w:ind w:left="20"/>
              <w:jc w:val="both"/>
            </w:pPr>
          </w:p>
          <w:p w14:paraId="21A112E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02920"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68358" w14:textId="77777777" w:rsidR="00CD7126" w:rsidRDefault="00CD7126">
            <w:pPr>
              <w:spacing w:after="20"/>
              <w:ind w:left="20"/>
              <w:jc w:val="both"/>
            </w:pPr>
          </w:p>
          <w:p w14:paraId="41B9B530" w14:textId="77777777" w:rsidR="00CD7126" w:rsidRDefault="00CD7126">
            <w:pPr>
              <w:spacing w:after="20"/>
              <w:ind w:left="20"/>
              <w:jc w:val="both"/>
            </w:pPr>
          </w:p>
        </w:tc>
      </w:tr>
      <w:tr w:rsidR="00CD7126" w14:paraId="7878CE9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10489" w14:textId="77777777" w:rsidR="00CD7126" w:rsidRDefault="00000000">
            <w:pPr>
              <w:spacing w:after="20"/>
              <w:ind w:left="20"/>
              <w:jc w:val="both"/>
            </w:pPr>
            <w:r>
              <w:rPr>
                <w:color w:val="000000"/>
                <w:sz w:val="20"/>
              </w:rPr>
              <w:t>488.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7B8AF" w14:textId="77777777" w:rsidR="00CD7126" w:rsidRDefault="00000000">
            <w:pPr>
              <w:spacing w:after="20"/>
              <w:ind w:left="20"/>
              <w:jc w:val="both"/>
            </w:pPr>
            <w:r>
              <w:rPr>
                <w:color w:val="000000"/>
                <w:sz w:val="20"/>
              </w:rPr>
              <w:t>00803012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250543" w14:textId="77777777" w:rsidR="00CD7126" w:rsidRDefault="00000000">
            <w:pPr>
              <w:spacing w:after="20"/>
              <w:ind w:left="20"/>
              <w:jc w:val="both"/>
            </w:pPr>
            <w:r>
              <w:rPr>
                <w:color w:val="000000"/>
                <w:sz w:val="20"/>
              </w:rPr>
              <w:t>Государственный учет научных, научно-технических проектов и программ, финансируемых из государственного бюджета, и отчетов по их выполнению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47C690" w14:textId="77777777" w:rsidR="00CD7126" w:rsidRDefault="00000000">
            <w:pPr>
              <w:spacing w:after="20"/>
              <w:ind w:left="20"/>
              <w:jc w:val="both"/>
            </w:pPr>
            <w:r>
              <w:rPr>
                <w:color w:val="000000"/>
                <w:sz w:val="20"/>
              </w:rPr>
              <w:t>Государственный учет научного, научно-технического проекта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995973" w14:textId="77777777" w:rsidR="00CD7126" w:rsidRDefault="00000000">
            <w:pPr>
              <w:spacing w:after="20"/>
              <w:ind w:left="20"/>
              <w:jc w:val="both"/>
            </w:pPr>
            <w:r>
              <w:rPr>
                <w:color w:val="000000"/>
                <w:sz w:val="20"/>
              </w:rPr>
              <w:t>МНВО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99A7F" w14:textId="77777777" w:rsidR="00CD7126" w:rsidRDefault="00000000">
            <w:pPr>
              <w:spacing w:after="20"/>
              <w:ind w:left="20"/>
              <w:jc w:val="both"/>
            </w:pPr>
            <w:r>
              <w:rPr>
                <w:color w:val="000000"/>
                <w:sz w:val="20"/>
              </w:rPr>
              <w:t xml:space="preserve"> "Об утверждении Правил государственного учета научных, научно-технических проектов и программ, финансируемых из государственного бюджета, и отчетов по их выполнению" приказ Министра образования и науки Республики Казахстан от 31 марта 2015 года № 149. Зарегистрирован в Реестре государственной регистрации нормативных правовых актов № 10885.</w:t>
            </w:r>
          </w:p>
        </w:tc>
      </w:tr>
      <w:tr w:rsidR="00CD7126" w14:paraId="00A79A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9F8CE" w14:textId="77777777" w:rsidR="00CD7126" w:rsidRDefault="00000000">
            <w:pPr>
              <w:spacing w:after="20"/>
              <w:ind w:left="20"/>
              <w:jc w:val="both"/>
            </w:pPr>
            <w:r>
              <w:rPr>
                <w:color w:val="000000"/>
                <w:sz w:val="20"/>
              </w:rPr>
              <w:t>489.</w:t>
            </w:r>
          </w:p>
        </w:tc>
        <w:tc>
          <w:tcPr>
            <w:tcW w:w="1230" w:type="dxa"/>
            <w:vMerge/>
            <w:tcBorders>
              <w:top w:val="nil"/>
              <w:left w:val="single" w:sz="5" w:space="0" w:color="CFCFCF"/>
              <w:bottom w:val="single" w:sz="5" w:space="0" w:color="CFCFCF"/>
              <w:right w:val="single" w:sz="5" w:space="0" w:color="CFCFCF"/>
            </w:tcBorders>
          </w:tcPr>
          <w:p w14:paraId="26EAC63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7C1E0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33504" w14:textId="77777777" w:rsidR="00CD7126" w:rsidRDefault="00000000">
            <w:pPr>
              <w:spacing w:after="20"/>
              <w:ind w:left="20"/>
              <w:jc w:val="both"/>
            </w:pPr>
            <w:r>
              <w:rPr>
                <w:color w:val="000000"/>
                <w:sz w:val="20"/>
              </w:rPr>
              <w:t>Государственный учет научной, научно-технической программы</w:t>
            </w:r>
          </w:p>
        </w:tc>
        <w:tc>
          <w:tcPr>
            <w:tcW w:w="1230" w:type="dxa"/>
            <w:vMerge/>
            <w:tcBorders>
              <w:top w:val="nil"/>
              <w:left w:val="single" w:sz="5" w:space="0" w:color="CFCFCF"/>
              <w:bottom w:val="single" w:sz="5" w:space="0" w:color="CFCFCF"/>
              <w:right w:val="single" w:sz="5" w:space="0" w:color="CFCFCF"/>
            </w:tcBorders>
          </w:tcPr>
          <w:p w14:paraId="58A59A9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4287F46" w14:textId="77777777" w:rsidR="00CD7126" w:rsidRDefault="00CD7126"/>
        </w:tc>
      </w:tr>
      <w:tr w:rsidR="00CD7126" w14:paraId="0E6893D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5E384" w14:textId="77777777" w:rsidR="00CD7126" w:rsidRDefault="00000000">
            <w:pPr>
              <w:spacing w:after="20"/>
              <w:ind w:left="20"/>
              <w:jc w:val="both"/>
            </w:pPr>
            <w:r>
              <w:rPr>
                <w:color w:val="000000"/>
                <w:sz w:val="20"/>
              </w:rPr>
              <w:t>490.</w:t>
            </w:r>
          </w:p>
        </w:tc>
        <w:tc>
          <w:tcPr>
            <w:tcW w:w="1230" w:type="dxa"/>
            <w:vMerge/>
            <w:tcBorders>
              <w:top w:val="nil"/>
              <w:left w:val="single" w:sz="5" w:space="0" w:color="CFCFCF"/>
              <w:bottom w:val="single" w:sz="5" w:space="0" w:color="CFCFCF"/>
              <w:right w:val="single" w:sz="5" w:space="0" w:color="CFCFCF"/>
            </w:tcBorders>
          </w:tcPr>
          <w:p w14:paraId="00861D5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42158F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FEACD" w14:textId="77777777" w:rsidR="00CD7126" w:rsidRDefault="00000000">
            <w:pPr>
              <w:spacing w:after="20"/>
              <w:ind w:left="20"/>
              <w:jc w:val="both"/>
            </w:pPr>
            <w:r>
              <w:rPr>
                <w:color w:val="000000"/>
                <w:sz w:val="20"/>
              </w:rPr>
              <w:t>Государственный учет отчета по выполнению научных, научно-технических проектов</w:t>
            </w:r>
          </w:p>
        </w:tc>
        <w:tc>
          <w:tcPr>
            <w:tcW w:w="1230" w:type="dxa"/>
            <w:vMerge/>
            <w:tcBorders>
              <w:top w:val="nil"/>
              <w:left w:val="single" w:sz="5" w:space="0" w:color="CFCFCF"/>
              <w:bottom w:val="single" w:sz="5" w:space="0" w:color="CFCFCF"/>
              <w:right w:val="single" w:sz="5" w:space="0" w:color="CFCFCF"/>
            </w:tcBorders>
          </w:tcPr>
          <w:p w14:paraId="40BFC0B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750B626" w14:textId="77777777" w:rsidR="00CD7126" w:rsidRDefault="00CD7126"/>
        </w:tc>
      </w:tr>
      <w:tr w:rsidR="00CD7126" w14:paraId="419152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C763F" w14:textId="77777777" w:rsidR="00CD7126" w:rsidRDefault="00000000">
            <w:pPr>
              <w:spacing w:after="20"/>
              <w:ind w:left="20"/>
              <w:jc w:val="both"/>
            </w:pPr>
            <w:r>
              <w:rPr>
                <w:color w:val="000000"/>
                <w:sz w:val="20"/>
              </w:rPr>
              <w:t>491.</w:t>
            </w:r>
          </w:p>
        </w:tc>
        <w:tc>
          <w:tcPr>
            <w:tcW w:w="1230" w:type="dxa"/>
            <w:vMerge/>
            <w:tcBorders>
              <w:top w:val="nil"/>
              <w:left w:val="single" w:sz="5" w:space="0" w:color="CFCFCF"/>
              <w:bottom w:val="single" w:sz="5" w:space="0" w:color="CFCFCF"/>
              <w:right w:val="single" w:sz="5" w:space="0" w:color="CFCFCF"/>
            </w:tcBorders>
          </w:tcPr>
          <w:p w14:paraId="5C51323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20148D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36106" w14:textId="77777777" w:rsidR="00CD7126" w:rsidRDefault="00000000">
            <w:pPr>
              <w:spacing w:after="20"/>
              <w:ind w:left="20"/>
              <w:jc w:val="both"/>
            </w:pPr>
            <w:r>
              <w:rPr>
                <w:color w:val="000000"/>
                <w:sz w:val="20"/>
              </w:rPr>
              <w:t>Государственный учет отчета по выполнению научной, научно-технической программы</w:t>
            </w:r>
          </w:p>
        </w:tc>
        <w:tc>
          <w:tcPr>
            <w:tcW w:w="1230" w:type="dxa"/>
            <w:vMerge/>
            <w:tcBorders>
              <w:top w:val="nil"/>
              <w:left w:val="single" w:sz="5" w:space="0" w:color="CFCFCF"/>
              <w:bottom w:val="single" w:sz="5" w:space="0" w:color="CFCFCF"/>
              <w:right w:val="single" w:sz="5" w:space="0" w:color="CFCFCF"/>
            </w:tcBorders>
          </w:tcPr>
          <w:p w14:paraId="77BE20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043C7C" w14:textId="77777777" w:rsidR="00CD7126" w:rsidRDefault="00CD7126"/>
        </w:tc>
      </w:tr>
      <w:tr w:rsidR="00CD7126" w14:paraId="5A41A66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DBFC9" w14:textId="77777777" w:rsidR="00CD7126" w:rsidRDefault="00000000">
            <w:pPr>
              <w:spacing w:after="20"/>
              <w:ind w:left="20"/>
              <w:jc w:val="both"/>
            </w:pPr>
            <w:r>
              <w:rPr>
                <w:color w:val="000000"/>
                <w:sz w:val="20"/>
              </w:rPr>
              <w:t>492.</w:t>
            </w:r>
          </w:p>
        </w:tc>
        <w:tc>
          <w:tcPr>
            <w:tcW w:w="1230" w:type="dxa"/>
            <w:vMerge/>
            <w:tcBorders>
              <w:top w:val="nil"/>
              <w:left w:val="single" w:sz="5" w:space="0" w:color="CFCFCF"/>
              <w:bottom w:val="single" w:sz="5" w:space="0" w:color="CFCFCF"/>
              <w:right w:val="single" w:sz="5" w:space="0" w:color="CFCFCF"/>
            </w:tcBorders>
          </w:tcPr>
          <w:p w14:paraId="4D836DF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61F795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01205" w14:textId="77777777" w:rsidR="00CD7126" w:rsidRDefault="00000000">
            <w:pPr>
              <w:spacing w:after="20"/>
              <w:ind w:left="20"/>
              <w:jc w:val="both"/>
            </w:pPr>
            <w:r>
              <w:rPr>
                <w:color w:val="000000"/>
                <w:sz w:val="20"/>
              </w:rPr>
              <w:t>Государственный учет результата научной и (или) научно-технической деятельности</w:t>
            </w:r>
          </w:p>
        </w:tc>
        <w:tc>
          <w:tcPr>
            <w:tcW w:w="1230" w:type="dxa"/>
            <w:vMerge/>
            <w:tcBorders>
              <w:top w:val="nil"/>
              <w:left w:val="single" w:sz="5" w:space="0" w:color="CFCFCF"/>
              <w:bottom w:val="single" w:sz="5" w:space="0" w:color="CFCFCF"/>
              <w:right w:val="single" w:sz="5" w:space="0" w:color="CFCFCF"/>
            </w:tcBorders>
          </w:tcPr>
          <w:p w14:paraId="0C4021D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5FB8CF" w14:textId="77777777" w:rsidR="00CD7126" w:rsidRDefault="00CD7126"/>
        </w:tc>
      </w:tr>
      <w:tr w:rsidR="00CD7126" w14:paraId="0B3553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9A904" w14:textId="77777777" w:rsidR="00CD7126" w:rsidRDefault="00000000">
            <w:pPr>
              <w:spacing w:after="20"/>
              <w:ind w:left="20"/>
              <w:jc w:val="both"/>
            </w:pPr>
            <w:r>
              <w:rPr>
                <w:color w:val="000000"/>
                <w:sz w:val="20"/>
              </w:rPr>
              <w:t>492-1.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5D1FF" w14:textId="77777777" w:rsidR="00CD7126" w:rsidRDefault="00000000">
            <w:pPr>
              <w:spacing w:after="20"/>
              <w:ind w:left="20"/>
              <w:jc w:val="both"/>
            </w:pPr>
            <w:r>
              <w:rPr>
                <w:color w:val="000000"/>
                <w:sz w:val="20"/>
              </w:rPr>
              <w:t xml:space="preserve"> 00803012 -1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611C7" w14:textId="77777777" w:rsidR="00CD7126" w:rsidRDefault="00000000">
            <w:pPr>
              <w:spacing w:after="20"/>
              <w:ind w:left="20"/>
              <w:jc w:val="both"/>
            </w:pPr>
            <w:r>
              <w:rPr>
                <w:color w:val="000000"/>
                <w:sz w:val="20"/>
              </w:rPr>
              <w:t>Регистрация диссертаций, защищенных на соискание ученой степени доктора философии (PhD), доктора по профилю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64FFF2" w14:textId="77777777" w:rsidR="00CD7126" w:rsidRDefault="00CD7126">
            <w:pPr>
              <w:spacing w:after="20"/>
              <w:ind w:left="20"/>
              <w:jc w:val="both"/>
            </w:pPr>
          </w:p>
          <w:p w14:paraId="58BBBC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965EF"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8524D" w14:textId="77777777" w:rsidR="00CD7126" w:rsidRDefault="00CD7126">
            <w:pPr>
              <w:spacing w:after="20"/>
              <w:ind w:left="20"/>
              <w:jc w:val="both"/>
            </w:pPr>
          </w:p>
          <w:p w14:paraId="5BBA0A98" w14:textId="77777777" w:rsidR="00CD7126" w:rsidRDefault="00CD7126">
            <w:pPr>
              <w:spacing w:after="20"/>
              <w:ind w:left="20"/>
              <w:jc w:val="both"/>
            </w:pPr>
          </w:p>
        </w:tc>
      </w:tr>
      <w:tr w:rsidR="00CD7126" w14:paraId="178B2F6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EAC94" w14:textId="77777777" w:rsidR="00CD7126" w:rsidRDefault="00000000">
            <w:pPr>
              <w:spacing w:after="20"/>
              <w:ind w:left="20"/>
              <w:jc w:val="both"/>
            </w:pPr>
            <w:r>
              <w:rPr>
                <w:color w:val="000000"/>
                <w:sz w:val="20"/>
              </w:rPr>
              <w:t>493.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F615E" w14:textId="77777777" w:rsidR="00CD7126" w:rsidRDefault="00000000">
            <w:pPr>
              <w:spacing w:after="20"/>
              <w:ind w:left="20"/>
              <w:jc w:val="both"/>
            </w:pPr>
            <w:r>
              <w:rPr>
                <w:color w:val="000000"/>
                <w:sz w:val="20"/>
              </w:rPr>
              <w:t>00803013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6FE15" w14:textId="77777777" w:rsidR="00CD7126" w:rsidRDefault="00000000">
            <w:pPr>
              <w:spacing w:after="20"/>
              <w:ind w:left="20"/>
              <w:jc w:val="both"/>
            </w:pPr>
            <w:r>
              <w:rPr>
                <w:color w:val="000000"/>
                <w:sz w:val="20"/>
              </w:rPr>
              <w:t>Перевод и восстановление обучающихся по типам организаций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E488B" w14:textId="77777777" w:rsidR="00CD7126" w:rsidRDefault="00000000">
            <w:pPr>
              <w:spacing w:after="20"/>
              <w:ind w:left="20"/>
              <w:jc w:val="both"/>
            </w:pPr>
            <w:r>
              <w:rPr>
                <w:color w:val="000000"/>
                <w:sz w:val="20"/>
              </w:rPr>
              <w:t>Перевод обучающихся по типам организаций образования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1B8F6" w14:textId="77777777" w:rsidR="00CD7126" w:rsidRDefault="00000000">
            <w:pPr>
              <w:spacing w:after="20"/>
              <w:ind w:left="20"/>
              <w:jc w:val="both"/>
            </w:pPr>
            <w:r>
              <w:rPr>
                <w:color w:val="000000"/>
                <w:sz w:val="20"/>
              </w:rPr>
              <w:t>МП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1A59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технического и профессионального, послесреднего образования" приказ Министра образования и науки Республики Казахстан от 20 января 2015 года № 19. Зарегистрирован в Реестре государственной регистрации нормативных правовых актов № 10297.</w:t>
            </w:r>
          </w:p>
        </w:tc>
      </w:tr>
      <w:tr w:rsidR="00CD7126" w14:paraId="36774C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A68B89" w14:textId="77777777" w:rsidR="00CD7126" w:rsidRDefault="00000000">
            <w:pPr>
              <w:spacing w:after="20"/>
              <w:ind w:left="20"/>
              <w:jc w:val="both"/>
            </w:pPr>
            <w:r>
              <w:rPr>
                <w:color w:val="000000"/>
                <w:sz w:val="20"/>
              </w:rPr>
              <w:t>494.</w:t>
            </w:r>
          </w:p>
        </w:tc>
        <w:tc>
          <w:tcPr>
            <w:tcW w:w="1230" w:type="dxa"/>
            <w:vMerge/>
            <w:tcBorders>
              <w:top w:val="nil"/>
              <w:left w:val="single" w:sz="5" w:space="0" w:color="CFCFCF"/>
              <w:bottom w:val="single" w:sz="5" w:space="0" w:color="CFCFCF"/>
              <w:right w:val="single" w:sz="5" w:space="0" w:color="CFCFCF"/>
            </w:tcBorders>
          </w:tcPr>
          <w:p w14:paraId="7D43F00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25CB7B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048D6" w14:textId="77777777" w:rsidR="00CD7126" w:rsidRDefault="00000000">
            <w:pPr>
              <w:spacing w:after="20"/>
              <w:ind w:left="20"/>
              <w:jc w:val="both"/>
            </w:pPr>
            <w:r>
              <w:rPr>
                <w:color w:val="000000"/>
                <w:sz w:val="20"/>
              </w:rPr>
              <w:t>Восстановление обучающихся по типам организаций образования</w:t>
            </w:r>
          </w:p>
        </w:tc>
        <w:tc>
          <w:tcPr>
            <w:tcW w:w="1230" w:type="dxa"/>
            <w:vMerge/>
            <w:tcBorders>
              <w:top w:val="nil"/>
              <w:left w:val="single" w:sz="5" w:space="0" w:color="CFCFCF"/>
              <w:bottom w:val="single" w:sz="5" w:space="0" w:color="CFCFCF"/>
              <w:right w:val="single" w:sz="5" w:space="0" w:color="CFCFCF"/>
            </w:tcBorders>
          </w:tcPr>
          <w:p w14:paraId="67F7086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0AC013" w14:textId="77777777" w:rsidR="00CD7126" w:rsidRDefault="00CD7126"/>
        </w:tc>
      </w:tr>
      <w:tr w:rsidR="00CD7126" w14:paraId="5B25F4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1574D" w14:textId="77777777" w:rsidR="00CD7126" w:rsidRDefault="00000000">
            <w:pPr>
              <w:spacing w:after="20"/>
              <w:ind w:left="20"/>
              <w:jc w:val="both"/>
            </w:pPr>
            <w:r>
              <w:rPr>
                <w:color w:val="000000"/>
                <w:sz w:val="20"/>
              </w:rPr>
              <w:t>495.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EE45D" w14:textId="77777777" w:rsidR="00CD7126" w:rsidRDefault="00000000">
            <w:pPr>
              <w:spacing w:after="20"/>
              <w:ind w:left="20"/>
              <w:jc w:val="both"/>
            </w:pPr>
            <w:r>
              <w:rPr>
                <w:color w:val="000000"/>
                <w:sz w:val="20"/>
              </w:rPr>
              <w:t>00803014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B90E4" w14:textId="77777777" w:rsidR="00CD7126" w:rsidRDefault="00000000">
            <w:pPr>
              <w:spacing w:after="20"/>
              <w:ind w:left="20"/>
              <w:jc w:val="both"/>
            </w:pPr>
            <w:r>
              <w:rPr>
                <w:color w:val="000000"/>
                <w:sz w:val="20"/>
              </w:rPr>
              <w:t>Прием документов для прохождения аттестации педагогов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22AC8" w14:textId="77777777" w:rsidR="00CD7126" w:rsidRDefault="00CD7126">
            <w:pPr>
              <w:spacing w:after="20"/>
              <w:ind w:left="20"/>
              <w:jc w:val="both"/>
            </w:pPr>
          </w:p>
          <w:p w14:paraId="17A01E1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F0D41"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C5997" w14:textId="77777777" w:rsidR="00CD7126" w:rsidRDefault="00000000">
            <w:pPr>
              <w:spacing w:after="20"/>
              <w:ind w:left="20"/>
              <w:jc w:val="both"/>
            </w:pPr>
            <w:r>
              <w:rPr>
                <w:color w:val="000000"/>
                <w:sz w:val="20"/>
              </w:rPr>
              <w:t xml:space="preserve"> "Об утверждении Правил и условий проведения аттестации педагогов, занимающих должности в организациях образования, реализующих общеобразовательные учебные программы дошкольного воспитания и обучения, начального, основного среднего и общего среднего образования, образовательные программы технического и профессионального, послесреднего, дополнительного образования и специальные учебные программы, и иных гражданских служащих в области образования и науки" приказ Министра образования и науки Республики Казахстан от 27 января 2016 года № 83. Зарегистрирован в Реестре государственной регистрации нормативных правовых актов № 13317.</w:t>
            </w:r>
          </w:p>
        </w:tc>
      </w:tr>
      <w:tr w:rsidR="00CD7126" w14:paraId="765E82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2B28F" w14:textId="77777777" w:rsidR="00CD7126" w:rsidRDefault="00000000">
            <w:pPr>
              <w:spacing w:after="20"/>
              <w:ind w:left="20"/>
              <w:jc w:val="both"/>
            </w:pPr>
            <w:r>
              <w:rPr>
                <w:color w:val="000000"/>
                <w:sz w:val="20"/>
              </w:rPr>
              <w:t>496.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8F05E" w14:textId="77777777" w:rsidR="00CD7126" w:rsidRDefault="00000000">
            <w:pPr>
              <w:spacing w:after="20"/>
              <w:ind w:left="20"/>
              <w:jc w:val="both"/>
            </w:pPr>
            <w:r>
              <w:rPr>
                <w:color w:val="000000"/>
                <w:sz w:val="20"/>
              </w:rPr>
              <w:t>00803016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A0683" w14:textId="77777777" w:rsidR="00CD7126" w:rsidRDefault="00000000">
            <w:pPr>
              <w:spacing w:after="20"/>
              <w:ind w:left="20"/>
              <w:jc w:val="both"/>
            </w:pPr>
            <w:r>
              <w:rPr>
                <w:color w:val="000000"/>
                <w:sz w:val="20"/>
              </w:rPr>
              <w:t>Выдача справки лицам, не завершившим техническое-профессиональное, послесреднее образование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A8AA8D" w14:textId="77777777" w:rsidR="00CD7126" w:rsidRDefault="00CD7126">
            <w:pPr>
              <w:spacing w:after="20"/>
              <w:ind w:left="20"/>
              <w:jc w:val="both"/>
            </w:pPr>
          </w:p>
          <w:p w14:paraId="59A3D0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9FE99"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92DC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технического и профессионального, послесреднего образования" приказ Министра образования и науки Республики Казахстан от 20 января 2015 года № 19. Зарегистрирован в Реестре государственной регистрации нормативных правовых актов № 10297.</w:t>
            </w:r>
          </w:p>
        </w:tc>
      </w:tr>
      <w:tr w:rsidR="00CD7126" w14:paraId="4DC575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2634F" w14:textId="77777777" w:rsidR="00CD7126" w:rsidRDefault="00000000">
            <w:pPr>
              <w:spacing w:after="20"/>
              <w:ind w:left="20"/>
              <w:jc w:val="both"/>
            </w:pPr>
            <w:r>
              <w:rPr>
                <w:color w:val="000000"/>
                <w:sz w:val="20"/>
              </w:rPr>
              <w:t>497.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8A059" w14:textId="77777777" w:rsidR="00CD7126" w:rsidRDefault="00000000">
            <w:pPr>
              <w:spacing w:after="20"/>
              <w:ind w:left="20"/>
              <w:jc w:val="both"/>
            </w:pPr>
            <w:r>
              <w:rPr>
                <w:color w:val="000000"/>
                <w:sz w:val="20"/>
              </w:rPr>
              <w:t>0 0 8 0 3 0 1 7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C3738" w14:textId="77777777" w:rsidR="00CD7126" w:rsidRDefault="00000000">
            <w:pPr>
              <w:spacing w:after="20"/>
              <w:ind w:left="20"/>
              <w:jc w:val="both"/>
            </w:pPr>
            <w:r>
              <w:rPr>
                <w:color w:val="000000"/>
                <w:sz w:val="20"/>
              </w:rPr>
              <w:t>Признание документов о высшем и послевузовском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F44BA" w14:textId="77777777" w:rsidR="00CD7126" w:rsidRDefault="00000000">
            <w:pPr>
              <w:spacing w:after="20"/>
              <w:ind w:left="20"/>
              <w:jc w:val="both"/>
            </w:pPr>
            <w:r>
              <w:rPr>
                <w:color w:val="000000"/>
                <w:sz w:val="20"/>
              </w:rPr>
              <w:t>Признание документов о высшем и послевузовском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C3DD4" w14:textId="77777777" w:rsidR="00CD7126" w:rsidRDefault="00000000">
            <w:pPr>
              <w:spacing w:after="20"/>
              <w:ind w:left="20"/>
              <w:jc w:val="both"/>
            </w:pPr>
            <w:r>
              <w:rPr>
                <w:color w:val="000000"/>
                <w:sz w:val="20"/>
              </w:rPr>
              <w:t>МНВО</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CD8F0" w14:textId="77777777" w:rsidR="00CD7126" w:rsidRDefault="00000000">
            <w:pPr>
              <w:spacing w:after="20"/>
              <w:ind w:left="20"/>
              <w:jc w:val="both"/>
            </w:pPr>
            <w:r>
              <w:rPr>
                <w:color w:val="000000"/>
                <w:sz w:val="20"/>
              </w:rPr>
              <w:t>"Об утверждении Правил признания документов об образовании"</w:t>
            </w:r>
          </w:p>
          <w:p w14:paraId="392B50BF" w14:textId="77777777" w:rsidR="00CD7126" w:rsidRDefault="00000000">
            <w:pPr>
              <w:spacing w:after="20"/>
              <w:ind w:left="20"/>
              <w:jc w:val="both"/>
            </w:pPr>
            <w:r>
              <w:rPr>
                <w:color w:val="000000"/>
                <w:sz w:val="20"/>
              </w:rPr>
              <w:t>Приказ Министра науки и высшего образования Республики Казахстан от 12 июня 2023 года № 268. Зарегистрирован в Министерстве юстиции Республики Казахстан 15 июня 2023 года № 32800.</w:t>
            </w:r>
          </w:p>
        </w:tc>
      </w:tr>
      <w:tr w:rsidR="00CD7126" w14:paraId="71B10F1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8A91C" w14:textId="77777777" w:rsidR="00CD7126" w:rsidRDefault="00000000">
            <w:pPr>
              <w:spacing w:after="20"/>
              <w:ind w:left="20"/>
              <w:jc w:val="both"/>
            </w:pPr>
            <w:r>
              <w:rPr>
                <w:color w:val="000000"/>
                <w:sz w:val="20"/>
              </w:rPr>
              <w:t>498.</w:t>
            </w:r>
          </w:p>
        </w:tc>
        <w:tc>
          <w:tcPr>
            <w:tcW w:w="1230" w:type="dxa"/>
            <w:vMerge/>
            <w:tcBorders>
              <w:top w:val="nil"/>
              <w:left w:val="single" w:sz="5" w:space="0" w:color="CFCFCF"/>
              <w:bottom w:val="single" w:sz="5" w:space="0" w:color="CFCFCF"/>
              <w:right w:val="single" w:sz="5" w:space="0" w:color="CFCFCF"/>
            </w:tcBorders>
          </w:tcPr>
          <w:p w14:paraId="1D8C65A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23656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F69FDA" w14:textId="77777777" w:rsidR="00CD7126" w:rsidRDefault="00000000">
            <w:pPr>
              <w:spacing w:after="20"/>
              <w:ind w:left="20"/>
              <w:jc w:val="both"/>
            </w:pPr>
            <w:r>
              <w:rPr>
                <w:color w:val="000000"/>
                <w:sz w:val="20"/>
              </w:rPr>
              <w:t>Выдача дубликата удостоверения о признании документов о высшем и послевузовском образовании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F29D6" w14:textId="77777777" w:rsidR="00CD7126" w:rsidRDefault="00000000">
            <w:pPr>
              <w:spacing w:after="20"/>
              <w:ind w:left="20"/>
              <w:jc w:val="both"/>
            </w:pPr>
            <w:r>
              <w:rPr>
                <w:color w:val="000000"/>
                <w:sz w:val="20"/>
              </w:rPr>
              <w:t>МНВО</w:t>
            </w:r>
          </w:p>
        </w:tc>
        <w:tc>
          <w:tcPr>
            <w:tcW w:w="2460" w:type="dxa"/>
            <w:gridSpan w:val="2"/>
            <w:vMerge/>
            <w:tcBorders>
              <w:top w:val="nil"/>
              <w:left w:val="single" w:sz="5" w:space="0" w:color="CFCFCF"/>
              <w:bottom w:val="single" w:sz="5" w:space="0" w:color="CFCFCF"/>
              <w:right w:val="single" w:sz="5" w:space="0" w:color="CFCFCF"/>
            </w:tcBorders>
          </w:tcPr>
          <w:p w14:paraId="3BD4E70F" w14:textId="77777777" w:rsidR="00CD7126" w:rsidRDefault="00CD7126"/>
        </w:tc>
      </w:tr>
      <w:tr w:rsidR="00CD7126" w14:paraId="76CD1D6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C49EF" w14:textId="77777777" w:rsidR="00CD7126" w:rsidRDefault="00000000">
            <w:pPr>
              <w:spacing w:after="20"/>
              <w:ind w:left="20"/>
              <w:jc w:val="both"/>
            </w:pPr>
            <w:r>
              <w:rPr>
                <w:color w:val="000000"/>
                <w:sz w:val="20"/>
              </w:rPr>
              <w:t>009. Бизнес и предпринимательство</w:t>
            </w:r>
          </w:p>
        </w:tc>
      </w:tr>
      <w:tr w:rsidR="00CD7126" w14:paraId="5FD88E2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CFDFC" w14:textId="77777777" w:rsidR="00CD7126" w:rsidRDefault="00000000">
            <w:pPr>
              <w:spacing w:after="20"/>
              <w:ind w:left="20"/>
              <w:jc w:val="both"/>
            </w:pPr>
            <w:r>
              <w:rPr>
                <w:color w:val="000000"/>
                <w:sz w:val="20"/>
              </w:rPr>
              <w:t>00901. Начало бизнеса или частного предпринимательства</w:t>
            </w:r>
          </w:p>
        </w:tc>
      </w:tr>
      <w:tr w:rsidR="00CD7126" w14:paraId="130FC05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34831" w14:textId="77777777" w:rsidR="00CD7126" w:rsidRDefault="00000000">
            <w:pPr>
              <w:spacing w:after="20"/>
              <w:ind w:left="20"/>
              <w:jc w:val="both"/>
            </w:pPr>
            <w:r>
              <w:rPr>
                <w:color w:val="000000"/>
                <w:sz w:val="20"/>
              </w:rPr>
              <w:t>499.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52C3B" w14:textId="77777777" w:rsidR="00CD7126" w:rsidRDefault="00000000">
            <w:pPr>
              <w:spacing w:after="20"/>
              <w:ind w:left="20"/>
              <w:jc w:val="both"/>
            </w:pPr>
            <w:r>
              <w:rPr>
                <w:color w:val="000000"/>
                <w:sz w:val="20"/>
              </w:rPr>
              <w:t>00901001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EC8A0" w14:textId="77777777" w:rsidR="00CD7126" w:rsidRDefault="00000000">
            <w:pPr>
              <w:spacing w:after="20"/>
              <w:ind w:left="20"/>
              <w:jc w:val="both"/>
            </w:pPr>
            <w:r>
              <w:rPr>
                <w:color w:val="000000"/>
                <w:sz w:val="20"/>
              </w:rPr>
              <w:t>Государственная регистрация юридических лиц, учетная регистрация их филиалов и представительств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358E5" w14:textId="77777777" w:rsidR="00CD7126" w:rsidRDefault="00000000">
            <w:pPr>
              <w:spacing w:after="20"/>
              <w:ind w:left="20"/>
              <w:jc w:val="both"/>
            </w:pPr>
            <w:r>
              <w:rPr>
                <w:color w:val="000000"/>
                <w:sz w:val="20"/>
              </w:rPr>
              <w:t>Уведомление о начале осуществления предпринимательской деятельности (для субъектов малого предпринимательства)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640EC"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05A821"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6EAF59C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2DF50" w14:textId="77777777" w:rsidR="00CD7126" w:rsidRDefault="00000000">
            <w:pPr>
              <w:spacing w:after="20"/>
              <w:ind w:left="20"/>
              <w:jc w:val="both"/>
            </w:pPr>
            <w:r>
              <w:rPr>
                <w:color w:val="000000"/>
                <w:sz w:val="20"/>
              </w:rPr>
              <w:t>500.</w:t>
            </w:r>
          </w:p>
        </w:tc>
        <w:tc>
          <w:tcPr>
            <w:tcW w:w="1230" w:type="dxa"/>
            <w:vMerge/>
            <w:tcBorders>
              <w:top w:val="nil"/>
              <w:left w:val="single" w:sz="5" w:space="0" w:color="CFCFCF"/>
              <w:bottom w:val="single" w:sz="5" w:space="0" w:color="CFCFCF"/>
              <w:right w:val="single" w:sz="5" w:space="0" w:color="CFCFCF"/>
            </w:tcBorders>
          </w:tcPr>
          <w:p w14:paraId="2C4DD6C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1348A0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9FCED7" w14:textId="77777777" w:rsidR="00CD7126" w:rsidRDefault="00000000">
            <w:pPr>
              <w:spacing w:after="20"/>
              <w:ind w:left="20"/>
              <w:jc w:val="both"/>
            </w:pPr>
            <w:r>
              <w:rPr>
                <w:color w:val="000000"/>
                <w:sz w:val="20"/>
              </w:rPr>
              <w:t>Регистрация коммерческих юридических лиц</w:t>
            </w:r>
          </w:p>
        </w:tc>
        <w:tc>
          <w:tcPr>
            <w:tcW w:w="1230" w:type="dxa"/>
            <w:vMerge/>
            <w:tcBorders>
              <w:top w:val="nil"/>
              <w:left w:val="single" w:sz="5" w:space="0" w:color="CFCFCF"/>
              <w:bottom w:val="single" w:sz="5" w:space="0" w:color="CFCFCF"/>
              <w:right w:val="single" w:sz="5" w:space="0" w:color="CFCFCF"/>
            </w:tcBorders>
          </w:tcPr>
          <w:p w14:paraId="68CECC9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08BCFCA" w14:textId="77777777" w:rsidR="00CD7126" w:rsidRDefault="00CD7126"/>
        </w:tc>
      </w:tr>
      <w:tr w:rsidR="00CD7126" w14:paraId="2BC6FF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147951" w14:textId="77777777" w:rsidR="00CD7126" w:rsidRDefault="00000000">
            <w:pPr>
              <w:spacing w:after="20"/>
              <w:ind w:left="20"/>
              <w:jc w:val="both"/>
            </w:pPr>
            <w:r>
              <w:rPr>
                <w:color w:val="000000"/>
                <w:sz w:val="20"/>
              </w:rPr>
              <w:t>501.</w:t>
            </w:r>
          </w:p>
        </w:tc>
        <w:tc>
          <w:tcPr>
            <w:tcW w:w="1230" w:type="dxa"/>
            <w:vMerge/>
            <w:tcBorders>
              <w:top w:val="nil"/>
              <w:left w:val="single" w:sz="5" w:space="0" w:color="CFCFCF"/>
              <w:bottom w:val="single" w:sz="5" w:space="0" w:color="CFCFCF"/>
              <w:right w:val="single" w:sz="5" w:space="0" w:color="CFCFCF"/>
            </w:tcBorders>
          </w:tcPr>
          <w:p w14:paraId="247EF7A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5EFE31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E6C064" w14:textId="77777777" w:rsidR="00CD7126" w:rsidRDefault="00000000">
            <w:pPr>
              <w:spacing w:after="20"/>
              <w:ind w:left="20"/>
              <w:jc w:val="both"/>
            </w:pPr>
            <w:r>
              <w:rPr>
                <w:color w:val="000000"/>
                <w:sz w:val="20"/>
              </w:rPr>
              <w:t>Регистрация некоммерческих юридических лиц (политических партий, религиозное объединение, их филиалов и представительств)</w:t>
            </w:r>
          </w:p>
        </w:tc>
        <w:tc>
          <w:tcPr>
            <w:tcW w:w="1230" w:type="dxa"/>
            <w:vMerge/>
            <w:tcBorders>
              <w:top w:val="nil"/>
              <w:left w:val="single" w:sz="5" w:space="0" w:color="CFCFCF"/>
              <w:bottom w:val="single" w:sz="5" w:space="0" w:color="CFCFCF"/>
              <w:right w:val="single" w:sz="5" w:space="0" w:color="CFCFCF"/>
            </w:tcBorders>
          </w:tcPr>
          <w:p w14:paraId="056FA58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72E06C8" w14:textId="77777777" w:rsidR="00CD7126" w:rsidRDefault="00CD7126"/>
        </w:tc>
      </w:tr>
      <w:tr w:rsidR="00CD7126" w14:paraId="74DFED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9FC03" w14:textId="77777777" w:rsidR="00CD7126" w:rsidRDefault="00000000">
            <w:pPr>
              <w:spacing w:after="20"/>
              <w:ind w:left="20"/>
              <w:jc w:val="both"/>
            </w:pPr>
            <w:r>
              <w:rPr>
                <w:color w:val="000000"/>
                <w:sz w:val="20"/>
              </w:rPr>
              <w:t>502.</w:t>
            </w:r>
          </w:p>
        </w:tc>
        <w:tc>
          <w:tcPr>
            <w:tcW w:w="1230" w:type="dxa"/>
            <w:vMerge/>
            <w:tcBorders>
              <w:top w:val="nil"/>
              <w:left w:val="single" w:sz="5" w:space="0" w:color="CFCFCF"/>
              <w:bottom w:val="single" w:sz="5" w:space="0" w:color="CFCFCF"/>
              <w:right w:val="single" w:sz="5" w:space="0" w:color="CFCFCF"/>
            </w:tcBorders>
          </w:tcPr>
          <w:p w14:paraId="2785AB7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E0F22A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0821C" w14:textId="77777777" w:rsidR="00CD7126" w:rsidRDefault="00000000">
            <w:pPr>
              <w:spacing w:after="20"/>
              <w:ind w:left="20"/>
              <w:jc w:val="both"/>
            </w:pPr>
            <w:r>
              <w:rPr>
                <w:color w:val="000000"/>
                <w:sz w:val="20"/>
              </w:rPr>
              <w:t>Учетная регистрация филиалов и представительств</w:t>
            </w:r>
          </w:p>
        </w:tc>
        <w:tc>
          <w:tcPr>
            <w:tcW w:w="1230" w:type="dxa"/>
            <w:vMerge/>
            <w:tcBorders>
              <w:top w:val="nil"/>
              <w:left w:val="single" w:sz="5" w:space="0" w:color="CFCFCF"/>
              <w:bottom w:val="single" w:sz="5" w:space="0" w:color="CFCFCF"/>
              <w:right w:val="single" w:sz="5" w:space="0" w:color="CFCFCF"/>
            </w:tcBorders>
          </w:tcPr>
          <w:p w14:paraId="4F7C3D2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438205" w14:textId="77777777" w:rsidR="00CD7126" w:rsidRDefault="00CD7126"/>
        </w:tc>
      </w:tr>
      <w:tr w:rsidR="00CD7126" w14:paraId="1E6F8D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8F9CF" w14:textId="77777777" w:rsidR="00CD7126" w:rsidRDefault="00000000">
            <w:pPr>
              <w:spacing w:after="20"/>
              <w:ind w:left="20"/>
              <w:jc w:val="both"/>
            </w:pPr>
            <w:r>
              <w:rPr>
                <w:color w:val="000000"/>
                <w:sz w:val="20"/>
              </w:rPr>
              <w:t>503.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4468E" w14:textId="77777777" w:rsidR="00CD7126" w:rsidRDefault="00000000">
            <w:pPr>
              <w:spacing w:after="20"/>
              <w:ind w:left="20"/>
              <w:jc w:val="both"/>
            </w:pPr>
            <w:r>
              <w:rPr>
                <w:color w:val="000000"/>
                <w:sz w:val="20"/>
              </w:rPr>
              <w:t>00901001-1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36C96" w14:textId="77777777" w:rsidR="00CD7126" w:rsidRDefault="00000000">
            <w:pPr>
              <w:spacing w:after="20"/>
              <w:ind w:left="20"/>
              <w:jc w:val="both"/>
            </w:pPr>
            <w:r>
              <w:rPr>
                <w:color w:val="000000"/>
                <w:sz w:val="20"/>
              </w:rPr>
              <w:t xml:space="preserve"> Актуализация (корректировка) наименования юридических лиц, филиалов и представительств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97668" w14:textId="77777777" w:rsidR="00CD7126" w:rsidRDefault="00CD7126">
            <w:pPr>
              <w:spacing w:after="20"/>
              <w:ind w:left="20"/>
              <w:jc w:val="both"/>
            </w:pPr>
          </w:p>
          <w:p w14:paraId="25F056C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3EBE8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11D62" w14:textId="77777777" w:rsidR="00CD7126" w:rsidRDefault="00CD7126">
            <w:pPr>
              <w:spacing w:after="20"/>
              <w:ind w:left="20"/>
              <w:jc w:val="both"/>
            </w:pPr>
          </w:p>
          <w:p w14:paraId="5B712399" w14:textId="77777777" w:rsidR="00CD7126" w:rsidRDefault="00CD7126">
            <w:pPr>
              <w:spacing w:after="20"/>
              <w:ind w:left="20"/>
              <w:jc w:val="both"/>
            </w:pPr>
          </w:p>
        </w:tc>
      </w:tr>
      <w:tr w:rsidR="00CD7126" w14:paraId="3B1945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52D8F" w14:textId="77777777" w:rsidR="00CD7126" w:rsidRDefault="00000000">
            <w:pPr>
              <w:spacing w:after="20"/>
              <w:ind w:left="20"/>
              <w:jc w:val="both"/>
            </w:pPr>
            <w:r>
              <w:rPr>
                <w:color w:val="000000"/>
                <w:sz w:val="20"/>
              </w:rPr>
              <w:t>504.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19E3D" w14:textId="77777777" w:rsidR="00CD7126" w:rsidRDefault="00000000">
            <w:pPr>
              <w:spacing w:after="20"/>
              <w:ind w:left="20"/>
              <w:jc w:val="both"/>
            </w:pPr>
            <w:r>
              <w:rPr>
                <w:color w:val="000000"/>
                <w:sz w:val="20"/>
              </w:rPr>
              <w:t>00901002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07B73" w14:textId="77777777" w:rsidR="00CD7126" w:rsidRDefault="00000000">
            <w:pPr>
              <w:spacing w:after="20"/>
              <w:ind w:left="20"/>
              <w:jc w:val="both"/>
            </w:pPr>
            <w:r>
              <w:rPr>
                <w:color w:val="000000"/>
                <w:sz w:val="20"/>
              </w:rPr>
              <w:t>Государственная перерегистрация юридических лиц, учетная перерегистрация их филиалов и представительств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CDD32" w14:textId="77777777" w:rsidR="00CD7126" w:rsidRDefault="00000000">
            <w:pPr>
              <w:spacing w:after="20"/>
              <w:ind w:left="20"/>
              <w:jc w:val="both"/>
            </w:pPr>
            <w:r>
              <w:rPr>
                <w:color w:val="000000"/>
                <w:sz w:val="20"/>
              </w:rPr>
              <w:t>Изменение наименования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E88A7"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D3F11"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23FEAD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056B8" w14:textId="77777777" w:rsidR="00CD7126" w:rsidRDefault="00000000">
            <w:pPr>
              <w:spacing w:after="20"/>
              <w:ind w:left="20"/>
              <w:jc w:val="both"/>
            </w:pPr>
            <w:r>
              <w:rPr>
                <w:color w:val="000000"/>
                <w:sz w:val="20"/>
              </w:rPr>
              <w:t>505.</w:t>
            </w:r>
          </w:p>
        </w:tc>
        <w:tc>
          <w:tcPr>
            <w:tcW w:w="1230" w:type="dxa"/>
            <w:vMerge/>
            <w:tcBorders>
              <w:top w:val="nil"/>
              <w:left w:val="single" w:sz="5" w:space="0" w:color="CFCFCF"/>
              <w:bottom w:val="single" w:sz="5" w:space="0" w:color="CFCFCF"/>
              <w:right w:val="single" w:sz="5" w:space="0" w:color="CFCFCF"/>
            </w:tcBorders>
          </w:tcPr>
          <w:p w14:paraId="7D8BBC9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4CECE5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E9F38" w14:textId="77777777" w:rsidR="00CD7126" w:rsidRDefault="00000000">
            <w:pPr>
              <w:spacing w:after="20"/>
              <w:ind w:left="20"/>
              <w:jc w:val="both"/>
            </w:pPr>
            <w:r>
              <w:rPr>
                <w:color w:val="000000"/>
                <w:sz w:val="20"/>
              </w:rPr>
              <w:t>Уменьшения размера уставного капитала</w:t>
            </w:r>
          </w:p>
        </w:tc>
        <w:tc>
          <w:tcPr>
            <w:tcW w:w="1230" w:type="dxa"/>
            <w:vMerge/>
            <w:tcBorders>
              <w:top w:val="nil"/>
              <w:left w:val="single" w:sz="5" w:space="0" w:color="CFCFCF"/>
              <w:bottom w:val="single" w:sz="5" w:space="0" w:color="CFCFCF"/>
              <w:right w:val="single" w:sz="5" w:space="0" w:color="CFCFCF"/>
            </w:tcBorders>
          </w:tcPr>
          <w:p w14:paraId="5DBF096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4D96B86" w14:textId="77777777" w:rsidR="00CD7126" w:rsidRDefault="00CD7126"/>
        </w:tc>
      </w:tr>
      <w:tr w:rsidR="00CD7126" w14:paraId="1B82CD9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C6FD2" w14:textId="77777777" w:rsidR="00CD7126" w:rsidRDefault="00000000">
            <w:pPr>
              <w:spacing w:after="20"/>
              <w:ind w:left="20"/>
              <w:jc w:val="both"/>
            </w:pPr>
            <w:r>
              <w:rPr>
                <w:color w:val="000000"/>
                <w:sz w:val="20"/>
              </w:rPr>
              <w:t>506.</w:t>
            </w:r>
          </w:p>
        </w:tc>
        <w:tc>
          <w:tcPr>
            <w:tcW w:w="1230" w:type="dxa"/>
            <w:vMerge/>
            <w:tcBorders>
              <w:top w:val="nil"/>
              <w:left w:val="single" w:sz="5" w:space="0" w:color="CFCFCF"/>
              <w:bottom w:val="single" w:sz="5" w:space="0" w:color="CFCFCF"/>
              <w:right w:val="single" w:sz="5" w:space="0" w:color="CFCFCF"/>
            </w:tcBorders>
          </w:tcPr>
          <w:p w14:paraId="013AB9A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F1514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8C6B2" w14:textId="77777777" w:rsidR="00CD7126" w:rsidRDefault="00000000">
            <w:pPr>
              <w:spacing w:after="20"/>
              <w:ind w:left="20"/>
              <w:jc w:val="both"/>
            </w:pPr>
            <w:r>
              <w:rPr>
                <w:color w:val="000000"/>
                <w:sz w:val="20"/>
              </w:rPr>
              <w:t>Изменение состава участников (учредителей)</w:t>
            </w:r>
          </w:p>
        </w:tc>
        <w:tc>
          <w:tcPr>
            <w:tcW w:w="1230" w:type="dxa"/>
            <w:vMerge/>
            <w:tcBorders>
              <w:top w:val="nil"/>
              <w:left w:val="single" w:sz="5" w:space="0" w:color="CFCFCF"/>
              <w:bottom w:val="single" w:sz="5" w:space="0" w:color="CFCFCF"/>
              <w:right w:val="single" w:sz="5" w:space="0" w:color="CFCFCF"/>
            </w:tcBorders>
          </w:tcPr>
          <w:p w14:paraId="497B8A2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3700529" w14:textId="77777777" w:rsidR="00CD7126" w:rsidRDefault="00CD7126"/>
        </w:tc>
      </w:tr>
      <w:tr w:rsidR="00CD7126" w14:paraId="730284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4D4B9" w14:textId="77777777" w:rsidR="00CD7126" w:rsidRDefault="00000000">
            <w:pPr>
              <w:spacing w:after="20"/>
              <w:ind w:left="20"/>
              <w:jc w:val="both"/>
            </w:pPr>
            <w:r>
              <w:rPr>
                <w:color w:val="000000"/>
                <w:sz w:val="20"/>
              </w:rPr>
              <w:t>507.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174A8" w14:textId="77777777" w:rsidR="00CD7126" w:rsidRDefault="00000000">
            <w:pPr>
              <w:spacing w:after="20"/>
              <w:ind w:left="20"/>
              <w:jc w:val="both"/>
            </w:pPr>
            <w:r>
              <w:rPr>
                <w:color w:val="000000"/>
                <w:sz w:val="20"/>
              </w:rPr>
              <w:t>00901003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551464" w14:textId="77777777" w:rsidR="00CD7126" w:rsidRDefault="00000000">
            <w:pPr>
              <w:spacing w:after="20"/>
              <w:ind w:left="20"/>
              <w:jc w:val="both"/>
            </w:pPr>
            <w:r>
              <w:rPr>
                <w:color w:val="000000"/>
                <w:sz w:val="20"/>
              </w:rPr>
              <w:t>Выдача справки о регистрации (перерегистрации) юридических лиц, учетной регистрации (перерегистрации) их филиалов и представительств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C257B" w14:textId="77777777" w:rsidR="00CD7126" w:rsidRDefault="00000000">
            <w:pPr>
              <w:spacing w:after="20"/>
              <w:ind w:left="20"/>
              <w:jc w:val="both"/>
            </w:pPr>
            <w:r>
              <w:rPr>
                <w:color w:val="000000"/>
                <w:sz w:val="20"/>
              </w:rPr>
              <w:t>Выдача справки о регистрации (перерегистрации)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36C1C4"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44D33"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237580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26B6A" w14:textId="77777777" w:rsidR="00CD7126" w:rsidRDefault="00000000">
            <w:pPr>
              <w:spacing w:after="20"/>
              <w:ind w:left="20"/>
              <w:jc w:val="both"/>
            </w:pPr>
            <w:r>
              <w:rPr>
                <w:color w:val="000000"/>
                <w:sz w:val="20"/>
              </w:rPr>
              <w:t>507-1.</w:t>
            </w:r>
          </w:p>
        </w:tc>
        <w:tc>
          <w:tcPr>
            <w:tcW w:w="1230" w:type="dxa"/>
            <w:vMerge/>
            <w:tcBorders>
              <w:top w:val="nil"/>
              <w:left w:val="single" w:sz="5" w:space="0" w:color="CFCFCF"/>
              <w:bottom w:val="single" w:sz="5" w:space="0" w:color="CFCFCF"/>
              <w:right w:val="single" w:sz="5" w:space="0" w:color="CFCFCF"/>
            </w:tcBorders>
          </w:tcPr>
          <w:p w14:paraId="51CF89F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1EC950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1D441F" w14:textId="77777777" w:rsidR="00CD7126" w:rsidRDefault="00000000">
            <w:pPr>
              <w:spacing w:after="20"/>
              <w:ind w:left="20"/>
              <w:jc w:val="both"/>
            </w:pPr>
            <w:r>
              <w:rPr>
                <w:color w:val="000000"/>
                <w:sz w:val="20"/>
              </w:rPr>
              <w:t>Предоставление информации об учредителях и долях в уставном капитале (в т.ч. долей иностранного участия)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B1D4C"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02FC3C0" w14:textId="77777777" w:rsidR="00CD7126" w:rsidRDefault="00CD7126"/>
        </w:tc>
      </w:tr>
      <w:tr w:rsidR="00CD7126" w14:paraId="34836B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0601A" w14:textId="77777777" w:rsidR="00CD7126" w:rsidRDefault="00000000">
            <w:pPr>
              <w:spacing w:after="20"/>
              <w:ind w:left="20"/>
              <w:jc w:val="both"/>
            </w:pPr>
            <w:r>
              <w:rPr>
                <w:color w:val="000000"/>
                <w:sz w:val="20"/>
              </w:rPr>
              <w:t>507-2.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3AC8D" w14:textId="77777777" w:rsidR="00CD7126" w:rsidRDefault="00CD7126">
            <w:pPr>
              <w:spacing w:after="20"/>
              <w:ind w:left="20"/>
              <w:jc w:val="both"/>
            </w:pPr>
          </w:p>
          <w:p w14:paraId="416F4E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BB8D6" w14:textId="77777777" w:rsidR="00CD7126" w:rsidRDefault="00CD7126">
            <w:pPr>
              <w:spacing w:after="20"/>
              <w:ind w:left="20"/>
              <w:jc w:val="both"/>
            </w:pPr>
          </w:p>
          <w:p w14:paraId="508ED3E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4A09C" w14:textId="77777777" w:rsidR="00CD7126" w:rsidRDefault="00000000">
            <w:pPr>
              <w:spacing w:after="20"/>
              <w:ind w:left="20"/>
              <w:jc w:val="both"/>
            </w:pPr>
            <w:r>
              <w:rPr>
                <w:color w:val="000000"/>
                <w:sz w:val="20"/>
              </w:rPr>
              <w:t>Выписка из реестра юридических лиц (из Национального реестра бизнес-идентификационных номеров)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724A07"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EC1B6" w14:textId="77777777" w:rsidR="00CD7126" w:rsidRDefault="00CD7126">
            <w:pPr>
              <w:spacing w:after="20"/>
              <w:ind w:left="20"/>
              <w:jc w:val="both"/>
            </w:pPr>
          </w:p>
          <w:p w14:paraId="2FAA54C9" w14:textId="77777777" w:rsidR="00CD7126" w:rsidRDefault="00CD7126">
            <w:pPr>
              <w:spacing w:after="20"/>
              <w:ind w:left="20"/>
              <w:jc w:val="both"/>
            </w:pPr>
          </w:p>
        </w:tc>
      </w:tr>
      <w:tr w:rsidR="00CD7126" w14:paraId="64973D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4B357" w14:textId="77777777" w:rsidR="00CD7126" w:rsidRDefault="00000000">
            <w:pPr>
              <w:spacing w:after="20"/>
              <w:ind w:left="20"/>
              <w:jc w:val="both"/>
            </w:pPr>
            <w:r>
              <w:rPr>
                <w:color w:val="000000"/>
                <w:sz w:val="20"/>
              </w:rPr>
              <w:t>507-3.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0DEC2" w14:textId="77777777" w:rsidR="00CD7126" w:rsidRDefault="00CD7126">
            <w:pPr>
              <w:spacing w:after="20"/>
              <w:ind w:left="20"/>
              <w:jc w:val="both"/>
            </w:pPr>
          </w:p>
          <w:p w14:paraId="590E7D4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84371" w14:textId="77777777" w:rsidR="00CD7126" w:rsidRDefault="00CD7126">
            <w:pPr>
              <w:spacing w:after="20"/>
              <w:ind w:left="20"/>
              <w:jc w:val="both"/>
            </w:pPr>
          </w:p>
          <w:p w14:paraId="3870003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45635" w14:textId="77777777" w:rsidR="00CD7126" w:rsidRDefault="00000000">
            <w:pPr>
              <w:spacing w:after="20"/>
              <w:ind w:left="20"/>
              <w:jc w:val="both"/>
            </w:pPr>
            <w:r>
              <w:rPr>
                <w:color w:val="000000"/>
                <w:sz w:val="20"/>
              </w:rPr>
              <w:t>Предоставление информации об освобождении с должности руководителя юридического лица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BF323"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B7549" w14:textId="77777777" w:rsidR="00CD7126" w:rsidRDefault="00CD7126">
            <w:pPr>
              <w:spacing w:after="20"/>
              <w:ind w:left="20"/>
              <w:jc w:val="both"/>
            </w:pPr>
          </w:p>
          <w:p w14:paraId="2B6F36D4" w14:textId="77777777" w:rsidR="00CD7126" w:rsidRDefault="00CD7126">
            <w:pPr>
              <w:spacing w:after="20"/>
              <w:ind w:left="20"/>
              <w:jc w:val="both"/>
            </w:pPr>
          </w:p>
        </w:tc>
      </w:tr>
      <w:tr w:rsidR="00CD7126" w14:paraId="6A2CD4A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04E12" w14:textId="77777777" w:rsidR="00CD7126" w:rsidRDefault="00000000">
            <w:pPr>
              <w:spacing w:after="20"/>
              <w:ind w:left="20"/>
              <w:jc w:val="both"/>
            </w:pPr>
            <w:r>
              <w:rPr>
                <w:color w:val="000000"/>
                <w:sz w:val="20"/>
              </w:rPr>
              <w:t>508.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5FBCD8" w14:textId="77777777" w:rsidR="00CD7126" w:rsidRDefault="00000000">
            <w:pPr>
              <w:spacing w:after="20"/>
              <w:ind w:left="20"/>
              <w:jc w:val="both"/>
            </w:pPr>
            <w:r>
              <w:rPr>
                <w:color w:val="000000"/>
                <w:sz w:val="20"/>
              </w:rPr>
              <w:t>00901004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C55B3" w14:textId="77777777" w:rsidR="00CD7126" w:rsidRDefault="00000000">
            <w:pPr>
              <w:spacing w:after="20"/>
              <w:ind w:left="20"/>
              <w:jc w:val="both"/>
            </w:pPr>
            <w:r>
              <w:rPr>
                <w:color w:val="000000"/>
                <w:sz w:val="20"/>
              </w:rPr>
              <w:t>Государственная регистрация внесенных изменений и дополнений в учредительные документы юридического лица, не относящегося к субъекту частного предпринимательства, а также акционерного общества, положения об их филиалах (представительствах)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0ACCF" w14:textId="77777777" w:rsidR="00CD7126" w:rsidRDefault="00000000">
            <w:pPr>
              <w:spacing w:after="20"/>
              <w:ind w:left="20"/>
              <w:jc w:val="both"/>
            </w:pPr>
            <w:r>
              <w:rPr>
                <w:color w:val="000000"/>
                <w:sz w:val="20"/>
              </w:rPr>
              <w:t>В случае изменения места нахождения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279E9"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8BAB0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417DCC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7E656" w14:textId="77777777" w:rsidR="00CD7126" w:rsidRDefault="00000000">
            <w:pPr>
              <w:spacing w:after="20"/>
              <w:ind w:left="20"/>
              <w:jc w:val="both"/>
            </w:pPr>
            <w:r>
              <w:rPr>
                <w:color w:val="000000"/>
                <w:sz w:val="20"/>
              </w:rPr>
              <w:t>509.</w:t>
            </w:r>
          </w:p>
        </w:tc>
        <w:tc>
          <w:tcPr>
            <w:tcW w:w="1230" w:type="dxa"/>
            <w:vMerge/>
            <w:tcBorders>
              <w:top w:val="nil"/>
              <w:left w:val="single" w:sz="5" w:space="0" w:color="CFCFCF"/>
              <w:bottom w:val="single" w:sz="5" w:space="0" w:color="CFCFCF"/>
              <w:right w:val="single" w:sz="5" w:space="0" w:color="CFCFCF"/>
            </w:tcBorders>
          </w:tcPr>
          <w:p w14:paraId="5F7C43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D4542B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D4BDC" w14:textId="77777777" w:rsidR="00CD7126" w:rsidRDefault="00000000">
            <w:pPr>
              <w:spacing w:after="20"/>
              <w:ind w:left="20"/>
              <w:jc w:val="both"/>
            </w:pPr>
            <w:r>
              <w:rPr>
                <w:color w:val="000000"/>
                <w:sz w:val="20"/>
              </w:rPr>
              <w:t>Принятия устава (положения) в новой редакции</w:t>
            </w:r>
          </w:p>
        </w:tc>
        <w:tc>
          <w:tcPr>
            <w:tcW w:w="1230" w:type="dxa"/>
            <w:vMerge/>
            <w:tcBorders>
              <w:top w:val="nil"/>
              <w:left w:val="single" w:sz="5" w:space="0" w:color="CFCFCF"/>
              <w:bottom w:val="single" w:sz="5" w:space="0" w:color="CFCFCF"/>
              <w:right w:val="single" w:sz="5" w:space="0" w:color="CFCFCF"/>
            </w:tcBorders>
          </w:tcPr>
          <w:p w14:paraId="6FF4078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D24A6A" w14:textId="77777777" w:rsidR="00CD7126" w:rsidRDefault="00CD7126"/>
        </w:tc>
      </w:tr>
      <w:tr w:rsidR="00CD7126" w14:paraId="5A3012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B3E6B" w14:textId="77777777" w:rsidR="00CD7126" w:rsidRDefault="00000000">
            <w:pPr>
              <w:spacing w:after="20"/>
              <w:ind w:left="20"/>
              <w:jc w:val="both"/>
            </w:pPr>
            <w:r>
              <w:rPr>
                <w:color w:val="000000"/>
                <w:sz w:val="20"/>
              </w:rPr>
              <w:t>510.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64246" w14:textId="77777777" w:rsidR="00CD7126" w:rsidRDefault="00000000">
            <w:pPr>
              <w:spacing w:after="20"/>
              <w:ind w:left="20"/>
              <w:jc w:val="both"/>
            </w:pPr>
            <w:r>
              <w:rPr>
                <w:color w:val="000000"/>
                <w:sz w:val="20"/>
              </w:rPr>
              <w:t>00901005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94222" w14:textId="77777777" w:rsidR="00CD7126" w:rsidRDefault="00000000">
            <w:pPr>
              <w:spacing w:after="20"/>
              <w:ind w:left="20"/>
              <w:jc w:val="both"/>
            </w:pPr>
            <w:r>
              <w:rPr>
                <w:color w:val="000000"/>
                <w:sz w:val="20"/>
              </w:rPr>
              <w:t>Выдача дубликата устава (положения) юридического лица, не относящегося к субъекту частного предпринимательства, а также акционерного общества, их филиалов и представительств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AEFDC" w14:textId="77777777" w:rsidR="00CD7126" w:rsidRDefault="00CD7126">
            <w:pPr>
              <w:spacing w:after="20"/>
              <w:ind w:left="20"/>
              <w:jc w:val="both"/>
            </w:pPr>
          </w:p>
          <w:p w14:paraId="3520BF2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170FD"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87A7F"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7ACE6F6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D68CA" w14:textId="77777777" w:rsidR="00CD7126" w:rsidRDefault="00000000">
            <w:pPr>
              <w:spacing w:after="20"/>
              <w:ind w:left="20"/>
              <w:jc w:val="both"/>
            </w:pPr>
            <w:r>
              <w:rPr>
                <w:color w:val="000000"/>
                <w:sz w:val="20"/>
              </w:rPr>
              <w:t>511.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9B09A" w14:textId="77777777" w:rsidR="00CD7126" w:rsidRDefault="00000000">
            <w:pPr>
              <w:spacing w:after="20"/>
              <w:ind w:left="20"/>
              <w:jc w:val="both"/>
            </w:pPr>
            <w:r>
              <w:rPr>
                <w:color w:val="000000"/>
                <w:sz w:val="20"/>
              </w:rPr>
              <w:t>00901006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8C5A9" w14:textId="77777777" w:rsidR="00CD7126" w:rsidRDefault="00000000">
            <w:pPr>
              <w:spacing w:after="20"/>
              <w:ind w:left="20"/>
              <w:jc w:val="both"/>
            </w:pPr>
            <w:r>
              <w:rPr>
                <w:color w:val="000000"/>
                <w:sz w:val="20"/>
              </w:rPr>
              <w:t>Предоставление информации о категории субъекта предпринимательства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3AED7" w14:textId="77777777" w:rsidR="00CD7126" w:rsidRDefault="00CD7126">
            <w:pPr>
              <w:spacing w:after="20"/>
              <w:ind w:left="20"/>
              <w:jc w:val="both"/>
            </w:pPr>
          </w:p>
          <w:p w14:paraId="48D7200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53573"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107110"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информации о категории субъекта предпринимательств" приказ Министра национальной экономики Республики Казахстан от 29 мая 2020 года № 44. Зарегистрирован в Реестре государственной регистрации нормативных правовых актов № 20772</w:t>
            </w:r>
          </w:p>
        </w:tc>
      </w:tr>
      <w:tr w:rsidR="00CD7126" w14:paraId="63A1D435"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53868" w14:textId="77777777" w:rsidR="00CD7126" w:rsidRDefault="00000000">
            <w:pPr>
              <w:spacing w:after="20"/>
              <w:ind w:left="20"/>
              <w:jc w:val="both"/>
            </w:pPr>
            <w:r>
              <w:rPr>
                <w:color w:val="000000"/>
                <w:sz w:val="20"/>
              </w:rPr>
              <w:t>00902. Прекращение деятельности частного предпринимателя или юридического лица</w:t>
            </w:r>
          </w:p>
        </w:tc>
      </w:tr>
      <w:tr w:rsidR="00CD7126" w14:paraId="7B9919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6DAB5" w14:textId="77777777" w:rsidR="00CD7126" w:rsidRDefault="00000000">
            <w:pPr>
              <w:spacing w:after="20"/>
              <w:ind w:left="20"/>
              <w:jc w:val="both"/>
            </w:pPr>
            <w:r>
              <w:rPr>
                <w:color w:val="000000"/>
                <w:sz w:val="20"/>
              </w:rPr>
              <w:t>512.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12958" w14:textId="77777777" w:rsidR="00CD7126" w:rsidRDefault="00000000">
            <w:pPr>
              <w:spacing w:after="20"/>
              <w:ind w:left="20"/>
              <w:jc w:val="both"/>
            </w:pPr>
            <w:r>
              <w:rPr>
                <w:color w:val="000000"/>
                <w:sz w:val="20"/>
              </w:rPr>
              <w:t>00902001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BFBC5" w14:textId="77777777" w:rsidR="00CD7126" w:rsidRDefault="00000000">
            <w:pPr>
              <w:spacing w:after="20"/>
              <w:ind w:left="20"/>
              <w:jc w:val="both"/>
            </w:pPr>
            <w:r>
              <w:rPr>
                <w:color w:val="000000"/>
                <w:sz w:val="20"/>
              </w:rPr>
              <w:t>Государственная регистрация прекращения деятельности юридического лица, снятие с учетной регистрации филиала и представительства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69680" w14:textId="77777777" w:rsidR="00CD7126" w:rsidRDefault="00000000">
            <w:pPr>
              <w:spacing w:after="20"/>
              <w:ind w:left="20"/>
              <w:jc w:val="both"/>
            </w:pPr>
            <w:r>
              <w:rPr>
                <w:color w:val="000000"/>
                <w:sz w:val="20"/>
              </w:rPr>
              <w:t>Прекращения деятельности юридического лица по основанию ликвидации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86F7C"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9D0BA" w14:textId="77777777" w:rsidR="00CD7126" w:rsidRDefault="00000000">
            <w:pPr>
              <w:spacing w:after="20"/>
              <w:ind w:left="20"/>
              <w:jc w:val="both"/>
            </w:pPr>
            <w:r>
              <w:rPr>
                <w:color w:val="000000"/>
                <w:sz w:val="20"/>
              </w:rPr>
              <w:t>"Об утверждении правил оказания государственных услуг в сфере государственной регистрации юридических лиц и учетной регистрации филиалов и представительств" приказ исполняющего обязанности Министра юстиции Республики Казахстан от 29 мая 2020 года № 66. Зарегистрирован в Реестре государственной регистрации нормативных правовых актов № 20771.</w:t>
            </w:r>
          </w:p>
        </w:tc>
      </w:tr>
      <w:tr w:rsidR="00CD7126" w14:paraId="3F99A5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82554" w14:textId="77777777" w:rsidR="00CD7126" w:rsidRDefault="00000000">
            <w:pPr>
              <w:spacing w:after="20"/>
              <w:ind w:left="20"/>
              <w:jc w:val="both"/>
            </w:pPr>
            <w:r>
              <w:rPr>
                <w:color w:val="000000"/>
                <w:sz w:val="20"/>
              </w:rPr>
              <w:t>513.</w:t>
            </w:r>
          </w:p>
        </w:tc>
        <w:tc>
          <w:tcPr>
            <w:tcW w:w="1230" w:type="dxa"/>
            <w:vMerge/>
            <w:tcBorders>
              <w:top w:val="nil"/>
              <w:left w:val="single" w:sz="5" w:space="0" w:color="CFCFCF"/>
              <w:bottom w:val="single" w:sz="5" w:space="0" w:color="CFCFCF"/>
              <w:right w:val="single" w:sz="5" w:space="0" w:color="CFCFCF"/>
            </w:tcBorders>
          </w:tcPr>
          <w:p w14:paraId="0B3CCF1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6E0D14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9BF00" w14:textId="77777777" w:rsidR="00CD7126" w:rsidRDefault="00000000">
            <w:pPr>
              <w:spacing w:after="20"/>
              <w:ind w:left="20"/>
              <w:jc w:val="both"/>
            </w:pPr>
            <w:r>
              <w:rPr>
                <w:color w:val="000000"/>
                <w:sz w:val="20"/>
              </w:rPr>
              <w:t>Регистрации прекращения деятельности государственного предприятия, приватизированного как имущественный комплекс</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148E6"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5B46A0F4" w14:textId="77777777" w:rsidR="00CD7126" w:rsidRDefault="00CD7126"/>
        </w:tc>
      </w:tr>
      <w:tr w:rsidR="00CD7126" w14:paraId="5A7F9E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61B452" w14:textId="77777777" w:rsidR="00CD7126" w:rsidRDefault="00000000">
            <w:pPr>
              <w:spacing w:after="20"/>
              <w:ind w:left="20"/>
              <w:jc w:val="both"/>
            </w:pPr>
            <w:r>
              <w:rPr>
                <w:color w:val="000000"/>
                <w:sz w:val="20"/>
              </w:rPr>
              <w:t>514.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F5786" w14:textId="77777777" w:rsidR="00CD7126" w:rsidRDefault="00CD7126">
            <w:pPr>
              <w:spacing w:after="20"/>
              <w:ind w:left="20"/>
              <w:jc w:val="both"/>
            </w:pPr>
          </w:p>
          <w:p w14:paraId="05DD903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1597B" w14:textId="77777777" w:rsidR="00CD7126" w:rsidRDefault="00CD7126">
            <w:pPr>
              <w:spacing w:after="20"/>
              <w:ind w:left="20"/>
              <w:jc w:val="both"/>
            </w:pPr>
          </w:p>
          <w:p w14:paraId="0902879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7B53F" w14:textId="77777777" w:rsidR="00CD7126" w:rsidRDefault="00000000">
            <w:pPr>
              <w:spacing w:after="20"/>
              <w:ind w:left="20"/>
              <w:jc w:val="both"/>
            </w:pPr>
            <w:r>
              <w:rPr>
                <w:color w:val="000000"/>
                <w:sz w:val="20"/>
              </w:rPr>
              <w:t>Прекращение деятельности в принудительном порядке производится в судебном порядке по заявлению органа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0F71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533CE" w14:textId="77777777" w:rsidR="00CD7126" w:rsidRDefault="00CD7126">
            <w:pPr>
              <w:spacing w:after="20"/>
              <w:ind w:left="20"/>
              <w:jc w:val="both"/>
            </w:pPr>
          </w:p>
          <w:p w14:paraId="768153FA" w14:textId="77777777" w:rsidR="00CD7126" w:rsidRDefault="00CD7126">
            <w:pPr>
              <w:spacing w:after="20"/>
              <w:ind w:left="20"/>
              <w:jc w:val="both"/>
            </w:pPr>
          </w:p>
        </w:tc>
      </w:tr>
      <w:tr w:rsidR="00CD7126" w14:paraId="4A9AAFC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EF5D26" w14:textId="77777777" w:rsidR="00CD7126" w:rsidRDefault="00000000">
            <w:pPr>
              <w:spacing w:after="20"/>
              <w:ind w:left="20"/>
              <w:jc w:val="both"/>
            </w:pPr>
            <w:r>
              <w:rPr>
                <w:color w:val="000000"/>
                <w:sz w:val="20"/>
              </w:rPr>
              <w:t>514-1.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568CD" w14:textId="77777777" w:rsidR="00CD7126" w:rsidRDefault="00CD7126">
            <w:pPr>
              <w:spacing w:after="20"/>
              <w:ind w:left="20"/>
              <w:jc w:val="both"/>
            </w:pPr>
          </w:p>
          <w:p w14:paraId="57224CD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A1803" w14:textId="77777777" w:rsidR="00CD7126" w:rsidRDefault="00CD7126">
            <w:pPr>
              <w:spacing w:after="20"/>
              <w:ind w:left="20"/>
              <w:jc w:val="both"/>
            </w:pPr>
          </w:p>
          <w:p w14:paraId="04A8115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F1AAA" w14:textId="77777777" w:rsidR="00CD7126" w:rsidRDefault="00000000">
            <w:pPr>
              <w:spacing w:after="20"/>
              <w:ind w:left="20"/>
              <w:jc w:val="both"/>
            </w:pPr>
            <w:r>
              <w:rPr>
                <w:color w:val="000000"/>
                <w:sz w:val="20"/>
              </w:rPr>
              <w:t>Выдача копии документа, подтверждающего ликвидацию юридического лица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ECB97"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545E9" w14:textId="77777777" w:rsidR="00CD7126" w:rsidRDefault="00CD7126">
            <w:pPr>
              <w:spacing w:after="20"/>
              <w:ind w:left="20"/>
              <w:jc w:val="both"/>
            </w:pPr>
          </w:p>
          <w:p w14:paraId="3887BE42" w14:textId="77777777" w:rsidR="00CD7126" w:rsidRDefault="00CD7126">
            <w:pPr>
              <w:spacing w:after="20"/>
              <w:ind w:left="20"/>
              <w:jc w:val="both"/>
            </w:pPr>
          </w:p>
        </w:tc>
      </w:tr>
      <w:tr w:rsidR="00CD7126" w14:paraId="268729E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77D21" w14:textId="77777777" w:rsidR="00CD7126" w:rsidRDefault="00000000">
            <w:pPr>
              <w:spacing w:after="20"/>
              <w:ind w:left="20"/>
              <w:jc w:val="both"/>
            </w:pPr>
            <w:r>
              <w:rPr>
                <w:color w:val="000000"/>
                <w:sz w:val="20"/>
              </w:rPr>
              <w:t>514-2.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8282A" w14:textId="77777777" w:rsidR="00CD7126" w:rsidRDefault="00CD7126">
            <w:pPr>
              <w:spacing w:after="20"/>
              <w:ind w:left="20"/>
              <w:jc w:val="both"/>
            </w:pPr>
          </w:p>
          <w:p w14:paraId="74D9B08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6A3CE" w14:textId="77777777" w:rsidR="00CD7126" w:rsidRDefault="00CD7126">
            <w:pPr>
              <w:spacing w:after="20"/>
              <w:ind w:left="20"/>
              <w:jc w:val="both"/>
            </w:pPr>
          </w:p>
          <w:p w14:paraId="3CD6F17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A8E6B" w14:textId="77777777" w:rsidR="00CD7126" w:rsidRDefault="00000000">
            <w:pPr>
              <w:spacing w:after="20"/>
              <w:ind w:left="20"/>
              <w:jc w:val="both"/>
            </w:pPr>
            <w:r>
              <w:rPr>
                <w:color w:val="000000"/>
                <w:sz w:val="20"/>
              </w:rPr>
              <w:t>Прием заявлений о предстоящей ликвидации юридического лица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6621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D96D8" w14:textId="77777777" w:rsidR="00CD7126" w:rsidRDefault="00CD7126">
            <w:pPr>
              <w:spacing w:after="20"/>
              <w:ind w:left="20"/>
              <w:jc w:val="both"/>
            </w:pPr>
          </w:p>
          <w:p w14:paraId="6970C6CA" w14:textId="77777777" w:rsidR="00CD7126" w:rsidRDefault="00CD7126">
            <w:pPr>
              <w:spacing w:after="20"/>
              <w:ind w:left="20"/>
              <w:jc w:val="both"/>
            </w:pPr>
          </w:p>
        </w:tc>
      </w:tr>
      <w:tr w:rsidR="00CD7126" w14:paraId="40806FC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003D9" w14:textId="77777777" w:rsidR="00CD7126" w:rsidRDefault="00000000">
            <w:pPr>
              <w:spacing w:after="20"/>
              <w:ind w:left="20"/>
              <w:jc w:val="both"/>
            </w:pPr>
            <w:r>
              <w:rPr>
                <w:color w:val="000000"/>
                <w:sz w:val="20"/>
              </w:rPr>
              <w:t>00903. Выдача разрешительных документов (включая лицензирование, регистрацию, сертификацию) на занятие определенными видами деятельности</w:t>
            </w:r>
          </w:p>
        </w:tc>
      </w:tr>
      <w:tr w:rsidR="00CD7126" w14:paraId="728645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C0360" w14:textId="77777777" w:rsidR="00CD7126" w:rsidRDefault="00000000">
            <w:pPr>
              <w:spacing w:after="20"/>
              <w:ind w:left="20"/>
              <w:jc w:val="both"/>
            </w:pPr>
            <w:r>
              <w:rPr>
                <w:color w:val="000000"/>
                <w:sz w:val="20"/>
              </w:rPr>
              <w:t>515.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A3F8E" w14:textId="77777777" w:rsidR="00CD7126" w:rsidRDefault="00000000">
            <w:pPr>
              <w:spacing w:after="20"/>
              <w:ind w:left="20"/>
              <w:jc w:val="both"/>
            </w:pPr>
            <w:r>
              <w:rPr>
                <w:color w:val="000000"/>
                <w:sz w:val="20"/>
              </w:rPr>
              <w:t>00903001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527F0" w14:textId="77777777" w:rsidR="00CD7126" w:rsidRDefault="00000000">
            <w:pPr>
              <w:spacing w:after="20"/>
              <w:ind w:left="20"/>
              <w:jc w:val="both"/>
            </w:pPr>
            <w:r>
              <w:rPr>
                <w:color w:val="000000"/>
                <w:sz w:val="20"/>
              </w:rPr>
              <w:t>Выдача лицензии на занятие судебно-экспертной деятельностью, в том числе судебно-медицинской, судебно-наркологической и судебно-психиатрической экспертизами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A1E0C" w14:textId="77777777" w:rsidR="00CD7126" w:rsidRDefault="00000000">
            <w:pPr>
              <w:spacing w:after="20"/>
              <w:ind w:left="20"/>
              <w:jc w:val="both"/>
            </w:pPr>
            <w:r>
              <w:rPr>
                <w:color w:val="000000"/>
                <w:sz w:val="20"/>
              </w:rPr>
              <w:t>Выдача лицензии на занятие судебно-экспертной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F6F94"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84399" w14:textId="77777777" w:rsidR="00CD7126" w:rsidRDefault="00000000">
            <w:pPr>
              <w:spacing w:after="20"/>
              <w:ind w:left="20"/>
              <w:jc w:val="both"/>
            </w:pPr>
            <w:r>
              <w:rPr>
                <w:color w:val="000000"/>
                <w:sz w:val="20"/>
              </w:rPr>
              <w:t>"Об утверждении Правил регистрации в Государственном реестре селекционных достижений передачи исключительного права, предоставления права на использование селекционного достижения, открытую или принудительную лицензию" приказ Министра юстиции Республики Казахстан от 29 августа 2018 года № 1346. Зарегистрирован в Реестре государственной регистрации нормативных правовых актов № 17332.</w:t>
            </w:r>
          </w:p>
        </w:tc>
      </w:tr>
      <w:tr w:rsidR="00CD7126" w14:paraId="0BE4F7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C2337" w14:textId="77777777" w:rsidR="00CD7126" w:rsidRDefault="00000000">
            <w:pPr>
              <w:spacing w:after="20"/>
              <w:ind w:left="20"/>
              <w:jc w:val="both"/>
            </w:pPr>
            <w:r>
              <w:rPr>
                <w:color w:val="000000"/>
                <w:sz w:val="20"/>
              </w:rPr>
              <w:t>516.</w:t>
            </w:r>
          </w:p>
        </w:tc>
        <w:tc>
          <w:tcPr>
            <w:tcW w:w="1230" w:type="dxa"/>
            <w:vMerge/>
            <w:tcBorders>
              <w:top w:val="nil"/>
              <w:left w:val="single" w:sz="5" w:space="0" w:color="CFCFCF"/>
              <w:bottom w:val="single" w:sz="5" w:space="0" w:color="CFCFCF"/>
              <w:right w:val="single" w:sz="5" w:space="0" w:color="CFCFCF"/>
            </w:tcBorders>
          </w:tcPr>
          <w:p w14:paraId="4C4FCA5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C11A7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C2851" w14:textId="77777777" w:rsidR="00CD7126" w:rsidRDefault="00000000">
            <w:pPr>
              <w:spacing w:after="20"/>
              <w:ind w:left="20"/>
              <w:jc w:val="both"/>
            </w:pPr>
            <w:r>
              <w:rPr>
                <w:color w:val="000000"/>
                <w:sz w:val="20"/>
              </w:rPr>
              <w:t>Выдача лицензии на занятие судебно-медицинской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838989"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F402C00" w14:textId="77777777" w:rsidR="00CD7126" w:rsidRDefault="00CD7126"/>
        </w:tc>
      </w:tr>
      <w:tr w:rsidR="00CD7126" w14:paraId="267CCE4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5D1A2" w14:textId="77777777" w:rsidR="00CD7126" w:rsidRDefault="00000000">
            <w:pPr>
              <w:spacing w:after="20"/>
              <w:ind w:left="20"/>
              <w:jc w:val="both"/>
            </w:pPr>
            <w:r>
              <w:rPr>
                <w:color w:val="000000"/>
                <w:sz w:val="20"/>
              </w:rPr>
              <w:t>517.</w:t>
            </w:r>
          </w:p>
        </w:tc>
        <w:tc>
          <w:tcPr>
            <w:tcW w:w="1230" w:type="dxa"/>
            <w:vMerge/>
            <w:tcBorders>
              <w:top w:val="nil"/>
              <w:left w:val="single" w:sz="5" w:space="0" w:color="CFCFCF"/>
              <w:bottom w:val="single" w:sz="5" w:space="0" w:color="CFCFCF"/>
              <w:right w:val="single" w:sz="5" w:space="0" w:color="CFCFCF"/>
            </w:tcBorders>
          </w:tcPr>
          <w:p w14:paraId="30A82AF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E85FE6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DB519" w14:textId="77777777" w:rsidR="00CD7126" w:rsidRDefault="00000000">
            <w:pPr>
              <w:spacing w:after="20"/>
              <w:ind w:left="20"/>
              <w:jc w:val="both"/>
            </w:pPr>
            <w:r>
              <w:rPr>
                <w:color w:val="000000"/>
                <w:sz w:val="20"/>
              </w:rPr>
              <w:t>Выдача лицензии на занятие судебно-наркологической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94757"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3D52A47B" w14:textId="77777777" w:rsidR="00CD7126" w:rsidRDefault="00CD7126"/>
        </w:tc>
      </w:tr>
      <w:tr w:rsidR="00CD7126" w14:paraId="0D9947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02AAED" w14:textId="77777777" w:rsidR="00CD7126" w:rsidRDefault="00000000">
            <w:pPr>
              <w:spacing w:after="20"/>
              <w:ind w:left="20"/>
              <w:jc w:val="both"/>
            </w:pPr>
            <w:r>
              <w:rPr>
                <w:color w:val="000000"/>
                <w:sz w:val="20"/>
              </w:rPr>
              <w:t>518.</w:t>
            </w:r>
          </w:p>
        </w:tc>
        <w:tc>
          <w:tcPr>
            <w:tcW w:w="1230" w:type="dxa"/>
            <w:vMerge/>
            <w:tcBorders>
              <w:top w:val="nil"/>
              <w:left w:val="single" w:sz="5" w:space="0" w:color="CFCFCF"/>
              <w:bottom w:val="single" w:sz="5" w:space="0" w:color="CFCFCF"/>
              <w:right w:val="single" w:sz="5" w:space="0" w:color="CFCFCF"/>
            </w:tcBorders>
          </w:tcPr>
          <w:p w14:paraId="0A6408D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B4B3B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5E69FD" w14:textId="77777777" w:rsidR="00CD7126" w:rsidRDefault="00000000">
            <w:pPr>
              <w:spacing w:after="20"/>
              <w:ind w:left="20"/>
              <w:jc w:val="both"/>
            </w:pPr>
            <w:r>
              <w:rPr>
                <w:color w:val="000000"/>
                <w:sz w:val="20"/>
              </w:rPr>
              <w:t>Выдача лицензии на занятие судебно-психиатрической экспертизами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4DCD6"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168D3FC" w14:textId="77777777" w:rsidR="00CD7126" w:rsidRDefault="00CD7126"/>
        </w:tc>
      </w:tr>
      <w:tr w:rsidR="00CD7126" w14:paraId="1341FAD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5F71C" w14:textId="77777777" w:rsidR="00CD7126" w:rsidRDefault="00000000">
            <w:pPr>
              <w:spacing w:after="20"/>
              <w:ind w:left="20"/>
              <w:jc w:val="both"/>
            </w:pPr>
            <w:r>
              <w:rPr>
                <w:color w:val="000000"/>
                <w:sz w:val="20"/>
              </w:rPr>
              <w:t>519.</w:t>
            </w:r>
          </w:p>
        </w:tc>
        <w:tc>
          <w:tcPr>
            <w:tcW w:w="1230" w:type="dxa"/>
            <w:vMerge/>
            <w:tcBorders>
              <w:top w:val="nil"/>
              <w:left w:val="single" w:sz="5" w:space="0" w:color="CFCFCF"/>
              <w:bottom w:val="single" w:sz="5" w:space="0" w:color="CFCFCF"/>
              <w:right w:val="single" w:sz="5" w:space="0" w:color="CFCFCF"/>
            </w:tcBorders>
          </w:tcPr>
          <w:p w14:paraId="3325CFC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A0E0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66A70" w14:textId="77777777" w:rsidR="00CD7126" w:rsidRDefault="00000000">
            <w:pPr>
              <w:spacing w:after="20"/>
              <w:ind w:left="20"/>
              <w:jc w:val="both"/>
            </w:pPr>
            <w:r>
              <w:rPr>
                <w:color w:val="000000"/>
                <w:sz w:val="20"/>
              </w:rPr>
              <w:t>Переоформление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E1E63"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46A06B52" w14:textId="77777777" w:rsidR="00CD7126" w:rsidRDefault="00CD7126"/>
        </w:tc>
      </w:tr>
      <w:tr w:rsidR="00CD7126" w14:paraId="1C919C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0B99C" w14:textId="77777777" w:rsidR="00CD7126" w:rsidRDefault="00000000">
            <w:pPr>
              <w:spacing w:after="20"/>
              <w:ind w:left="20"/>
              <w:jc w:val="both"/>
            </w:pPr>
            <w:r>
              <w:rPr>
                <w:color w:val="000000"/>
                <w:sz w:val="20"/>
              </w:rPr>
              <w:t>519-1.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1D75A7" w14:textId="77777777" w:rsidR="00CD7126" w:rsidRDefault="00CD7126">
            <w:pPr>
              <w:spacing w:after="20"/>
              <w:ind w:left="20"/>
              <w:jc w:val="both"/>
            </w:pPr>
          </w:p>
          <w:p w14:paraId="28377BA9" w14:textId="77777777" w:rsidR="00CD7126" w:rsidRDefault="00CD7126">
            <w:pPr>
              <w:spacing w:after="20"/>
              <w:ind w:left="20"/>
              <w:jc w:val="both"/>
            </w:pPr>
          </w:p>
        </w:tc>
        <w:tc>
          <w:tcPr>
            <w:tcW w:w="1230" w:type="dxa"/>
            <w:vMerge/>
            <w:tcBorders>
              <w:top w:val="nil"/>
              <w:left w:val="single" w:sz="5" w:space="0" w:color="CFCFCF"/>
              <w:bottom w:val="single" w:sz="5" w:space="0" w:color="CFCFCF"/>
              <w:right w:val="single" w:sz="5" w:space="0" w:color="CFCFCF"/>
            </w:tcBorders>
          </w:tcPr>
          <w:p w14:paraId="738FBCC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4971C9" w14:textId="77777777" w:rsidR="00CD7126" w:rsidRDefault="00000000">
            <w:pPr>
              <w:spacing w:after="20"/>
              <w:ind w:left="20"/>
              <w:jc w:val="both"/>
            </w:pPr>
            <w:r>
              <w:rPr>
                <w:color w:val="000000"/>
                <w:sz w:val="20"/>
              </w:rPr>
              <w:t>Выдача приложения к лицензии на занятие судебно-экспертной деятельностью, в том числе судебно-медицинской, судебно-наркологической и судебно-психиатрической экспертизами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F0A0E" w14:textId="77777777" w:rsidR="00CD7126" w:rsidRDefault="00000000">
            <w:pPr>
              <w:spacing w:after="20"/>
              <w:ind w:left="20"/>
              <w:jc w:val="both"/>
            </w:pPr>
            <w:r>
              <w:rPr>
                <w:color w:val="000000"/>
                <w:sz w:val="20"/>
              </w:rPr>
              <w:t>МЮ</w:t>
            </w:r>
          </w:p>
        </w:tc>
        <w:tc>
          <w:tcPr>
            <w:tcW w:w="2460" w:type="dxa"/>
            <w:gridSpan w:val="2"/>
            <w:vMerge/>
            <w:tcBorders>
              <w:top w:val="nil"/>
              <w:left w:val="single" w:sz="5" w:space="0" w:color="CFCFCF"/>
              <w:bottom w:val="single" w:sz="5" w:space="0" w:color="CFCFCF"/>
              <w:right w:val="single" w:sz="5" w:space="0" w:color="CFCFCF"/>
            </w:tcBorders>
          </w:tcPr>
          <w:p w14:paraId="6851936D" w14:textId="77777777" w:rsidR="00CD7126" w:rsidRDefault="00CD7126"/>
        </w:tc>
      </w:tr>
      <w:tr w:rsidR="00CD7126" w14:paraId="1E23CA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82E25" w14:textId="77777777" w:rsidR="00CD7126" w:rsidRDefault="00000000">
            <w:pPr>
              <w:spacing w:after="20"/>
              <w:ind w:left="20"/>
              <w:jc w:val="both"/>
            </w:pPr>
            <w:r>
              <w:rPr>
                <w:color w:val="000000"/>
                <w:sz w:val="20"/>
              </w:rPr>
              <w:t>520.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F082D" w14:textId="77777777" w:rsidR="00CD7126" w:rsidRDefault="00000000">
            <w:pPr>
              <w:spacing w:after="20"/>
              <w:ind w:left="20"/>
              <w:jc w:val="both"/>
            </w:pPr>
            <w:r>
              <w:rPr>
                <w:color w:val="000000"/>
                <w:sz w:val="20"/>
              </w:rPr>
              <w:t>00903002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96BCE" w14:textId="77777777" w:rsidR="00CD7126" w:rsidRDefault="00000000">
            <w:pPr>
              <w:spacing w:after="20"/>
              <w:ind w:left="20"/>
              <w:jc w:val="both"/>
            </w:pPr>
            <w:r>
              <w:rPr>
                <w:color w:val="000000"/>
                <w:sz w:val="20"/>
              </w:rPr>
              <w:t>Проведение аттестации лиц, претендующих на занятие адвокатской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9A64A" w14:textId="77777777" w:rsidR="00CD7126" w:rsidRDefault="00CD7126">
            <w:pPr>
              <w:spacing w:after="20"/>
              <w:ind w:left="20"/>
              <w:jc w:val="both"/>
            </w:pPr>
          </w:p>
          <w:p w14:paraId="424D20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D0563"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47184"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адвокатской деятельности" приказ исполняющего обязанности Министра юстиции Республики Казахстан от 28 мая 2020 года № 61. Зарегистрирован в Реестре государственной регистрации нормативных правовых актов № 20774</w:t>
            </w:r>
          </w:p>
        </w:tc>
      </w:tr>
      <w:tr w:rsidR="00CD7126" w14:paraId="1DC3B1D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B6312" w14:textId="77777777" w:rsidR="00CD7126" w:rsidRDefault="00000000">
            <w:pPr>
              <w:spacing w:after="20"/>
              <w:ind w:left="20"/>
              <w:jc w:val="both"/>
            </w:pPr>
            <w:r>
              <w:rPr>
                <w:color w:val="000000"/>
                <w:sz w:val="20"/>
              </w:rPr>
              <w:t>521.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848600" w14:textId="77777777" w:rsidR="00CD7126" w:rsidRDefault="00000000">
            <w:pPr>
              <w:spacing w:after="20"/>
              <w:ind w:left="20"/>
              <w:jc w:val="both"/>
            </w:pPr>
            <w:r>
              <w:rPr>
                <w:color w:val="000000"/>
                <w:sz w:val="20"/>
              </w:rPr>
              <w:t>00903003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158D63" w14:textId="77777777" w:rsidR="00CD7126" w:rsidRDefault="00000000">
            <w:pPr>
              <w:spacing w:after="20"/>
              <w:ind w:left="20"/>
              <w:jc w:val="both"/>
            </w:pPr>
            <w:r>
              <w:rPr>
                <w:color w:val="000000"/>
                <w:sz w:val="20"/>
              </w:rPr>
              <w:t>Выдача лицензии на занятие адвокатской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DCB36" w14:textId="77777777" w:rsidR="00CD7126" w:rsidRDefault="00CD7126">
            <w:pPr>
              <w:spacing w:after="20"/>
              <w:ind w:left="20"/>
              <w:jc w:val="both"/>
            </w:pPr>
          </w:p>
          <w:p w14:paraId="6CC98B9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D09C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6DF7AF"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адвокатской деятельности" приказ исполняющего обязанности Министра юстиции Республики Казахстан от 28 мая 2020 года № 61. Зарегистрирован в Реестре государственной регистрации нормативных правовых актов № 20774</w:t>
            </w:r>
          </w:p>
        </w:tc>
      </w:tr>
      <w:tr w:rsidR="00CD7126" w14:paraId="32F1041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B5B73" w14:textId="77777777" w:rsidR="00CD7126" w:rsidRDefault="00000000">
            <w:pPr>
              <w:spacing w:after="20"/>
              <w:ind w:left="20"/>
              <w:jc w:val="both"/>
            </w:pPr>
            <w:r>
              <w:rPr>
                <w:color w:val="000000"/>
                <w:sz w:val="20"/>
              </w:rPr>
              <w:t>522.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047C2" w14:textId="77777777" w:rsidR="00CD7126" w:rsidRDefault="00000000">
            <w:pPr>
              <w:spacing w:after="20"/>
              <w:ind w:left="20"/>
              <w:jc w:val="both"/>
            </w:pPr>
            <w:r>
              <w:rPr>
                <w:color w:val="000000"/>
                <w:sz w:val="20"/>
              </w:rPr>
              <w:t>00903004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DB66B" w14:textId="77777777" w:rsidR="00CD7126" w:rsidRDefault="00000000">
            <w:pPr>
              <w:spacing w:after="20"/>
              <w:ind w:left="20"/>
              <w:jc w:val="both"/>
            </w:pPr>
            <w:r>
              <w:rPr>
                <w:color w:val="000000"/>
                <w:sz w:val="20"/>
              </w:rPr>
              <w:t>Проведение аттестации на право занятия нотариальной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BF1A6" w14:textId="77777777" w:rsidR="00CD7126" w:rsidRDefault="00CD7126">
            <w:pPr>
              <w:spacing w:after="20"/>
              <w:ind w:left="20"/>
              <w:jc w:val="both"/>
            </w:pPr>
          </w:p>
          <w:p w14:paraId="2D1251C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D855C0"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E7666" w14:textId="77777777" w:rsidR="00CD7126" w:rsidRDefault="00000000">
            <w:pPr>
              <w:spacing w:after="20"/>
              <w:ind w:left="20"/>
              <w:jc w:val="both"/>
            </w:pPr>
            <w:r>
              <w:rPr>
                <w:color w:val="000000"/>
                <w:sz w:val="20"/>
              </w:rPr>
              <w:t>"Об утверждении Правил оказания государственных услуг по вопросам нотариальной деятельности" приказ исполняющего обязанности Министра юстиции Республики Казахстан от 28 мая 2020 года № 62. Зарегистрирован в Реестре государственной регистрации нормативных правовых актов № 20775</w:t>
            </w:r>
          </w:p>
        </w:tc>
      </w:tr>
      <w:tr w:rsidR="00CD7126" w14:paraId="7938DCF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7BD4D" w14:textId="77777777" w:rsidR="00CD7126" w:rsidRDefault="00000000">
            <w:pPr>
              <w:spacing w:after="20"/>
              <w:ind w:left="20"/>
              <w:jc w:val="both"/>
            </w:pPr>
            <w:r>
              <w:rPr>
                <w:color w:val="000000"/>
                <w:sz w:val="20"/>
              </w:rPr>
              <w:t>523.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61AF9" w14:textId="77777777" w:rsidR="00CD7126" w:rsidRDefault="00000000">
            <w:pPr>
              <w:spacing w:after="20"/>
              <w:ind w:left="20"/>
              <w:jc w:val="both"/>
            </w:pPr>
            <w:r>
              <w:rPr>
                <w:color w:val="000000"/>
                <w:sz w:val="20"/>
              </w:rPr>
              <w:t>00903005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5A0CB" w14:textId="77777777" w:rsidR="00CD7126" w:rsidRDefault="00000000">
            <w:pPr>
              <w:spacing w:after="20"/>
              <w:ind w:left="20"/>
              <w:jc w:val="both"/>
            </w:pPr>
            <w:r>
              <w:rPr>
                <w:color w:val="000000"/>
                <w:sz w:val="20"/>
              </w:rPr>
              <w:t>Выдача лицензии на право занятия нотариальной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65999" w14:textId="77777777" w:rsidR="00CD7126" w:rsidRDefault="00CD7126">
            <w:pPr>
              <w:spacing w:after="20"/>
              <w:ind w:left="20"/>
              <w:jc w:val="both"/>
            </w:pPr>
          </w:p>
          <w:p w14:paraId="6CF811D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D1DF2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A472A"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нотариальной деятельности" приказ исполняющего обязанности Министра юстиции Республики Казахстан от 28 мая 2020 года № 62. Зарегистрирован в Реестре государственной регистрации нормативных правовых актов № 20775</w:t>
            </w:r>
          </w:p>
        </w:tc>
      </w:tr>
      <w:tr w:rsidR="00CD7126" w14:paraId="6EF8060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2C1BC" w14:textId="77777777" w:rsidR="00CD7126" w:rsidRDefault="00000000">
            <w:pPr>
              <w:spacing w:after="20"/>
              <w:ind w:left="20"/>
              <w:jc w:val="both"/>
            </w:pPr>
            <w:r>
              <w:rPr>
                <w:color w:val="000000"/>
                <w:sz w:val="20"/>
              </w:rPr>
              <w:t>524.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F0B75" w14:textId="77777777" w:rsidR="00CD7126" w:rsidRDefault="00000000">
            <w:pPr>
              <w:spacing w:after="20"/>
              <w:ind w:left="20"/>
              <w:jc w:val="both"/>
            </w:pPr>
            <w:r>
              <w:rPr>
                <w:color w:val="000000"/>
                <w:sz w:val="20"/>
              </w:rPr>
              <w:t>00903006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77040" w14:textId="77777777" w:rsidR="00CD7126" w:rsidRDefault="00000000">
            <w:pPr>
              <w:spacing w:after="20"/>
              <w:ind w:left="20"/>
              <w:jc w:val="both"/>
            </w:pPr>
            <w:r>
              <w:rPr>
                <w:color w:val="000000"/>
                <w:sz w:val="20"/>
              </w:rPr>
              <w:t>Проведение аттестации лиц, претендующих на занятие деятельностью частного судебного исполнителя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A44E8" w14:textId="77777777" w:rsidR="00CD7126" w:rsidRDefault="00CD7126">
            <w:pPr>
              <w:spacing w:after="20"/>
              <w:ind w:left="20"/>
              <w:jc w:val="both"/>
            </w:pPr>
          </w:p>
          <w:p w14:paraId="56D243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C1A8A"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4303DC"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исполнительного производства" приказ Министра юстиции Республики Казахстан от 29 мая 2020 года № 69. Зарегистрирован в Министерстве юстиции Республики Казахстан 8 июня 2020 года № 20836</w:t>
            </w:r>
          </w:p>
        </w:tc>
      </w:tr>
      <w:tr w:rsidR="00CD7126" w14:paraId="7EF1D2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D3FF2" w14:textId="77777777" w:rsidR="00CD7126" w:rsidRDefault="00000000">
            <w:pPr>
              <w:spacing w:after="20"/>
              <w:ind w:left="20"/>
              <w:jc w:val="both"/>
            </w:pPr>
            <w:r>
              <w:rPr>
                <w:color w:val="000000"/>
                <w:sz w:val="20"/>
              </w:rPr>
              <w:t>525.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B004D" w14:textId="77777777" w:rsidR="00CD7126" w:rsidRDefault="00000000">
            <w:pPr>
              <w:spacing w:after="20"/>
              <w:ind w:left="20"/>
              <w:jc w:val="both"/>
            </w:pPr>
            <w:r>
              <w:rPr>
                <w:color w:val="000000"/>
                <w:sz w:val="20"/>
              </w:rPr>
              <w:t>00903007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77E90" w14:textId="77777777" w:rsidR="00CD7126" w:rsidRDefault="00000000">
            <w:pPr>
              <w:spacing w:after="20"/>
              <w:ind w:left="20"/>
              <w:jc w:val="both"/>
            </w:pPr>
            <w:r>
              <w:rPr>
                <w:color w:val="000000"/>
                <w:sz w:val="20"/>
              </w:rPr>
              <w:t>Выдача лицензии на занятие деятельностью частного судебного исполнителя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F2611" w14:textId="77777777" w:rsidR="00CD7126" w:rsidRDefault="00000000">
            <w:pPr>
              <w:spacing w:after="20"/>
              <w:ind w:left="20"/>
              <w:jc w:val="both"/>
            </w:pPr>
            <w:r>
              <w:rPr>
                <w:color w:val="000000"/>
                <w:sz w:val="20"/>
              </w:rPr>
              <w:t>Выдача лицензии на занятие деятельностью частного судебного исполнителя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D42626" w14:textId="77777777" w:rsidR="00CD7126" w:rsidRDefault="00000000">
            <w:pPr>
              <w:spacing w:after="20"/>
              <w:ind w:left="20"/>
              <w:jc w:val="both"/>
            </w:pPr>
            <w:r>
              <w:rPr>
                <w:color w:val="000000"/>
                <w:sz w:val="20"/>
              </w:rPr>
              <w:t>МЮ</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C8870D"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исполнительного производства" приказ Министра юстиции Республики Казахстан от 29 мая 2020 года № 69. Зарегистрирован в Реестре государственной регистрации нормативных правовых актов № 20836</w:t>
            </w:r>
          </w:p>
        </w:tc>
      </w:tr>
      <w:tr w:rsidR="00CD7126" w14:paraId="370303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E4A0A" w14:textId="77777777" w:rsidR="00CD7126" w:rsidRDefault="00000000">
            <w:pPr>
              <w:spacing w:after="20"/>
              <w:ind w:left="20"/>
              <w:jc w:val="both"/>
            </w:pPr>
            <w:r>
              <w:rPr>
                <w:color w:val="000000"/>
                <w:sz w:val="20"/>
              </w:rPr>
              <w:t>526.</w:t>
            </w:r>
          </w:p>
        </w:tc>
        <w:tc>
          <w:tcPr>
            <w:tcW w:w="1230" w:type="dxa"/>
            <w:vMerge/>
            <w:tcBorders>
              <w:top w:val="nil"/>
              <w:left w:val="single" w:sz="5" w:space="0" w:color="CFCFCF"/>
              <w:bottom w:val="single" w:sz="5" w:space="0" w:color="CFCFCF"/>
              <w:right w:val="single" w:sz="5" w:space="0" w:color="CFCFCF"/>
            </w:tcBorders>
          </w:tcPr>
          <w:p w14:paraId="0B0B28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621033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5576D"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4577F9D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6B98A7F" w14:textId="77777777" w:rsidR="00CD7126" w:rsidRDefault="00CD7126"/>
        </w:tc>
      </w:tr>
      <w:tr w:rsidR="00CD7126" w14:paraId="5E6796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AE0024" w14:textId="77777777" w:rsidR="00CD7126" w:rsidRDefault="00000000">
            <w:pPr>
              <w:spacing w:after="20"/>
              <w:ind w:left="20"/>
              <w:jc w:val="both"/>
            </w:pPr>
            <w:r>
              <w:rPr>
                <w:color w:val="000000"/>
                <w:sz w:val="20"/>
              </w:rPr>
              <w:t>527.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82CB5" w14:textId="77777777" w:rsidR="00CD7126" w:rsidRDefault="00000000">
            <w:pPr>
              <w:spacing w:after="20"/>
              <w:ind w:left="20"/>
              <w:jc w:val="both"/>
            </w:pPr>
            <w:r>
              <w:rPr>
                <w:color w:val="000000"/>
                <w:sz w:val="20"/>
              </w:rPr>
              <w:t>00903008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80E78" w14:textId="77777777" w:rsidR="00CD7126" w:rsidRDefault="00000000">
            <w:pPr>
              <w:spacing w:after="20"/>
              <w:ind w:left="20"/>
              <w:jc w:val="both"/>
            </w:pPr>
            <w:r>
              <w:rPr>
                <w:color w:val="000000"/>
                <w:sz w:val="20"/>
              </w:rPr>
              <w:t>Выдача лицензии на деятельность по осуществлению научно-реставрационных работ на памятниках истории и культуры и (или) археологических работ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FEF08" w14:textId="77777777" w:rsidR="00CD7126" w:rsidRDefault="00000000">
            <w:pPr>
              <w:spacing w:after="20"/>
              <w:ind w:left="20"/>
              <w:jc w:val="both"/>
            </w:pPr>
            <w:r>
              <w:rPr>
                <w:color w:val="000000"/>
                <w:sz w:val="20"/>
              </w:rPr>
              <w:t>Осуществление научно-реставрационных работ на памятниках истории и культуры</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1CCCA"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A34C7"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деятельность по осуществлению научно-реставрационных работ на памятниках истории и культуры и (или) археологических работ" приказ Министра культуры и спорта Республики Казахстан от 25 июня 2020 года № 188. Зарегистрирован в Реестре государственной регистрации нормативных правовых актов № 20926.</w:t>
            </w:r>
          </w:p>
        </w:tc>
      </w:tr>
      <w:tr w:rsidR="00CD7126" w14:paraId="7D1DE8C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58F08" w14:textId="77777777" w:rsidR="00CD7126" w:rsidRDefault="00000000">
            <w:pPr>
              <w:spacing w:after="20"/>
              <w:ind w:left="20"/>
              <w:jc w:val="both"/>
            </w:pPr>
            <w:r>
              <w:rPr>
                <w:color w:val="000000"/>
                <w:sz w:val="20"/>
              </w:rPr>
              <w:t>528.</w:t>
            </w:r>
          </w:p>
        </w:tc>
        <w:tc>
          <w:tcPr>
            <w:tcW w:w="1230" w:type="dxa"/>
            <w:vMerge/>
            <w:tcBorders>
              <w:top w:val="nil"/>
              <w:left w:val="single" w:sz="5" w:space="0" w:color="CFCFCF"/>
              <w:bottom w:val="single" w:sz="5" w:space="0" w:color="CFCFCF"/>
              <w:right w:val="single" w:sz="5" w:space="0" w:color="CFCFCF"/>
            </w:tcBorders>
          </w:tcPr>
          <w:p w14:paraId="3B4CFA4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32A3D8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62AD2" w14:textId="77777777" w:rsidR="00CD7126" w:rsidRDefault="00000000">
            <w:pPr>
              <w:spacing w:after="20"/>
              <w:ind w:left="20"/>
              <w:jc w:val="both"/>
            </w:pPr>
            <w:r>
              <w:rPr>
                <w:color w:val="000000"/>
                <w:sz w:val="20"/>
              </w:rPr>
              <w:t>Осуществление археологических работ</w:t>
            </w:r>
          </w:p>
        </w:tc>
        <w:tc>
          <w:tcPr>
            <w:tcW w:w="1230" w:type="dxa"/>
            <w:vMerge/>
            <w:tcBorders>
              <w:top w:val="nil"/>
              <w:left w:val="single" w:sz="5" w:space="0" w:color="CFCFCF"/>
              <w:bottom w:val="single" w:sz="5" w:space="0" w:color="CFCFCF"/>
              <w:right w:val="single" w:sz="5" w:space="0" w:color="CFCFCF"/>
            </w:tcBorders>
          </w:tcPr>
          <w:p w14:paraId="7425938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09988B1" w14:textId="77777777" w:rsidR="00CD7126" w:rsidRDefault="00CD7126"/>
        </w:tc>
      </w:tr>
      <w:tr w:rsidR="00CD7126" w14:paraId="6BEF34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9265C" w14:textId="77777777" w:rsidR="00CD7126" w:rsidRDefault="00000000">
            <w:pPr>
              <w:spacing w:after="20"/>
              <w:ind w:left="20"/>
              <w:jc w:val="both"/>
            </w:pPr>
            <w:r>
              <w:rPr>
                <w:color w:val="000000"/>
                <w:sz w:val="20"/>
              </w:rPr>
              <w:t>529.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19D9E" w14:textId="77777777" w:rsidR="00CD7126" w:rsidRDefault="00000000">
            <w:pPr>
              <w:spacing w:after="20"/>
              <w:ind w:left="20"/>
              <w:jc w:val="both"/>
            </w:pPr>
            <w:r>
              <w:rPr>
                <w:color w:val="000000"/>
                <w:sz w:val="20"/>
              </w:rPr>
              <w:t>00903009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89C86" w14:textId="77777777" w:rsidR="00CD7126" w:rsidRDefault="00000000">
            <w:pPr>
              <w:spacing w:after="20"/>
              <w:ind w:left="20"/>
              <w:jc w:val="both"/>
            </w:pPr>
            <w:r>
              <w:rPr>
                <w:color w:val="000000"/>
                <w:sz w:val="20"/>
              </w:rPr>
              <w:t>Выдача лицензии на занятие деятельностью казино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9B09F" w14:textId="77777777" w:rsidR="00CD7126" w:rsidRDefault="00CD7126">
            <w:pPr>
              <w:spacing w:after="20"/>
              <w:ind w:left="20"/>
              <w:jc w:val="both"/>
            </w:pPr>
          </w:p>
          <w:p w14:paraId="0069AB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2160B"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4940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 Зарегистрирован в Реестре государственной регистрации нормативных правовых актов № 20947.</w:t>
            </w:r>
          </w:p>
        </w:tc>
      </w:tr>
      <w:tr w:rsidR="00CD7126" w14:paraId="0411AA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18E93" w14:textId="77777777" w:rsidR="00CD7126" w:rsidRDefault="00000000">
            <w:pPr>
              <w:spacing w:after="20"/>
              <w:ind w:left="20"/>
              <w:jc w:val="both"/>
            </w:pPr>
            <w:r>
              <w:rPr>
                <w:color w:val="000000"/>
                <w:sz w:val="20"/>
              </w:rPr>
              <w:t>530.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8771D8" w14:textId="77777777" w:rsidR="00CD7126" w:rsidRDefault="00000000">
            <w:pPr>
              <w:spacing w:after="20"/>
              <w:ind w:left="20"/>
              <w:jc w:val="both"/>
            </w:pPr>
            <w:r>
              <w:rPr>
                <w:color w:val="000000"/>
                <w:sz w:val="20"/>
              </w:rPr>
              <w:t>00903010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76081" w14:textId="77777777" w:rsidR="00CD7126" w:rsidRDefault="00000000">
            <w:pPr>
              <w:spacing w:after="20"/>
              <w:ind w:left="20"/>
              <w:jc w:val="both"/>
            </w:pPr>
            <w:r>
              <w:rPr>
                <w:color w:val="000000"/>
                <w:sz w:val="20"/>
              </w:rPr>
              <w:t>Выдача лицензии на занятие деятельностью зала игровых автоматов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E2A6E" w14:textId="77777777" w:rsidR="00CD7126" w:rsidRDefault="00CD7126">
            <w:pPr>
              <w:spacing w:after="20"/>
              <w:ind w:left="20"/>
              <w:jc w:val="both"/>
            </w:pPr>
          </w:p>
          <w:p w14:paraId="6E9E71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CE79F"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E911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 Зарегистрирован в Реестре государственной регистрации нормативных правовых актов № 20947.</w:t>
            </w:r>
          </w:p>
        </w:tc>
      </w:tr>
      <w:tr w:rsidR="00CD7126" w14:paraId="3092D2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8B2B9" w14:textId="77777777" w:rsidR="00CD7126" w:rsidRDefault="00000000">
            <w:pPr>
              <w:spacing w:after="20"/>
              <w:ind w:left="20"/>
              <w:jc w:val="both"/>
            </w:pPr>
            <w:r>
              <w:rPr>
                <w:color w:val="000000"/>
                <w:sz w:val="20"/>
              </w:rPr>
              <w:t>531.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D3256" w14:textId="77777777" w:rsidR="00CD7126" w:rsidRDefault="00000000">
            <w:pPr>
              <w:spacing w:after="20"/>
              <w:ind w:left="20"/>
              <w:jc w:val="both"/>
            </w:pPr>
            <w:r>
              <w:rPr>
                <w:color w:val="000000"/>
                <w:sz w:val="20"/>
              </w:rPr>
              <w:t>00903011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0B986" w14:textId="77777777" w:rsidR="00CD7126" w:rsidRDefault="00000000">
            <w:pPr>
              <w:spacing w:after="20"/>
              <w:ind w:left="20"/>
              <w:jc w:val="both"/>
            </w:pPr>
            <w:r>
              <w:rPr>
                <w:color w:val="000000"/>
                <w:sz w:val="20"/>
              </w:rPr>
              <w:t>Выдача лицензии на занятие деятельностью букмекерской конторы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A30ED" w14:textId="77777777" w:rsidR="00CD7126" w:rsidRDefault="00CD7126">
            <w:pPr>
              <w:spacing w:after="20"/>
              <w:ind w:left="20"/>
              <w:jc w:val="both"/>
            </w:pPr>
          </w:p>
          <w:p w14:paraId="1393FFD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CAABCE"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2DC95E"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 Зарегистрирован в Реестре государственной регистрации нормативных правовых актов № 20947.</w:t>
            </w:r>
          </w:p>
        </w:tc>
      </w:tr>
      <w:tr w:rsidR="00CD7126" w14:paraId="1FC0CD5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79B98" w14:textId="77777777" w:rsidR="00CD7126" w:rsidRDefault="00000000">
            <w:pPr>
              <w:spacing w:after="20"/>
              <w:ind w:left="20"/>
              <w:jc w:val="both"/>
            </w:pPr>
            <w:r>
              <w:rPr>
                <w:color w:val="000000"/>
                <w:sz w:val="20"/>
              </w:rPr>
              <w:t>532.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8C340" w14:textId="77777777" w:rsidR="00CD7126" w:rsidRDefault="00000000">
            <w:pPr>
              <w:spacing w:after="20"/>
              <w:ind w:left="20"/>
              <w:jc w:val="both"/>
            </w:pPr>
            <w:r>
              <w:rPr>
                <w:color w:val="000000"/>
                <w:sz w:val="20"/>
              </w:rPr>
              <w:t>00903012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74E75" w14:textId="77777777" w:rsidR="00CD7126" w:rsidRDefault="00000000">
            <w:pPr>
              <w:spacing w:after="20"/>
              <w:ind w:left="20"/>
              <w:jc w:val="both"/>
            </w:pPr>
            <w:r>
              <w:rPr>
                <w:color w:val="000000"/>
                <w:sz w:val="20"/>
              </w:rPr>
              <w:t>Выдача лицензии на занятие деятельностью тотализатора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9C109" w14:textId="77777777" w:rsidR="00CD7126" w:rsidRDefault="00CD7126">
            <w:pPr>
              <w:spacing w:after="20"/>
              <w:ind w:left="20"/>
              <w:jc w:val="both"/>
            </w:pPr>
          </w:p>
          <w:p w14:paraId="48EF4AA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F3D49"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EECD7"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игорного бизнеса" приказ Министра культуры и спорта Республики Казахстан от 8 июля 2020 года № 195. Зарегистрирован в Реестре государственной регистрации нормативных правовых актов № 20947.</w:t>
            </w:r>
          </w:p>
        </w:tc>
      </w:tr>
      <w:tr w:rsidR="00CD7126" w14:paraId="56D158DF" w14:textId="77777777">
        <w:trPr>
          <w:gridAfter w:val="3"/>
          <w:wAfter w:w="3690" w:type="dxa"/>
          <w:trHeight w:val="30"/>
          <w:tblCellSpacing w:w="0" w:type="auto"/>
        </w:trPr>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28F9F" w14:textId="77777777" w:rsidR="00CD7126" w:rsidRDefault="00000000">
            <w:pPr>
              <w:spacing w:after="20"/>
              <w:ind w:left="20"/>
              <w:jc w:val="both"/>
            </w:pPr>
            <w:r>
              <w:rPr>
                <w:color w:val="000000"/>
                <w:sz w:val="20"/>
              </w:rPr>
              <w:t>533.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C9AC3" w14:textId="77777777" w:rsidR="00CD7126" w:rsidRDefault="00000000">
            <w:pPr>
              <w:spacing w:after="20"/>
              <w:ind w:left="20"/>
              <w:jc w:val="both"/>
            </w:pPr>
            <w:r>
              <w:rPr>
                <w:color w:val="000000"/>
                <w:sz w:val="20"/>
              </w:rPr>
              <w:t>00903013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9CFB5" w14:textId="77777777" w:rsidR="00CD7126" w:rsidRDefault="00000000">
            <w:pPr>
              <w:spacing w:after="20"/>
              <w:ind w:left="20"/>
              <w:jc w:val="both"/>
            </w:pPr>
            <w:r>
              <w:rPr>
                <w:color w:val="000000"/>
                <w:sz w:val="20"/>
              </w:rPr>
              <w:t>Выдача лицензии на импорт и (или) экспорт отдельных видов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21451" w14:textId="77777777" w:rsidR="00CD7126" w:rsidRDefault="00000000">
            <w:pPr>
              <w:spacing w:after="20"/>
              <w:ind w:left="20"/>
              <w:jc w:val="both"/>
            </w:pPr>
            <w:r>
              <w:rPr>
                <w:color w:val="000000"/>
                <w:sz w:val="20"/>
              </w:rPr>
              <w:t>Выдача лицензии на экспорт</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23ECC" w14:textId="77777777" w:rsidR="00CD7126" w:rsidRDefault="00000000">
            <w:pPr>
              <w:spacing w:after="20"/>
              <w:ind w:left="20"/>
              <w:jc w:val="both"/>
            </w:pPr>
            <w:r>
              <w:rPr>
                <w:color w:val="000000"/>
                <w:sz w:val="20"/>
              </w:rPr>
              <w:t>МТИ</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FC3A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торговой деятельности" приказ Министра торговли и интеграции Республики Казахстан от 16 марта 2020 года № 51-НҚ. Зарегистрирован в Реестре государственной регистрации нормативных правовых актов № 20135</w:t>
            </w:r>
          </w:p>
        </w:tc>
      </w:tr>
      <w:tr w:rsidR="00CD7126" w14:paraId="716F3730" w14:textId="77777777">
        <w:trPr>
          <w:gridAfter w:val="3"/>
          <w:wAfter w:w="3690" w:type="dxa"/>
          <w:trHeight w:val="491"/>
          <w:tblCellSpacing w:w="0" w:type="auto"/>
        </w:trPr>
        <w:tc>
          <w:tcPr>
            <w:tcW w:w="1230" w:type="dxa"/>
            <w:vMerge/>
            <w:tcBorders>
              <w:top w:val="nil"/>
              <w:left w:val="single" w:sz="5" w:space="0" w:color="CFCFCF"/>
              <w:bottom w:val="single" w:sz="5" w:space="0" w:color="CFCFCF"/>
              <w:right w:val="single" w:sz="5" w:space="0" w:color="CFCFCF"/>
            </w:tcBorders>
          </w:tcPr>
          <w:p w14:paraId="384B4B3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B92300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49B10B" w14:textId="77777777" w:rsidR="00CD7126" w:rsidRDefault="00CD7126"/>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9E2CB" w14:textId="77777777" w:rsidR="00CD7126" w:rsidRDefault="00000000">
            <w:pPr>
              <w:spacing w:after="20"/>
              <w:ind w:left="20"/>
              <w:jc w:val="both"/>
            </w:pPr>
            <w:r>
              <w:rPr>
                <w:color w:val="000000"/>
                <w:sz w:val="20"/>
              </w:rPr>
              <w:t>Выдаче лицензии на импорт</w:t>
            </w:r>
          </w:p>
        </w:tc>
        <w:tc>
          <w:tcPr>
            <w:tcW w:w="1230" w:type="dxa"/>
            <w:vMerge/>
            <w:tcBorders>
              <w:top w:val="nil"/>
              <w:left w:val="single" w:sz="5" w:space="0" w:color="CFCFCF"/>
              <w:bottom w:val="single" w:sz="5" w:space="0" w:color="CFCFCF"/>
              <w:right w:val="single" w:sz="5" w:space="0" w:color="CFCFCF"/>
            </w:tcBorders>
          </w:tcPr>
          <w:p w14:paraId="4C1E398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E9190DD" w14:textId="77777777" w:rsidR="00CD7126" w:rsidRDefault="00CD7126"/>
        </w:tc>
      </w:tr>
      <w:tr w:rsidR="00CD7126" w14:paraId="6B7C4F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52286" w14:textId="77777777" w:rsidR="00CD7126" w:rsidRDefault="00000000">
            <w:pPr>
              <w:spacing w:after="20"/>
              <w:ind w:left="20"/>
              <w:jc w:val="both"/>
            </w:pPr>
            <w:r>
              <w:rPr>
                <w:color w:val="000000"/>
                <w:sz w:val="20"/>
              </w:rPr>
              <w:t>534.</w:t>
            </w:r>
          </w:p>
        </w:tc>
        <w:tc>
          <w:tcPr>
            <w:tcW w:w="1230" w:type="dxa"/>
            <w:vMerge/>
            <w:tcBorders>
              <w:top w:val="nil"/>
              <w:left w:val="single" w:sz="5" w:space="0" w:color="CFCFCF"/>
              <w:bottom w:val="single" w:sz="5" w:space="0" w:color="CFCFCF"/>
              <w:right w:val="single" w:sz="5" w:space="0" w:color="CFCFCF"/>
            </w:tcBorders>
          </w:tcPr>
          <w:p w14:paraId="242A52B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B3D66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34EF6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5D229C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A997076" w14:textId="77777777" w:rsidR="00CD7126" w:rsidRDefault="00CD7126"/>
        </w:tc>
      </w:tr>
      <w:tr w:rsidR="00CD7126" w14:paraId="5C8488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F4264" w14:textId="77777777" w:rsidR="00CD7126" w:rsidRDefault="00000000">
            <w:pPr>
              <w:spacing w:after="20"/>
              <w:ind w:left="20"/>
              <w:jc w:val="both"/>
            </w:pPr>
            <w:r>
              <w:rPr>
                <w:color w:val="000000"/>
                <w:sz w:val="20"/>
              </w:rPr>
              <w:t>535.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2C8AC" w14:textId="77777777" w:rsidR="00CD7126" w:rsidRDefault="00000000">
            <w:pPr>
              <w:spacing w:after="20"/>
              <w:ind w:left="20"/>
              <w:jc w:val="both"/>
            </w:pPr>
            <w:r>
              <w:rPr>
                <w:color w:val="000000"/>
                <w:sz w:val="20"/>
              </w:rPr>
              <w:t>00903014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96039" w14:textId="77777777" w:rsidR="00CD7126" w:rsidRDefault="00000000">
            <w:pPr>
              <w:spacing w:after="20"/>
              <w:ind w:left="20"/>
              <w:jc w:val="both"/>
            </w:pPr>
            <w:r>
              <w:rPr>
                <w:color w:val="000000"/>
                <w:sz w:val="20"/>
              </w:rPr>
              <w:t>Выдача лицензии на право занятия деятельностью товарных бирж</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D6093" w14:textId="77777777" w:rsidR="00CD7126" w:rsidRDefault="00000000">
            <w:pPr>
              <w:spacing w:after="20"/>
              <w:ind w:left="20"/>
              <w:jc w:val="both"/>
            </w:pPr>
            <w:r>
              <w:rPr>
                <w:color w:val="000000"/>
                <w:sz w:val="20"/>
              </w:rPr>
              <w:t>Получение лицензии на право занятия деятельностью товарных бирж</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E903D" w14:textId="77777777" w:rsidR="00CD7126" w:rsidRDefault="00000000">
            <w:pPr>
              <w:spacing w:after="20"/>
              <w:ind w:left="20"/>
              <w:jc w:val="both"/>
            </w:pPr>
            <w:r>
              <w:rPr>
                <w:color w:val="000000"/>
                <w:sz w:val="20"/>
              </w:rPr>
              <w:t>АЗРК</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04DC7"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право занятия деятельностью товарных бирж" приказ Председателя Агентства по защите и развитию конкуренции Республики Казахстан от 2 апреля 2021 года № 6. Зарегистрирован в Министерстве юстиции Республики Казахстан 6 апреля 2021 года № 22497.</w:t>
            </w:r>
          </w:p>
        </w:tc>
      </w:tr>
      <w:tr w:rsidR="00CD7126" w14:paraId="0D4B8A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48D33" w14:textId="77777777" w:rsidR="00CD7126" w:rsidRDefault="00000000">
            <w:pPr>
              <w:spacing w:after="20"/>
              <w:ind w:left="20"/>
              <w:jc w:val="both"/>
            </w:pPr>
            <w:r>
              <w:rPr>
                <w:color w:val="000000"/>
                <w:sz w:val="20"/>
              </w:rPr>
              <w:t>536.</w:t>
            </w:r>
          </w:p>
        </w:tc>
        <w:tc>
          <w:tcPr>
            <w:tcW w:w="1230" w:type="dxa"/>
            <w:vMerge/>
            <w:tcBorders>
              <w:top w:val="nil"/>
              <w:left w:val="single" w:sz="5" w:space="0" w:color="CFCFCF"/>
              <w:bottom w:val="single" w:sz="5" w:space="0" w:color="CFCFCF"/>
              <w:right w:val="single" w:sz="5" w:space="0" w:color="CFCFCF"/>
            </w:tcBorders>
          </w:tcPr>
          <w:p w14:paraId="2389D0F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23769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96249" w14:textId="77777777" w:rsidR="00CD7126" w:rsidRDefault="00000000">
            <w:pPr>
              <w:spacing w:after="20"/>
              <w:ind w:left="20"/>
              <w:jc w:val="both"/>
            </w:pPr>
            <w:r>
              <w:rPr>
                <w:color w:val="000000"/>
                <w:sz w:val="20"/>
              </w:rPr>
              <w:t>Переоформление лицензии на право занятия деятельностью товарных бирж</w:t>
            </w:r>
          </w:p>
        </w:tc>
        <w:tc>
          <w:tcPr>
            <w:tcW w:w="1230" w:type="dxa"/>
            <w:vMerge/>
            <w:tcBorders>
              <w:top w:val="nil"/>
              <w:left w:val="single" w:sz="5" w:space="0" w:color="CFCFCF"/>
              <w:bottom w:val="single" w:sz="5" w:space="0" w:color="CFCFCF"/>
              <w:right w:val="single" w:sz="5" w:space="0" w:color="CFCFCF"/>
            </w:tcBorders>
          </w:tcPr>
          <w:p w14:paraId="118C65D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22C6C82" w14:textId="77777777" w:rsidR="00CD7126" w:rsidRDefault="00CD7126"/>
        </w:tc>
      </w:tr>
      <w:tr w:rsidR="00CD7126" w14:paraId="406B0CE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D5574" w14:textId="77777777" w:rsidR="00CD7126" w:rsidRDefault="00000000">
            <w:pPr>
              <w:spacing w:after="20"/>
              <w:ind w:left="20"/>
              <w:jc w:val="both"/>
            </w:pPr>
            <w:r>
              <w:rPr>
                <w:color w:val="000000"/>
                <w:sz w:val="20"/>
              </w:rPr>
              <w:t>537.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41530" w14:textId="77777777" w:rsidR="00CD7126" w:rsidRDefault="00000000">
            <w:pPr>
              <w:spacing w:after="20"/>
              <w:ind w:left="20"/>
              <w:jc w:val="both"/>
            </w:pPr>
            <w:r>
              <w:rPr>
                <w:color w:val="000000"/>
                <w:sz w:val="20"/>
              </w:rPr>
              <w:t>00903015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DA84D" w14:textId="77777777" w:rsidR="00CD7126" w:rsidRDefault="00000000">
            <w:pPr>
              <w:spacing w:after="20"/>
              <w:ind w:left="20"/>
              <w:jc w:val="both"/>
            </w:pPr>
            <w:r>
              <w:rPr>
                <w:color w:val="000000"/>
                <w:sz w:val="20"/>
              </w:rPr>
              <w:t>Выдача разрешения на экспорт и (или) импорт отдельных видов товаров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E9853" w14:textId="77777777" w:rsidR="00CD7126" w:rsidRDefault="00CD7126">
            <w:pPr>
              <w:spacing w:after="20"/>
              <w:ind w:left="20"/>
              <w:jc w:val="both"/>
            </w:pPr>
          </w:p>
          <w:p w14:paraId="64A64F7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4561C"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A858FF"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торговой деятельности" приказ Министра торговли и интеграции Республики Казахстан от 16 марта 2020 года № 51-НҚ. Зарегистрирован в Реестре государственной регистрации нормативных правовых актов № 20135</w:t>
            </w:r>
          </w:p>
        </w:tc>
      </w:tr>
      <w:tr w:rsidR="00CD7126" w14:paraId="1654FF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A9A5C" w14:textId="77777777" w:rsidR="00CD7126" w:rsidRDefault="00000000">
            <w:pPr>
              <w:spacing w:after="20"/>
              <w:ind w:left="20"/>
              <w:jc w:val="both"/>
            </w:pPr>
            <w:r>
              <w:rPr>
                <w:color w:val="000000"/>
                <w:sz w:val="20"/>
              </w:rPr>
              <w:t>538.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0AE37" w14:textId="77777777" w:rsidR="00CD7126" w:rsidRDefault="00000000">
            <w:pPr>
              <w:spacing w:after="20"/>
              <w:ind w:left="20"/>
              <w:jc w:val="both"/>
            </w:pPr>
            <w:r>
              <w:rPr>
                <w:color w:val="000000"/>
                <w:sz w:val="20"/>
              </w:rPr>
              <w:t>00903016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831F3" w14:textId="77777777" w:rsidR="00CD7126" w:rsidRDefault="00000000">
            <w:pPr>
              <w:spacing w:after="20"/>
              <w:ind w:left="20"/>
              <w:jc w:val="both"/>
            </w:pPr>
            <w:r>
              <w:rPr>
                <w:color w:val="000000"/>
                <w:sz w:val="20"/>
              </w:rPr>
              <w:t>Аттестация судебного эксперта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0F313" w14:textId="77777777" w:rsidR="00CD7126" w:rsidRDefault="00CD7126">
            <w:pPr>
              <w:spacing w:after="20"/>
              <w:ind w:left="20"/>
              <w:jc w:val="both"/>
            </w:pPr>
          </w:p>
          <w:p w14:paraId="0729D16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544545"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25FE1" w14:textId="77777777" w:rsidR="00CD7126" w:rsidRDefault="00000000">
            <w:pPr>
              <w:spacing w:after="20"/>
              <w:ind w:left="20"/>
              <w:jc w:val="both"/>
            </w:pPr>
            <w:r>
              <w:rPr>
                <w:color w:val="000000"/>
                <w:sz w:val="20"/>
              </w:rPr>
              <w:t xml:space="preserve"> "Об утверждении Правил аттестации судебных экспертов" приказ Министра юстиции Республики Казахстан от 30 марта 2017 года № 336. Зарегистрирован в Реестре государственной регистрации нормативных правовых актов № 15033.</w:t>
            </w:r>
          </w:p>
        </w:tc>
      </w:tr>
      <w:tr w:rsidR="00CD7126" w14:paraId="725F064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0084B" w14:textId="77777777" w:rsidR="00CD7126" w:rsidRDefault="00000000">
            <w:pPr>
              <w:spacing w:after="20"/>
              <w:ind w:left="20"/>
              <w:jc w:val="both"/>
            </w:pPr>
            <w:r>
              <w:rPr>
                <w:color w:val="000000"/>
                <w:sz w:val="20"/>
              </w:rPr>
              <w:t>539.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B163D" w14:textId="77777777" w:rsidR="00CD7126" w:rsidRDefault="00000000">
            <w:pPr>
              <w:spacing w:after="20"/>
              <w:ind w:left="20"/>
              <w:jc w:val="both"/>
            </w:pPr>
            <w:r>
              <w:rPr>
                <w:color w:val="000000"/>
                <w:sz w:val="20"/>
              </w:rPr>
              <w:t>00903017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0F8B3" w14:textId="77777777" w:rsidR="00CD7126" w:rsidRDefault="00000000">
            <w:pPr>
              <w:spacing w:after="20"/>
              <w:ind w:left="20"/>
              <w:jc w:val="both"/>
            </w:pPr>
            <w:r>
              <w:rPr>
                <w:color w:val="000000"/>
                <w:sz w:val="20"/>
              </w:rPr>
              <w:t>Присвоение квалификации судебного эксперта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1E35C" w14:textId="77777777" w:rsidR="00CD7126" w:rsidRDefault="00CD7126">
            <w:pPr>
              <w:spacing w:after="20"/>
              <w:ind w:left="20"/>
              <w:jc w:val="both"/>
            </w:pPr>
          </w:p>
          <w:p w14:paraId="7BFC35D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A1E7F"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0BA31" w14:textId="77777777" w:rsidR="00CD7126" w:rsidRDefault="00000000">
            <w:pPr>
              <w:spacing w:after="20"/>
              <w:ind w:left="20"/>
              <w:jc w:val="both"/>
            </w:pPr>
            <w:r>
              <w:rPr>
                <w:color w:val="000000"/>
                <w:sz w:val="20"/>
              </w:rPr>
              <w:t xml:space="preserve"> "Об утверждении Правил приема экзаменов для присвоения квалификации судебного эксперта" приказ Министра юстиции Республики Казахстан от 30 марта 2017 года № 335.</w:t>
            </w:r>
          </w:p>
          <w:p w14:paraId="2BD3AB4A" w14:textId="77777777" w:rsidR="00CD7126" w:rsidRDefault="00000000">
            <w:pPr>
              <w:spacing w:after="20"/>
              <w:ind w:left="20"/>
              <w:jc w:val="both"/>
            </w:pPr>
            <w:r>
              <w:rPr>
                <w:color w:val="000000"/>
                <w:sz w:val="20"/>
              </w:rPr>
              <w:t>Зарегистрирован в Министерстве юстиции Республики Казахстан 24 апреля 2017 года № 15031</w:t>
            </w:r>
          </w:p>
        </w:tc>
      </w:tr>
      <w:tr w:rsidR="00CD7126" w14:paraId="62725BE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0CE2D" w14:textId="77777777" w:rsidR="00CD7126" w:rsidRDefault="00000000">
            <w:pPr>
              <w:spacing w:after="20"/>
              <w:ind w:left="20"/>
              <w:jc w:val="both"/>
            </w:pPr>
            <w:r>
              <w:rPr>
                <w:color w:val="000000"/>
                <w:sz w:val="20"/>
              </w:rPr>
              <w:t>00904. Выдача разрешительных документов (включая лицензирование, регистрацию, сертификацию) на производство отдельных видов продукции</w:t>
            </w:r>
          </w:p>
        </w:tc>
      </w:tr>
      <w:tr w:rsidR="00CD7126" w14:paraId="7A6336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C98AA" w14:textId="77777777" w:rsidR="00CD7126" w:rsidRDefault="00000000">
            <w:pPr>
              <w:spacing w:after="20"/>
              <w:ind w:left="20"/>
              <w:jc w:val="both"/>
            </w:pPr>
            <w:r>
              <w:rPr>
                <w:color w:val="000000"/>
                <w:sz w:val="20"/>
              </w:rPr>
              <w:t>540.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9933E" w14:textId="77777777" w:rsidR="00CD7126" w:rsidRDefault="00000000">
            <w:pPr>
              <w:spacing w:after="20"/>
              <w:ind w:left="20"/>
              <w:jc w:val="both"/>
            </w:pPr>
            <w:r>
              <w:rPr>
                <w:color w:val="000000"/>
                <w:sz w:val="20"/>
              </w:rPr>
              <w:t>00904001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27111" w14:textId="77777777" w:rsidR="00CD7126" w:rsidRDefault="00000000">
            <w:pPr>
              <w:spacing w:after="20"/>
              <w:ind w:left="20"/>
              <w:jc w:val="both"/>
            </w:pPr>
            <w:r>
              <w:rPr>
                <w:color w:val="000000"/>
                <w:sz w:val="20"/>
              </w:rPr>
              <w:t>Выдача лицензии на производство табачных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84DDA" w14:textId="77777777" w:rsidR="00CD7126" w:rsidRDefault="00000000">
            <w:pPr>
              <w:spacing w:after="20"/>
              <w:ind w:left="20"/>
              <w:jc w:val="both"/>
            </w:pPr>
            <w:r>
              <w:rPr>
                <w:color w:val="000000"/>
                <w:sz w:val="20"/>
              </w:rPr>
              <w:t>Выдача лицензии на производство табачных изделий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F7246"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FA53E"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755113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F89F1" w14:textId="77777777" w:rsidR="00CD7126" w:rsidRDefault="00000000">
            <w:pPr>
              <w:spacing w:after="20"/>
              <w:ind w:left="20"/>
              <w:jc w:val="both"/>
            </w:pPr>
            <w:r>
              <w:rPr>
                <w:color w:val="000000"/>
                <w:sz w:val="20"/>
              </w:rPr>
              <w:t>541.</w:t>
            </w:r>
          </w:p>
        </w:tc>
        <w:tc>
          <w:tcPr>
            <w:tcW w:w="1230" w:type="dxa"/>
            <w:vMerge/>
            <w:tcBorders>
              <w:top w:val="nil"/>
              <w:left w:val="single" w:sz="5" w:space="0" w:color="CFCFCF"/>
              <w:bottom w:val="single" w:sz="5" w:space="0" w:color="CFCFCF"/>
              <w:right w:val="single" w:sz="5" w:space="0" w:color="CFCFCF"/>
            </w:tcBorders>
          </w:tcPr>
          <w:p w14:paraId="13FBBE3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BBC16E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738C4" w14:textId="77777777" w:rsidR="00CD7126" w:rsidRDefault="00000000">
            <w:pPr>
              <w:spacing w:after="20"/>
              <w:ind w:left="20"/>
              <w:jc w:val="both"/>
            </w:pPr>
            <w:r>
              <w:rPr>
                <w:color w:val="000000"/>
                <w:sz w:val="20"/>
              </w:rPr>
              <w:t>Переоформление лицензии на производство табачных изделий</w:t>
            </w:r>
          </w:p>
        </w:tc>
        <w:tc>
          <w:tcPr>
            <w:tcW w:w="1230" w:type="dxa"/>
            <w:vMerge/>
            <w:tcBorders>
              <w:top w:val="nil"/>
              <w:left w:val="single" w:sz="5" w:space="0" w:color="CFCFCF"/>
              <w:bottom w:val="single" w:sz="5" w:space="0" w:color="CFCFCF"/>
              <w:right w:val="single" w:sz="5" w:space="0" w:color="CFCFCF"/>
            </w:tcBorders>
          </w:tcPr>
          <w:p w14:paraId="2AD98E6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7398931" w14:textId="77777777" w:rsidR="00CD7126" w:rsidRDefault="00CD7126"/>
        </w:tc>
      </w:tr>
      <w:tr w:rsidR="00CD7126" w14:paraId="1D4D1E0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FB1DE" w14:textId="77777777" w:rsidR="00CD7126" w:rsidRDefault="00000000">
            <w:pPr>
              <w:spacing w:after="20"/>
              <w:ind w:left="20"/>
              <w:jc w:val="both"/>
            </w:pPr>
            <w:r>
              <w:rPr>
                <w:color w:val="000000"/>
                <w:sz w:val="20"/>
              </w:rPr>
              <w:t>542.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77394" w14:textId="77777777" w:rsidR="00CD7126" w:rsidRDefault="00000000">
            <w:pPr>
              <w:spacing w:after="20"/>
              <w:ind w:left="20"/>
              <w:jc w:val="both"/>
            </w:pPr>
            <w:r>
              <w:rPr>
                <w:color w:val="000000"/>
                <w:sz w:val="20"/>
              </w:rPr>
              <w:t>00904002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9DE1E" w14:textId="77777777" w:rsidR="00CD7126" w:rsidRDefault="00000000">
            <w:pPr>
              <w:spacing w:after="20"/>
              <w:ind w:left="20"/>
              <w:jc w:val="both"/>
            </w:pPr>
            <w:r>
              <w:rPr>
                <w:color w:val="000000"/>
                <w:sz w:val="20"/>
              </w:rPr>
              <w:t>Выдача лицензии на производство этилового спирта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AAE75C" w14:textId="77777777" w:rsidR="00CD7126" w:rsidRDefault="00000000">
            <w:pPr>
              <w:spacing w:after="20"/>
              <w:ind w:left="20"/>
              <w:jc w:val="both"/>
            </w:pPr>
            <w:r>
              <w:rPr>
                <w:color w:val="000000"/>
                <w:sz w:val="20"/>
              </w:rPr>
              <w:t>Выдача лицензии на производство этилового спирта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A92AF"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A0A61"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6736B3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5D6E0" w14:textId="77777777" w:rsidR="00CD7126" w:rsidRDefault="00000000">
            <w:pPr>
              <w:spacing w:after="20"/>
              <w:ind w:left="20"/>
              <w:jc w:val="both"/>
            </w:pPr>
            <w:r>
              <w:rPr>
                <w:color w:val="000000"/>
                <w:sz w:val="20"/>
              </w:rPr>
              <w:t>543.</w:t>
            </w:r>
          </w:p>
        </w:tc>
        <w:tc>
          <w:tcPr>
            <w:tcW w:w="1230" w:type="dxa"/>
            <w:vMerge/>
            <w:tcBorders>
              <w:top w:val="nil"/>
              <w:left w:val="single" w:sz="5" w:space="0" w:color="CFCFCF"/>
              <w:bottom w:val="single" w:sz="5" w:space="0" w:color="CFCFCF"/>
              <w:right w:val="single" w:sz="5" w:space="0" w:color="CFCFCF"/>
            </w:tcBorders>
          </w:tcPr>
          <w:p w14:paraId="53910B2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E6648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8A5E7" w14:textId="77777777" w:rsidR="00CD7126" w:rsidRDefault="00000000">
            <w:pPr>
              <w:spacing w:after="20"/>
              <w:ind w:left="20"/>
              <w:jc w:val="both"/>
            </w:pPr>
            <w:r>
              <w:rPr>
                <w:color w:val="000000"/>
                <w:sz w:val="20"/>
              </w:rPr>
              <w:t>Переоформление лицензии на производство этилового спирта</w:t>
            </w:r>
          </w:p>
        </w:tc>
        <w:tc>
          <w:tcPr>
            <w:tcW w:w="1230" w:type="dxa"/>
            <w:vMerge/>
            <w:tcBorders>
              <w:top w:val="nil"/>
              <w:left w:val="single" w:sz="5" w:space="0" w:color="CFCFCF"/>
              <w:bottom w:val="single" w:sz="5" w:space="0" w:color="CFCFCF"/>
              <w:right w:val="single" w:sz="5" w:space="0" w:color="CFCFCF"/>
            </w:tcBorders>
          </w:tcPr>
          <w:p w14:paraId="4201605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DABAA2" w14:textId="77777777" w:rsidR="00CD7126" w:rsidRDefault="00CD7126"/>
        </w:tc>
      </w:tr>
      <w:tr w:rsidR="00CD7126" w14:paraId="52AE362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EC0AE" w14:textId="77777777" w:rsidR="00CD7126" w:rsidRDefault="00000000">
            <w:pPr>
              <w:spacing w:after="20"/>
              <w:ind w:left="20"/>
              <w:jc w:val="both"/>
            </w:pPr>
            <w:r>
              <w:rPr>
                <w:color w:val="000000"/>
                <w:sz w:val="20"/>
              </w:rPr>
              <w:t>544.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2A9C1" w14:textId="77777777" w:rsidR="00CD7126" w:rsidRDefault="00000000">
            <w:pPr>
              <w:spacing w:after="20"/>
              <w:ind w:left="20"/>
              <w:jc w:val="both"/>
            </w:pPr>
            <w:r>
              <w:rPr>
                <w:color w:val="000000"/>
                <w:sz w:val="20"/>
              </w:rPr>
              <w:t>00904003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72316" w14:textId="77777777" w:rsidR="00CD7126" w:rsidRDefault="00000000">
            <w:pPr>
              <w:spacing w:after="20"/>
              <w:ind w:left="20"/>
              <w:jc w:val="both"/>
            </w:pPr>
            <w:r>
              <w:rPr>
                <w:color w:val="000000"/>
                <w:sz w:val="20"/>
              </w:rPr>
              <w:t>Выдача лицензии на производство алкогольной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9D1E4" w14:textId="77777777" w:rsidR="00CD7126" w:rsidRDefault="00000000">
            <w:pPr>
              <w:spacing w:after="20"/>
              <w:ind w:left="20"/>
              <w:jc w:val="both"/>
            </w:pPr>
            <w:r>
              <w:rPr>
                <w:color w:val="000000"/>
                <w:sz w:val="20"/>
              </w:rPr>
              <w:t>Выдача лицензии на производство алкогольной продукции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5FBEF"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ECD13"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643CB7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077B9" w14:textId="77777777" w:rsidR="00CD7126" w:rsidRDefault="00000000">
            <w:pPr>
              <w:spacing w:after="20"/>
              <w:ind w:left="20"/>
              <w:jc w:val="both"/>
            </w:pPr>
            <w:r>
              <w:rPr>
                <w:color w:val="000000"/>
                <w:sz w:val="20"/>
              </w:rPr>
              <w:t>545.</w:t>
            </w:r>
          </w:p>
        </w:tc>
        <w:tc>
          <w:tcPr>
            <w:tcW w:w="1230" w:type="dxa"/>
            <w:vMerge/>
            <w:tcBorders>
              <w:top w:val="nil"/>
              <w:left w:val="single" w:sz="5" w:space="0" w:color="CFCFCF"/>
              <w:bottom w:val="single" w:sz="5" w:space="0" w:color="CFCFCF"/>
              <w:right w:val="single" w:sz="5" w:space="0" w:color="CFCFCF"/>
            </w:tcBorders>
          </w:tcPr>
          <w:p w14:paraId="0FDDA9D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5CA127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347578" w14:textId="77777777" w:rsidR="00CD7126" w:rsidRDefault="00000000">
            <w:pPr>
              <w:spacing w:after="20"/>
              <w:ind w:left="20"/>
              <w:jc w:val="both"/>
            </w:pPr>
            <w:r>
              <w:rPr>
                <w:color w:val="000000"/>
                <w:sz w:val="20"/>
              </w:rPr>
              <w:t>Переоформление лицензии на производство алкогольной продукции</w:t>
            </w:r>
          </w:p>
        </w:tc>
        <w:tc>
          <w:tcPr>
            <w:tcW w:w="1230" w:type="dxa"/>
            <w:vMerge/>
            <w:tcBorders>
              <w:top w:val="nil"/>
              <w:left w:val="single" w:sz="5" w:space="0" w:color="CFCFCF"/>
              <w:bottom w:val="single" w:sz="5" w:space="0" w:color="CFCFCF"/>
              <w:right w:val="single" w:sz="5" w:space="0" w:color="CFCFCF"/>
            </w:tcBorders>
          </w:tcPr>
          <w:p w14:paraId="1B8B7F1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1988BEC" w14:textId="77777777" w:rsidR="00CD7126" w:rsidRDefault="00CD7126"/>
        </w:tc>
      </w:tr>
      <w:tr w:rsidR="00CD7126" w14:paraId="2FFDFA1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495A8" w14:textId="77777777" w:rsidR="00CD7126" w:rsidRDefault="00000000">
            <w:pPr>
              <w:spacing w:after="20"/>
              <w:ind w:left="20"/>
              <w:jc w:val="both"/>
            </w:pPr>
            <w:r>
              <w:rPr>
                <w:color w:val="000000"/>
                <w:sz w:val="20"/>
              </w:rPr>
              <w:t>00905. Выдача разрешительных документов (включая лицензирование, регистрацию, сертификацию) на приобретение, реализацию и хранение отдельных видов продукции</w:t>
            </w:r>
          </w:p>
        </w:tc>
      </w:tr>
      <w:tr w:rsidR="00CD7126" w14:paraId="382D8BA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016B4" w14:textId="77777777" w:rsidR="00CD7126" w:rsidRDefault="00000000">
            <w:pPr>
              <w:spacing w:after="20"/>
              <w:ind w:left="20"/>
              <w:jc w:val="both"/>
            </w:pPr>
            <w:r>
              <w:rPr>
                <w:color w:val="000000"/>
                <w:sz w:val="20"/>
              </w:rPr>
              <w:t>546.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3C2C6" w14:textId="77777777" w:rsidR="00CD7126" w:rsidRDefault="00000000">
            <w:pPr>
              <w:spacing w:after="20"/>
              <w:ind w:left="20"/>
              <w:jc w:val="both"/>
            </w:pPr>
            <w:r>
              <w:rPr>
                <w:color w:val="000000"/>
                <w:sz w:val="20"/>
              </w:rPr>
              <w:t>00905001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3CF11" w14:textId="77777777" w:rsidR="00CD7126" w:rsidRDefault="00000000">
            <w:pPr>
              <w:spacing w:after="20"/>
              <w:ind w:left="20"/>
              <w:jc w:val="both"/>
            </w:pPr>
            <w:r>
              <w:rPr>
                <w:color w:val="000000"/>
                <w:sz w:val="20"/>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B8E4E" w14:textId="77777777" w:rsidR="00CD7126" w:rsidRDefault="00000000">
            <w:pPr>
              <w:spacing w:after="20"/>
              <w:ind w:left="20"/>
              <w:jc w:val="both"/>
            </w:pPr>
            <w:r>
              <w:rPr>
                <w:color w:val="000000"/>
                <w:sz w:val="20"/>
              </w:rPr>
              <w:t>Выдача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EF29E"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E7EA7"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272521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48932" w14:textId="77777777" w:rsidR="00CD7126" w:rsidRDefault="00000000">
            <w:pPr>
              <w:spacing w:after="20"/>
              <w:ind w:left="20"/>
              <w:jc w:val="both"/>
            </w:pPr>
            <w:r>
              <w:rPr>
                <w:color w:val="000000"/>
                <w:sz w:val="20"/>
              </w:rPr>
              <w:t>547.</w:t>
            </w:r>
          </w:p>
        </w:tc>
        <w:tc>
          <w:tcPr>
            <w:tcW w:w="1230" w:type="dxa"/>
            <w:vMerge/>
            <w:tcBorders>
              <w:top w:val="nil"/>
              <w:left w:val="single" w:sz="5" w:space="0" w:color="CFCFCF"/>
              <w:bottom w:val="single" w:sz="5" w:space="0" w:color="CFCFCF"/>
              <w:right w:val="single" w:sz="5" w:space="0" w:color="CFCFCF"/>
            </w:tcBorders>
          </w:tcPr>
          <w:p w14:paraId="34202E1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94E38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A5EBB" w14:textId="77777777" w:rsidR="00CD7126" w:rsidRDefault="00000000">
            <w:pPr>
              <w:spacing w:after="20"/>
              <w:ind w:left="20"/>
              <w:jc w:val="both"/>
            </w:pPr>
            <w:r>
              <w:rPr>
                <w:color w:val="000000"/>
                <w:sz w:val="20"/>
              </w:rPr>
              <w:t>Переоформление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c>
          <w:tcPr>
            <w:tcW w:w="1230" w:type="dxa"/>
            <w:vMerge/>
            <w:tcBorders>
              <w:top w:val="nil"/>
              <w:left w:val="single" w:sz="5" w:space="0" w:color="CFCFCF"/>
              <w:bottom w:val="single" w:sz="5" w:space="0" w:color="CFCFCF"/>
              <w:right w:val="single" w:sz="5" w:space="0" w:color="CFCFCF"/>
            </w:tcBorders>
          </w:tcPr>
          <w:p w14:paraId="554102D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1733A5" w14:textId="77777777" w:rsidR="00CD7126" w:rsidRDefault="00CD7126"/>
        </w:tc>
      </w:tr>
      <w:tr w:rsidR="00CD7126" w14:paraId="1DD18FD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6D08F" w14:textId="77777777" w:rsidR="00CD7126" w:rsidRDefault="00000000">
            <w:pPr>
              <w:spacing w:after="20"/>
              <w:ind w:left="20"/>
              <w:jc w:val="both"/>
            </w:pPr>
            <w:r>
              <w:rPr>
                <w:color w:val="000000"/>
                <w:sz w:val="20"/>
              </w:rPr>
              <w:t>548.</w:t>
            </w:r>
          </w:p>
        </w:tc>
        <w:tc>
          <w:tcPr>
            <w:tcW w:w="1230" w:type="dxa"/>
            <w:vMerge/>
            <w:tcBorders>
              <w:top w:val="nil"/>
              <w:left w:val="single" w:sz="5" w:space="0" w:color="CFCFCF"/>
              <w:bottom w:val="single" w:sz="5" w:space="0" w:color="CFCFCF"/>
              <w:right w:val="single" w:sz="5" w:space="0" w:color="CFCFCF"/>
            </w:tcBorders>
          </w:tcPr>
          <w:p w14:paraId="0CFBDFF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5CB83F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2328E" w14:textId="77777777" w:rsidR="00CD7126" w:rsidRDefault="00000000">
            <w:pPr>
              <w:spacing w:after="20"/>
              <w:ind w:left="20"/>
              <w:jc w:val="both"/>
            </w:pPr>
            <w:r>
              <w:rPr>
                <w:color w:val="000000"/>
                <w:sz w:val="20"/>
              </w:rPr>
              <w:t>Прекращение действия лицензии на хранение и оптовую реализацию алкогольной продукции, за исключением деятельности по хранению и оптовой реализации алкогольной продукции на территории ее производства</w:t>
            </w:r>
          </w:p>
        </w:tc>
        <w:tc>
          <w:tcPr>
            <w:tcW w:w="1230" w:type="dxa"/>
            <w:vMerge/>
            <w:tcBorders>
              <w:top w:val="nil"/>
              <w:left w:val="single" w:sz="5" w:space="0" w:color="CFCFCF"/>
              <w:bottom w:val="single" w:sz="5" w:space="0" w:color="CFCFCF"/>
              <w:right w:val="single" w:sz="5" w:space="0" w:color="CFCFCF"/>
            </w:tcBorders>
          </w:tcPr>
          <w:p w14:paraId="12AA68A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E7D73D5" w14:textId="77777777" w:rsidR="00CD7126" w:rsidRDefault="00CD7126"/>
        </w:tc>
      </w:tr>
      <w:tr w:rsidR="00CD7126" w14:paraId="0B9CCC5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70BD0" w14:textId="77777777" w:rsidR="00CD7126" w:rsidRDefault="00000000">
            <w:pPr>
              <w:spacing w:after="20"/>
              <w:ind w:left="20"/>
              <w:jc w:val="both"/>
            </w:pPr>
            <w:r>
              <w:rPr>
                <w:color w:val="000000"/>
                <w:sz w:val="20"/>
              </w:rPr>
              <w:t>549.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CD798" w14:textId="77777777" w:rsidR="00CD7126" w:rsidRDefault="00000000">
            <w:pPr>
              <w:spacing w:after="20"/>
              <w:ind w:left="20"/>
              <w:jc w:val="both"/>
            </w:pPr>
            <w:r>
              <w:rPr>
                <w:color w:val="000000"/>
                <w:sz w:val="20"/>
              </w:rPr>
              <w:t>00905002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7C26D" w14:textId="77777777" w:rsidR="00CD7126" w:rsidRDefault="00000000">
            <w:pPr>
              <w:spacing w:after="20"/>
              <w:ind w:left="20"/>
              <w:jc w:val="both"/>
            </w:pPr>
            <w:r>
              <w:rPr>
                <w:color w:val="000000"/>
                <w:sz w:val="20"/>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AB220" w14:textId="77777777" w:rsidR="00CD7126" w:rsidRDefault="00000000">
            <w:pPr>
              <w:spacing w:after="20"/>
              <w:ind w:left="20"/>
              <w:jc w:val="both"/>
            </w:pPr>
            <w:r>
              <w:rPr>
                <w:color w:val="000000"/>
                <w:sz w:val="20"/>
              </w:rPr>
              <w:t>Выдача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0706E"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620FF"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704DFE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859E3" w14:textId="77777777" w:rsidR="00CD7126" w:rsidRDefault="00000000">
            <w:pPr>
              <w:spacing w:after="20"/>
              <w:ind w:left="20"/>
              <w:jc w:val="both"/>
            </w:pPr>
            <w:r>
              <w:rPr>
                <w:color w:val="000000"/>
                <w:sz w:val="20"/>
              </w:rPr>
              <w:t>550.</w:t>
            </w:r>
          </w:p>
        </w:tc>
        <w:tc>
          <w:tcPr>
            <w:tcW w:w="1230" w:type="dxa"/>
            <w:vMerge/>
            <w:tcBorders>
              <w:top w:val="nil"/>
              <w:left w:val="single" w:sz="5" w:space="0" w:color="CFCFCF"/>
              <w:bottom w:val="single" w:sz="5" w:space="0" w:color="CFCFCF"/>
              <w:right w:val="single" w:sz="5" w:space="0" w:color="CFCFCF"/>
            </w:tcBorders>
          </w:tcPr>
          <w:p w14:paraId="6D7D0DF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18E896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A6D92" w14:textId="77777777" w:rsidR="00CD7126" w:rsidRDefault="00000000">
            <w:pPr>
              <w:spacing w:after="20"/>
              <w:ind w:left="20"/>
              <w:jc w:val="both"/>
            </w:pPr>
            <w:r>
              <w:rPr>
                <w:color w:val="000000"/>
                <w:sz w:val="20"/>
              </w:rPr>
              <w:t>Переоформлении лицензии на хранение и розничную реализацию алкогольной продукции, за исключением деятельности по хранению и розничной реализации алкогольной продукции на территории ее производства</w:t>
            </w:r>
          </w:p>
        </w:tc>
        <w:tc>
          <w:tcPr>
            <w:tcW w:w="1230" w:type="dxa"/>
            <w:vMerge/>
            <w:tcBorders>
              <w:top w:val="nil"/>
              <w:left w:val="single" w:sz="5" w:space="0" w:color="CFCFCF"/>
              <w:bottom w:val="single" w:sz="5" w:space="0" w:color="CFCFCF"/>
              <w:right w:val="single" w:sz="5" w:space="0" w:color="CFCFCF"/>
            </w:tcBorders>
          </w:tcPr>
          <w:p w14:paraId="508A273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F0F7D7D" w14:textId="77777777" w:rsidR="00CD7126" w:rsidRDefault="00CD7126"/>
        </w:tc>
      </w:tr>
      <w:tr w:rsidR="00CD7126" w14:paraId="1F2CE87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0EE25" w14:textId="77777777" w:rsidR="00CD7126" w:rsidRDefault="00000000">
            <w:pPr>
              <w:spacing w:after="20"/>
              <w:ind w:left="20"/>
              <w:jc w:val="both"/>
            </w:pPr>
            <w:r>
              <w:rPr>
                <w:color w:val="000000"/>
                <w:sz w:val="20"/>
              </w:rPr>
              <w:t>00906. Поддержка предпринимательской деятельности</w:t>
            </w:r>
          </w:p>
        </w:tc>
      </w:tr>
      <w:tr w:rsidR="00CD7126" w14:paraId="0227E4C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F1425" w14:textId="77777777" w:rsidR="00CD7126" w:rsidRDefault="00000000">
            <w:pPr>
              <w:spacing w:after="20"/>
              <w:ind w:left="20"/>
              <w:jc w:val="both"/>
            </w:pPr>
            <w:r>
              <w:rPr>
                <w:color w:val="000000"/>
                <w:sz w:val="20"/>
              </w:rPr>
              <w:t>551.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48D08" w14:textId="77777777" w:rsidR="00CD7126" w:rsidRDefault="00000000">
            <w:pPr>
              <w:spacing w:after="20"/>
              <w:ind w:left="20"/>
              <w:jc w:val="both"/>
            </w:pPr>
            <w:r>
              <w:rPr>
                <w:color w:val="000000"/>
                <w:sz w:val="20"/>
              </w:rPr>
              <w:t>00906001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35195" w14:textId="77777777" w:rsidR="00CD7126" w:rsidRDefault="00000000">
            <w:pPr>
              <w:spacing w:after="20"/>
              <w:ind w:left="20"/>
              <w:jc w:val="both"/>
            </w:pPr>
            <w:r>
              <w:rPr>
                <w:color w:val="000000"/>
                <w:sz w:val="20"/>
              </w:rPr>
              <w:t>Предоставление субсидирования части ставки вознаграждения в рамках Национального проекта по развитию предпринимательства на 2021 – 2025 годы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DAD9F" w14:textId="77777777" w:rsidR="00CD7126" w:rsidRDefault="00000000">
            <w:pPr>
              <w:spacing w:after="20"/>
              <w:ind w:left="20"/>
              <w:jc w:val="both"/>
            </w:pPr>
            <w:r>
              <w:rPr>
                <w:color w:val="000000"/>
                <w:sz w:val="20"/>
              </w:rPr>
              <w:t>Предоставление субсидирования части ставки вознаграждения в рамках направления "Поддержка предпринимателей/субъектов индустриально-инновационной деятельности"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AAD90" w14:textId="77777777" w:rsidR="00CD7126" w:rsidRDefault="00000000">
            <w:pPr>
              <w:spacing w:after="20"/>
              <w:ind w:left="20"/>
              <w:jc w:val="both"/>
            </w:pPr>
            <w:r>
              <w:rPr>
                <w:color w:val="000000"/>
                <w:sz w:val="20"/>
              </w:rPr>
              <w:t>МНЭ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15071"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предпринимательства и признании утратившими силу некоторых приказов Министра национальной экономики Республики Казахстан" приказ Министра национальной экономики Республики Казахстан от 11 июня 2021 года № 59. Зарегистрирован в Министерстве юстиции Республики Казахстан 17 июня 2021 года № 23051.</w:t>
            </w:r>
          </w:p>
        </w:tc>
      </w:tr>
      <w:tr w:rsidR="00CD7126" w14:paraId="5E3759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17FF0" w14:textId="77777777" w:rsidR="00CD7126" w:rsidRDefault="00000000">
            <w:pPr>
              <w:spacing w:after="20"/>
              <w:ind w:left="20"/>
              <w:jc w:val="both"/>
            </w:pPr>
            <w:r>
              <w:rPr>
                <w:color w:val="000000"/>
                <w:sz w:val="20"/>
              </w:rPr>
              <w:t>552.</w:t>
            </w:r>
          </w:p>
        </w:tc>
        <w:tc>
          <w:tcPr>
            <w:tcW w:w="1230" w:type="dxa"/>
            <w:vMerge/>
            <w:tcBorders>
              <w:top w:val="nil"/>
              <w:left w:val="single" w:sz="5" w:space="0" w:color="CFCFCF"/>
              <w:bottom w:val="single" w:sz="5" w:space="0" w:color="CFCFCF"/>
              <w:right w:val="single" w:sz="5" w:space="0" w:color="CFCFCF"/>
            </w:tcBorders>
          </w:tcPr>
          <w:p w14:paraId="3615F08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2B87F4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858CD" w14:textId="77777777" w:rsidR="00CD7126" w:rsidRDefault="00000000">
            <w:pPr>
              <w:spacing w:after="20"/>
              <w:ind w:left="20"/>
              <w:jc w:val="both"/>
            </w:pPr>
            <w:r>
              <w:rPr>
                <w:color w:val="000000"/>
                <w:sz w:val="20"/>
              </w:rPr>
              <w:t>Предоставление субсидирования части ставки вознаграждения по кредитам/лизинговым сделкам субъектов малого и среднего предпринимательства в наиболее пострадавших секторах экономики</w:t>
            </w:r>
          </w:p>
        </w:tc>
        <w:tc>
          <w:tcPr>
            <w:tcW w:w="1230" w:type="dxa"/>
            <w:vMerge/>
            <w:tcBorders>
              <w:top w:val="nil"/>
              <w:left w:val="single" w:sz="5" w:space="0" w:color="CFCFCF"/>
              <w:bottom w:val="single" w:sz="5" w:space="0" w:color="CFCFCF"/>
              <w:right w:val="single" w:sz="5" w:space="0" w:color="CFCFCF"/>
            </w:tcBorders>
          </w:tcPr>
          <w:p w14:paraId="2473BAA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CC1467" w14:textId="77777777" w:rsidR="00CD7126" w:rsidRDefault="00CD7126"/>
        </w:tc>
      </w:tr>
      <w:tr w:rsidR="00CD7126" w14:paraId="3DF9160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AE846" w14:textId="77777777" w:rsidR="00CD7126" w:rsidRDefault="00000000">
            <w:pPr>
              <w:spacing w:after="20"/>
              <w:ind w:left="20"/>
              <w:jc w:val="both"/>
            </w:pPr>
            <w:r>
              <w:rPr>
                <w:color w:val="000000"/>
                <w:sz w:val="20"/>
              </w:rPr>
              <w:t>553.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D8976" w14:textId="77777777" w:rsidR="00CD7126" w:rsidRDefault="00000000">
            <w:pPr>
              <w:spacing w:after="20"/>
              <w:ind w:left="20"/>
              <w:jc w:val="both"/>
            </w:pPr>
            <w:r>
              <w:rPr>
                <w:color w:val="000000"/>
                <w:sz w:val="20"/>
              </w:rPr>
              <w:t>00906002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F7160" w14:textId="77777777" w:rsidR="00CD7126" w:rsidRDefault="00000000">
            <w:pPr>
              <w:spacing w:after="20"/>
              <w:ind w:left="20"/>
              <w:jc w:val="both"/>
            </w:pPr>
            <w:r>
              <w:rPr>
                <w:color w:val="000000"/>
                <w:sz w:val="20"/>
              </w:rPr>
              <w:t>Предоставление гарантий по кредитам/финансовому лизингу в рамках Национального проекта по развитию предпринимательства на 2021 – 2025 годы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D2CF0" w14:textId="77777777" w:rsidR="00CD7126" w:rsidRDefault="00000000">
            <w:pPr>
              <w:spacing w:after="20"/>
              <w:ind w:left="20"/>
              <w:jc w:val="both"/>
            </w:pPr>
            <w:r>
              <w:rPr>
                <w:color w:val="000000"/>
                <w:sz w:val="20"/>
              </w:rPr>
              <w:t>Предоставление гарантий по кредитам/финансовому лизингу в рамках направления "Поддержка предпринимателей/субъектов индустриально-инновационной деятельности"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1F4D1" w14:textId="77777777" w:rsidR="00CD7126" w:rsidRDefault="00000000">
            <w:pPr>
              <w:spacing w:after="20"/>
              <w:ind w:left="20"/>
              <w:jc w:val="both"/>
            </w:pPr>
            <w:r>
              <w:rPr>
                <w:color w:val="000000"/>
                <w:sz w:val="20"/>
              </w:rPr>
              <w:t>МНЭ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9B2B1"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предпринимательства и признании утратившими силу некоторых приказов Министра национальной экономики Республики Казахстан" приказ Министра национальной экономики Республики Казахстан от 11 июня 2021 года № 59. Зарегистрирован в Министерстве юстиции Республики Казахстан 17 июня 2021 года № 23051.</w:t>
            </w:r>
          </w:p>
        </w:tc>
      </w:tr>
      <w:tr w:rsidR="00CD7126" w14:paraId="3E3B85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FE431" w14:textId="77777777" w:rsidR="00CD7126" w:rsidRDefault="00000000">
            <w:pPr>
              <w:spacing w:after="20"/>
              <w:ind w:left="20"/>
              <w:jc w:val="both"/>
            </w:pPr>
            <w:r>
              <w:rPr>
                <w:color w:val="000000"/>
                <w:sz w:val="20"/>
              </w:rPr>
              <w:t>554.</w:t>
            </w:r>
          </w:p>
        </w:tc>
        <w:tc>
          <w:tcPr>
            <w:tcW w:w="1230" w:type="dxa"/>
            <w:vMerge/>
            <w:tcBorders>
              <w:top w:val="nil"/>
              <w:left w:val="single" w:sz="5" w:space="0" w:color="CFCFCF"/>
              <w:bottom w:val="single" w:sz="5" w:space="0" w:color="CFCFCF"/>
              <w:right w:val="single" w:sz="5" w:space="0" w:color="CFCFCF"/>
            </w:tcBorders>
          </w:tcPr>
          <w:p w14:paraId="1D71DBC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4085E8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FD5C2" w14:textId="77777777" w:rsidR="00CD7126" w:rsidRDefault="00000000">
            <w:pPr>
              <w:spacing w:after="20"/>
              <w:ind w:left="20"/>
              <w:jc w:val="both"/>
            </w:pPr>
            <w:r>
              <w:rPr>
                <w:color w:val="000000"/>
                <w:sz w:val="20"/>
              </w:rPr>
              <w:t>Предоставление гарантий по кредитам/финансовому лизингу в рамках Механизма кредитования и финансового лизинга приоритетных проектов</w:t>
            </w:r>
          </w:p>
        </w:tc>
        <w:tc>
          <w:tcPr>
            <w:tcW w:w="1230" w:type="dxa"/>
            <w:vMerge/>
            <w:tcBorders>
              <w:top w:val="nil"/>
              <w:left w:val="single" w:sz="5" w:space="0" w:color="CFCFCF"/>
              <w:bottom w:val="single" w:sz="5" w:space="0" w:color="CFCFCF"/>
              <w:right w:val="single" w:sz="5" w:space="0" w:color="CFCFCF"/>
            </w:tcBorders>
          </w:tcPr>
          <w:p w14:paraId="2058567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7F99E51" w14:textId="77777777" w:rsidR="00CD7126" w:rsidRDefault="00CD7126"/>
        </w:tc>
      </w:tr>
      <w:tr w:rsidR="00CD7126" w14:paraId="292565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F3F00" w14:textId="77777777" w:rsidR="00CD7126" w:rsidRDefault="00000000">
            <w:pPr>
              <w:spacing w:after="20"/>
              <w:ind w:left="20"/>
              <w:jc w:val="both"/>
            </w:pPr>
            <w:r>
              <w:rPr>
                <w:color w:val="000000"/>
                <w:sz w:val="20"/>
              </w:rPr>
              <w:t>555.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087B8" w14:textId="77777777" w:rsidR="00CD7126" w:rsidRDefault="00000000">
            <w:pPr>
              <w:spacing w:after="20"/>
              <w:ind w:left="20"/>
              <w:jc w:val="both"/>
            </w:pPr>
            <w:r>
              <w:rPr>
                <w:color w:val="000000"/>
                <w:sz w:val="20"/>
              </w:rPr>
              <w:t>00906003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35178" w14:textId="77777777" w:rsidR="00CD7126" w:rsidRDefault="00000000">
            <w:pPr>
              <w:spacing w:after="20"/>
              <w:ind w:left="20"/>
              <w:jc w:val="both"/>
            </w:pPr>
            <w:r>
              <w:rPr>
                <w:color w:val="000000"/>
                <w:sz w:val="20"/>
              </w:rPr>
              <w:t>Предоставление государственных грантов для реализации новых бизнес-идей в рамках Национального проекта по развитию предпринимательства на 2021 – 2025 годы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94833" w14:textId="77777777" w:rsidR="00CD7126" w:rsidRDefault="00CD7126">
            <w:pPr>
              <w:spacing w:after="20"/>
              <w:ind w:left="20"/>
              <w:jc w:val="both"/>
            </w:pPr>
          </w:p>
          <w:p w14:paraId="2EA3C40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482AE"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63F4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предпринимательства и признании утратившими силу некоторых приказов Министра национальной экономики Республики Казахстан" приказ Министра национальной экономики Республики Казахстан от 11 июня 2021 года № 59. Зарегистрирован в Министерстве юстиции Республики Казахстан 17 июня 2021 года № 23051.</w:t>
            </w:r>
          </w:p>
        </w:tc>
      </w:tr>
      <w:tr w:rsidR="00CD7126" w14:paraId="15C753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B869C5" w14:textId="77777777" w:rsidR="00CD7126" w:rsidRDefault="00000000">
            <w:pPr>
              <w:spacing w:after="20"/>
              <w:ind w:left="20"/>
              <w:jc w:val="both"/>
            </w:pPr>
            <w:r>
              <w:rPr>
                <w:color w:val="000000"/>
                <w:sz w:val="20"/>
              </w:rPr>
              <w:t>556.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E5859" w14:textId="77777777" w:rsidR="00CD7126" w:rsidRDefault="00000000">
            <w:pPr>
              <w:spacing w:after="20"/>
              <w:ind w:left="20"/>
              <w:jc w:val="both"/>
            </w:pPr>
            <w:r>
              <w:rPr>
                <w:color w:val="000000"/>
                <w:sz w:val="20"/>
              </w:rPr>
              <w:t>00906004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0277F" w14:textId="77777777" w:rsidR="00CD7126" w:rsidRDefault="00000000">
            <w:pPr>
              <w:spacing w:after="20"/>
              <w:ind w:left="20"/>
              <w:jc w:val="both"/>
            </w:pPr>
            <w:r>
              <w:rPr>
                <w:color w:val="000000"/>
                <w:sz w:val="20"/>
              </w:rPr>
              <w:t>Предоставление поддержки по развитию производственной (индустриальной) инфраструктуры в рамках Национального проекта по развитию предпринимательства на 2021 – 2025 годы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812D3" w14:textId="77777777" w:rsidR="00CD7126" w:rsidRDefault="00000000">
            <w:pPr>
              <w:spacing w:after="20"/>
              <w:ind w:left="20"/>
              <w:jc w:val="both"/>
            </w:pPr>
            <w:r>
              <w:rPr>
                <w:color w:val="000000"/>
                <w:sz w:val="20"/>
              </w:rPr>
              <w:t>Получение недостающей инфраструктуры к проектам субъектов малого и среднего предпринимательства и индустриальным зонам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6DA69" w14:textId="77777777" w:rsidR="00CD7126" w:rsidRDefault="00000000">
            <w:pPr>
              <w:spacing w:after="20"/>
              <w:ind w:left="20"/>
              <w:jc w:val="both"/>
            </w:pPr>
            <w:r>
              <w:rPr>
                <w:color w:val="000000"/>
                <w:sz w:val="20"/>
              </w:rPr>
              <w:t>МНЭ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B592A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предпринимательства и признании утратившими силу некоторых приказов Министра национальной экономики Республики Казахстан" приказ Министра национальной экономики Республики Казахстан от 11 июня 2021 года № 59. Зарегистрирован в Министерстве юстиции Республики Казахстан 17 июня 2021 года № 23051.</w:t>
            </w:r>
          </w:p>
        </w:tc>
      </w:tr>
      <w:tr w:rsidR="00CD7126" w14:paraId="65CE3B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D337E6" w14:textId="77777777" w:rsidR="00CD7126" w:rsidRDefault="00000000">
            <w:pPr>
              <w:spacing w:after="20"/>
              <w:ind w:left="20"/>
              <w:jc w:val="both"/>
            </w:pPr>
            <w:r>
              <w:rPr>
                <w:color w:val="000000"/>
                <w:sz w:val="20"/>
              </w:rPr>
              <w:t>557.</w:t>
            </w:r>
          </w:p>
        </w:tc>
        <w:tc>
          <w:tcPr>
            <w:tcW w:w="1230" w:type="dxa"/>
            <w:vMerge/>
            <w:tcBorders>
              <w:top w:val="nil"/>
              <w:left w:val="single" w:sz="5" w:space="0" w:color="CFCFCF"/>
              <w:bottom w:val="single" w:sz="5" w:space="0" w:color="CFCFCF"/>
              <w:right w:val="single" w:sz="5" w:space="0" w:color="CFCFCF"/>
            </w:tcBorders>
          </w:tcPr>
          <w:p w14:paraId="3414225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376F8E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80C84" w14:textId="77777777" w:rsidR="00CD7126" w:rsidRDefault="00000000">
            <w:pPr>
              <w:spacing w:after="20"/>
              <w:ind w:left="20"/>
              <w:jc w:val="both"/>
            </w:pPr>
            <w:r>
              <w:rPr>
                <w:color w:val="000000"/>
                <w:sz w:val="20"/>
              </w:rPr>
              <w:t>Получение недостающей инфраструктуры к проектам по созданию или развитию индустриальных зон</w:t>
            </w:r>
          </w:p>
        </w:tc>
        <w:tc>
          <w:tcPr>
            <w:tcW w:w="1230" w:type="dxa"/>
            <w:vMerge/>
            <w:tcBorders>
              <w:top w:val="nil"/>
              <w:left w:val="single" w:sz="5" w:space="0" w:color="CFCFCF"/>
              <w:bottom w:val="single" w:sz="5" w:space="0" w:color="CFCFCF"/>
              <w:right w:val="single" w:sz="5" w:space="0" w:color="CFCFCF"/>
            </w:tcBorders>
          </w:tcPr>
          <w:p w14:paraId="2F44DFD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04B5A27" w14:textId="77777777" w:rsidR="00CD7126" w:rsidRDefault="00CD7126"/>
        </w:tc>
      </w:tr>
      <w:tr w:rsidR="00CD7126" w14:paraId="2E21851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07776" w14:textId="77777777" w:rsidR="00CD7126" w:rsidRDefault="00000000">
            <w:pPr>
              <w:spacing w:after="20"/>
              <w:ind w:left="20"/>
              <w:jc w:val="both"/>
            </w:pPr>
            <w:r>
              <w:rPr>
                <w:color w:val="000000"/>
                <w:sz w:val="20"/>
              </w:rPr>
              <w:t>558.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53B937" w14:textId="77777777" w:rsidR="00CD7126" w:rsidRDefault="00000000">
            <w:pPr>
              <w:spacing w:after="20"/>
              <w:ind w:left="20"/>
              <w:jc w:val="both"/>
            </w:pPr>
            <w:r>
              <w:rPr>
                <w:color w:val="000000"/>
                <w:sz w:val="20"/>
              </w:rPr>
              <w:t>00906008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F55A88" w14:textId="77777777" w:rsidR="00CD7126" w:rsidRDefault="00000000">
            <w:pPr>
              <w:spacing w:after="20"/>
              <w:ind w:left="20"/>
              <w:jc w:val="both"/>
            </w:pPr>
            <w:r>
              <w:rPr>
                <w:color w:val="000000"/>
                <w:sz w:val="20"/>
              </w:rPr>
              <w:t>Возмещение затрат на повышение эффективности организации производства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EEE4B" w14:textId="77777777" w:rsidR="00CD7126" w:rsidRDefault="00CD7126">
            <w:pPr>
              <w:spacing w:after="20"/>
              <w:ind w:left="20"/>
              <w:jc w:val="both"/>
            </w:pPr>
          </w:p>
          <w:p w14:paraId="1E2899C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F20D0"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A78AB" w14:textId="77777777" w:rsidR="00CD7126" w:rsidRDefault="00000000">
            <w:pPr>
              <w:spacing w:after="20"/>
              <w:ind w:left="20"/>
              <w:jc w:val="both"/>
            </w:pPr>
            <w:r>
              <w:rPr>
                <w:color w:val="000000"/>
                <w:sz w:val="20"/>
              </w:rPr>
              <w:t>"Об утверждении Правил предоставления мер государственного стимулирования промышленности, направленных на повышение производительности труда субъектов промышленно-инновационной деятельности"</w:t>
            </w:r>
          </w:p>
          <w:p w14:paraId="19B41F4D" w14:textId="77777777" w:rsidR="00CD7126" w:rsidRDefault="00000000">
            <w:pPr>
              <w:spacing w:after="20"/>
              <w:ind w:left="20"/>
              <w:jc w:val="both"/>
            </w:pPr>
            <w:r>
              <w:rPr>
                <w:color w:val="000000"/>
                <w:sz w:val="20"/>
              </w:rPr>
              <w:t>Приказ Министра индустрии и инфраструктурного развития Республики Казахстан от 1 июня 2022 года № 308. Зарегистрирован в Министерстве юстиции Республики Казахстан 1 июня 2022 года № 28320.</w:t>
            </w:r>
          </w:p>
        </w:tc>
      </w:tr>
      <w:tr w:rsidR="00CD7126" w14:paraId="481801E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FBC56E" w14:textId="77777777" w:rsidR="00CD7126" w:rsidRDefault="00000000">
            <w:pPr>
              <w:spacing w:after="20"/>
              <w:ind w:left="20"/>
              <w:jc w:val="both"/>
            </w:pPr>
            <w:r>
              <w:rPr>
                <w:color w:val="000000"/>
                <w:sz w:val="20"/>
              </w:rPr>
              <w:t>559.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1F364" w14:textId="77777777" w:rsidR="00CD7126" w:rsidRDefault="00000000">
            <w:pPr>
              <w:spacing w:after="20"/>
              <w:ind w:left="20"/>
              <w:jc w:val="both"/>
            </w:pPr>
            <w:r>
              <w:rPr>
                <w:color w:val="000000"/>
                <w:sz w:val="20"/>
              </w:rPr>
              <w:t>00906009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3026A" w14:textId="77777777" w:rsidR="00CD7126" w:rsidRDefault="00000000">
            <w:pPr>
              <w:spacing w:after="20"/>
              <w:ind w:left="20"/>
              <w:jc w:val="both"/>
            </w:pPr>
            <w:r>
              <w:rPr>
                <w:color w:val="000000"/>
                <w:sz w:val="20"/>
              </w:rPr>
              <w:t>Возмещение затрат на повышение компетенции работников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09A76" w14:textId="77777777" w:rsidR="00CD7126" w:rsidRDefault="00CD7126">
            <w:pPr>
              <w:spacing w:after="20"/>
              <w:ind w:left="20"/>
              <w:jc w:val="both"/>
            </w:pPr>
          </w:p>
          <w:p w14:paraId="36A287B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E6D00"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85ED5" w14:textId="77777777" w:rsidR="00CD7126" w:rsidRDefault="00000000">
            <w:pPr>
              <w:spacing w:after="20"/>
              <w:ind w:left="20"/>
              <w:jc w:val="both"/>
            </w:pPr>
            <w:r>
              <w:rPr>
                <w:color w:val="000000"/>
                <w:sz w:val="20"/>
              </w:rPr>
              <w:t>"Об утверждении Правил предоставления мер государственного стимулирования промышленности, направленных на повышение производительности труда субъектов промышленно-инновационной деятельности"</w:t>
            </w:r>
          </w:p>
          <w:p w14:paraId="228AF64F" w14:textId="77777777" w:rsidR="00CD7126" w:rsidRDefault="00000000">
            <w:pPr>
              <w:spacing w:after="20"/>
              <w:ind w:left="20"/>
              <w:jc w:val="both"/>
            </w:pPr>
            <w:r>
              <w:rPr>
                <w:color w:val="000000"/>
                <w:sz w:val="20"/>
              </w:rPr>
              <w:t>Приказ Министра индустрии и инфраструктурного развития Республики Казахстан от 1 июня 2022 года № 308. Зарегистрирован в Министерстве юстиции Республики Казахстан 1 июня 2022 года № 28320.</w:t>
            </w:r>
          </w:p>
        </w:tc>
      </w:tr>
      <w:tr w:rsidR="00CD7126" w14:paraId="0839A4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CCBA9" w14:textId="77777777" w:rsidR="00CD7126" w:rsidRDefault="00000000">
            <w:pPr>
              <w:spacing w:after="20"/>
              <w:ind w:left="20"/>
              <w:jc w:val="both"/>
            </w:pPr>
            <w:r>
              <w:rPr>
                <w:color w:val="000000"/>
                <w:sz w:val="20"/>
              </w:rPr>
              <w:t>560.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EDF1B3" w14:textId="77777777" w:rsidR="00CD7126" w:rsidRDefault="00000000">
            <w:pPr>
              <w:spacing w:after="20"/>
              <w:ind w:left="20"/>
              <w:jc w:val="both"/>
            </w:pPr>
            <w:r>
              <w:rPr>
                <w:color w:val="000000"/>
                <w:sz w:val="20"/>
              </w:rPr>
              <w:t>00906010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E6207" w14:textId="77777777" w:rsidR="00CD7126" w:rsidRDefault="00000000">
            <w:pPr>
              <w:spacing w:after="20"/>
              <w:ind w:left="20"/>
              <w:jc w:val="both"/>
            </w:pPr>
            <w:r>
              <w:rPr>
                <w:color w:val="000000"/>
                <w:sz w:val="20"/>
              </w:rPr>
              <w:t>Возмещение затрат на совершенствование технологических процессов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38613" w14:textId="77777777" w:rsidR="00CD7126" w:rsidRDefault="00CD7126">
            <w:pPr>
              <w:spacing w:after="20"/>
              <w:ind w:left="20"/>
              <w:jc w:val="both"/>
            </w:pPr>
          </w:p>
          <w:p w14:paraId="669B777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2238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91CEE" w14:textId="77777777" w:rsidR="00CD7126" w:rsidRDefault="00000000">
            <w:pPr>
              <w:spacing w:after="20"/>
              <w:ind w:left="20"/>
              <w:jc w:val="both"/>
            </w:pPr>
            <w:r>
              <w:rPr>
                <w:color w:val="000000"/>
                <w:sz w:val="20"/>
              </w:rPr>
              <w:t>"Об утверждении Правил предоставления мер государственного стимулирования промышленности, направленных на повышение производительности труда субъектов промышленно-инновационной деятельности"</w:t>
            </w:r>
          </w:p>
          <w:p w14:paraId="46B77CC0" w14:textId="77777777" w:rsidR="00CD7126" w:rsidRDefault="00000000">
            <w:pPr>
              <w:spacing w:after="20"/>
              <w:ind w:left="20"/>
              <w:jc w:val="both"/>
            </w:pPr>
            <w:r>
              <w:rPr>
                <w:color w:val="000000"/>
                <w:sz w:val="20"/>
              </w:rPr>
              <w:t>Приказ Министра индустрии и инфраструктурного развития Республики Казахстан от 1 июня 2022 года № 308. Зарегистрирован в Министерстве юстиции Республики Казахстан 1 июня 2022 года № 28320.</w:t>
            </w:r>
          </w:p>
        </w:tc>
      </w:tr>
      <w:tr w:rsidR="00CD7126" w14:paraId="190C7D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D3D8E" w14:textId="77777777" w:rsidR="00CD7126" w:rsidRDefault="00000000">
            <w:pPr>
              <w:spacing w:after="20"/>
              <w:ind w:left="20"/>
              <w:jc w:val="both"/>
            </w:pPr>
            <w:r>
              <w:rPr>
                <w:color w:val="000000"/>
                <w:sz w:val="20"/>
              </w:rPr>
              <w:t>561.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F499A" w14:textId="77777777" w:rsidR="00CD7126" w:rsidRDefault="00000000">
            <w:pPr>
              <w:spacing w:after="20"/>
              <w:ind w:left="20"/>
              <w:jc w:val="both"/>
            </w:pPr>
            <w:r>
              <w:rPr>
                <w:color w:val="000000"/>
                <w:sz w:val="20"/>
              </w:rPr>
              <w:t>00906011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76AB1" w14:textId="77777777" w:rsidR="00CD7126" w:rsidRDefault="00000000">
            <w:pPr>
              <w:spacing w:after="20"/>
              <w:ind w:left="20"/>
              <w:jc w:val="both"/>
            </w:pPr>
            <w:r>
              <w:rPr>
                <w:color w:val="000000"/>
                <w:sz w:val="20"/>
              </w:rPr>
              <w:t>Возмещение части затрат субъектов промышленно-инновационной деятельности по продвижению отечественных обработанных товаров, работ и услуг на внутренний рынок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4E8AA" w14:textId="77777777" w:rsidR="00CD7126" w:rsidRDefault="00CD7126">
            <w:pPr>
              <w:spacing w:after="20"/>
              <w:ind w:left="20"/>
              <w:jc w:val="both"/>
            </w:pPr>
          </w:p>
          <w:p w14:paraId="7F3E657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8ABA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D07F3" w14:textId="77777777" w:rsidR="00CD7126" w:rsidRDefault="00000000">
            <w:pPr>
              <w:spacing w:after="20"/>
              <w:ind w:left="20"/>
              <w:jc w:val="both"/>
            </w:pPr>
            <w:r>
              <w:rPr>
                <w:color w:val="000000"/>
                <w:sz w:val="20"/>
              </w:rPr>
              <w:t>Об утверждении Правил оказания мер государственного стимулирования промышленности, направленных на продвижение отечественных обработанных товаров, работ и услуг на внутренний рынок</w:t>
            </w:r>
          </w:p>
          <w:p w14:paraId="59D69B31" w14:textId="77777777" w:rsidR="00CD7126" w:rsidRDefault="00000000">
            <w:pPr>
              <w:spacing w:after="20"/>
              <w:ind w:left="20"/>
              <w:jc w:val="both"/>
            </w:pPr>
            <w:r>
              <w:rPr>
                <w:color w:val="000000"/>
                <w:sz w:val="20"/>
              </w:rPr>
              <w:t>Приказ и.о. Министра индустрии и инфраструктурного развития Республики Казахстан от 15 июня 2022 года № 342. Зарегистрирован в Министерстве юстиции Республики Казахстан 16 июня 2022 года № 28504.</w:t>
            </w:r>
          </w:p>
        </w:tc>
      </w:tr>
      <w:tr w:rsidR="00CD7126" w14:paraId="19539AAC"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2BAB34" w14:textId="77777777" w:rsidR="00CD7126" w:rsidRDefault="00000000">
            <w:pPr>
              <w:spacing w:after="20"/>
              <w:ind w:left="20"/>
              <w:jc w:val="both"/>
            </w:pPr>
            <w:r>
              <w:rPr>
                <w:color w:val="000000"/>
                <w:sz w:val="20"/>
              </w:rPr>
              <w:t>010. Туризм</w:t>
            </w:r>
          </w:p>
        </w:tc>
      </w:tr>
      <w:tr w:rsidR="00CD7126" w14:paraId="30E49D9E"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61757A" w14:textId="77777777" w:rsidR="00CD7126" w:rsidRDefault="00000000">
            <w:pPr>
              <w:spacing w:after="20"/>
              <w:ind w:left="20"/>
              <w:jc w:val="both"/>
            </w:pPr>
            <w:r>
              <w:rPr>
                <w:color w:val="000000"/>
                <w:sz w:val="20"/>
              </w:rPr>
              <w:t>01001. Прочие государственные услуги в сфере туризма</w:t>
            </w:r>
          </w:p>
        </w:tc>
      </w:tr>
      <w:tr w:rsidR="00CD7126" w14:paraId="5E033A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F7723" w14:textId="77777777" w:rsidR="00CD7126" w:rsidRDefault="00000000">
            <w:pPr>
              <w:spacing w:after="20"/>
              <w:ind w:left="20"/>
              <w:jc w:val="both"/>
            </w:pPr>
            <w:r>
              <w:rPr>
                <w:color w:val="000000"/>
                <w:sz w:val="20"/>
              </w:rPr>
              <w:t>562.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A5128" w14:textId="77777777" w:rsidR="00CD7126" w:rsidRDefault="00000000">
            <w:pPr>
              <w:spacing w:after="20"/>
              <w:ind w:left="20"/>
              <w:jc w:val="both"/>
            </w:pPr>
            <w:r>
              <w:rPr>
                <w:color w:val="000000"/>
                <w:sz w:val="20"/>
              </w:rPr>
              <w:t>01001001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84465" w14:textId="77777777" w:rsidR="00CD7126" w:rsidRDefault="00000000">
            <w:pPr>
              <w:spacing w:after="20"/>
              <w:ind w:left="20"/>
              <w:jc w:val="both"/>
            </w:pPr>
            <w:r>
              <w:rPr>
                <w:color w:val="000000"/>
                <w:sz w:val="20"/>
              </w:rPr>
              <w:t>Выдача лицензии на туристскую операторскую деятельность (туроператорская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4C0DD" w14:textId="77777777" w:rsidR="00CD7126" w:rsidRDefault="00000000">
            <w:pPr>
              <w:spacing w:after="20"/>
              <w:ind w:left="20"/>
              <w:jc w:val="both"/>
            </w:pPr>
            <w:r>
              <w:rPr>
                <w:color w:val="000000"/>
                <w:sz w:val="20"/>
              </w:rPr>
              <w:t>В сфере выездного туризма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7C6E2"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05BBD3"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туристскую операторскую деятельность (туроператорская деятельность)" приказ Министра культуры и спорта Республики Казахстан от 29 мая 2020 года № 156. Зарегистрирован в Реестре государственной регистрации нормативных правовых актов № 20783</w:t>
            </w:r>
          </w:p>
        </w:tc>
      </w:tr>
      <w:tr w:rsidR="00CD7126" w14:paraId="55A6E62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E68C2C" w14:textId="77777777" w:rsidR="00CD7126" w:rsidRDefault="00000000">
            <w:pPr>
              <w:spacing w:after="20"/>
              <w:ind w:left="20"/>
              <w:jc w:val="both"/>
            </w:pPr>
            <w:r>
              <w:rPr>
                <w:color w:val="000000"/>
                <w:sz w:val="20"/>
              </w:rPr>
              <w:t>563.</w:t>
            </w:r>
          </w:p>
        </w:tc>
        <w:tc>
          <w:tcPr>
            <w:tcW w:w="1230" w:type="dxa"/>
            <w:vMerge/>
            <w:tcBorders>
              <w:top w:val="nil"/>
              <w:left w:val="single" w:sz="5" w:space="0" w:color="CFCFCF"/>
              <w:bottom w:val="single" w:sz="5" w:space="0" w:color="CFCFCF"/>
              <w:right w:val="single" w:sz="5" w:space="0" w:color="CFCFCF"/>
            </w:tcBorders>
          </w:tcPr>
          <w:p w14:paraId="739C3C8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CA673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E5E1E0" w14:textId="77777777" w:rsidR="00CD7126" w:rsidRDefault="00000000">
            <w:pPr>
              <w:spacing w:after="20"/>
              <w:ind w:left="20"/>
              <w:jc w:val="both"/>
            </w:pPr>
            <w:r>
              <w:rPr>
                <w:color w:val="000000"/>
                <w:sz w:val="20"/>
              </w:rPr>
              <w:t>В сфере въездного и внутреннего туризма</w:t>
            </w:r>
          </w:p>
        </w:tc>
        <w:tc>
          <w:tcPr>
            <w:tcW w:w="1230" w:type="dxa"/>
            <w:vMerge/>
            <w:tcBorders>
              <w:top w:val="nil"/>
              <w:left w:val="single" w:sz="5" w:space="0" w:color="CFCFCF"/>
              <w:bottom w:val="single" w:sz="5" w:space="0" w:color="CFCFCF"/>
              <w:right w:val="single" w:sz="5" w:space="0" w:color="CFCFCF"/>
            </w:tcBorders>
          </w:tcPr>
          <w:p w14:paraId="441719C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43D09D" w14:textId="77777777" w:rsidR="00CD7126" w:rsidRDefault="00CD7126"/>
        </w:tc>
      </w:tr>
      <w:tr w:rsidR="00CD7126" w14:paraId="5387E662"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88589" w14:textId="77777777" w:rsidR="00CD7126" w:rsidRDefault="00000000">
            <w:pPr>
              <w:spacing w:after="20"/>
              <w:ind w:left="20"/>
              <w:jc w:val="both"/>
            </w:pPr>
            <w:r>
              <w:rPr>
                <w:color w:val="000000"/>
                <w:sz w:val="20"/>
              </w:rPr>
              <w:t>011. Транспорт и коммуникации</w:t>
            </w:r>
          </w:p>
        </w:tc>
      </w:tr>
      <w:tr w:rsidR="00CD7126" w14:paraId="10B6878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9E2322" w14:textId="77777777" w:rsidR="00CD7126" w:rsidRDefault="00000000">
            <w:pPr>
              <w:spacing w:after="20"/>
              <w:ind w:left="20"/>
              <w:jc w:val="both"/>
            </w:pPr>
            <w:r>
              <w:rPr>
                <w:color w:val="000000"/>
                <w:sz w:val="20"/>
              </w:rPr>
              <w:t>01101. Автомобильный транспорт</w:t>
            </w:r>
          </w:p>
        </w:tc>
      </w:tr>
      <w:tr w:rsidR="00CD7126" w14:paraId="040FC2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AE88A" w14:textId="77777777" w:rsidR="00CD7126" w:rsidRDefault="00000000">
            <w:pPr>
              <w:spacing w:after="20"/>
              <w:ind w:left="20"/>
              <w:jc w:val="both"/>
            </w:pPr>
            <w:r>
              <w:rPr>
                <w:color w:val="000000"/>
                <w:sz w:val="20"/>
              </w:rPr>
              <w:t>564.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7D871" w14:textId="77777777" w:rsidR="00CD7126" w:rsidRDefault="00000000">
            <w:pPr>
              <w:spacing w:after="20"/>
              <w:ind w:left="20"/>
              <w:jc w:val="both"/>
            </w:pPr>
            <w:r>
              <w:rPr>
                <w:color w:val="000000"/>
                <w:sz w:val="20"/>
              </w:rPr>
              <w:t>01101000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72684" w14:textId="77777777" w:rsidR="00CD7126" w:rsidRDefault="00000000">
            <w:pPr>
              <w:spacing w:after="20"/>
              <w:ind w:left="20"/>
              <w:jc w:val="both"/>
            </w:pPr>
            <w:r>
              <w:rPr>
                <w:color w:val="000000"/>
                <w:sz w:val="20"/>
              </w:rPr>
              <w:t>Выдача международного сертификата взвешивания грузовых транспортных средств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D6A05" w14:textId="77777777" w:rsidR="00CD7126" w:rsidRDefault="00CD7126">
            <w:pPr>
              <w:spacing w:after="20"/>
              <w:ind w:left="20"/>
              <w:jc w:val="both"/>
            </w:pPr>
          </w:p>
          <w:p w14:paraId="6FA93A6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158C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6C2E5" w14:textId="77777777" w:rsidR="00CD7126" w:rsidRDefault="00000000">
            <w:pPr>
              <w:spacing w:after="20"/>
              <w:ind w:left="20"/>
              <w:jc w:val="both"/>
            </w:pPr>
            <w:r>
              <w:rPr>
                <w:color w:val="000000"/>
                <w:sz w:val="20"/>
              </w:rPr>
              <w:t xml:space="preserve"> "Об утверждении Правил применения на территории Республики Казахстан международного сертификата взвешивания грузовых транспортных средств" приказ Министра транспорта и коммуникаций Республики Казахстан от 23 февраля 2011 года № 87. Зарегистрирован в Реестре государственной регистрации нормативных правовых актов № 6817.</w:t>
            </w:r>
          </w:p>
        </w:tc>
      </w:tr>
      <w:tr w:rsidR="00CD7126" w14:paraId="43B708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0223C" w14:textId="77777777" w:rsidR="00CD7126" w:rsidRDefault="00000000">
            <w:pPr>
              <w:spacing w:after="20"/>
              <w:ind w:left="20"/>
              <w:jc w:val="both"/>
            </w:pPr>
            <w:r>
              <w:rPr>
                <w:color w:val="000000"/>
                <w:sz w:val="20"/>
              </w:rPr>
              <w:t>565.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E3EBF" w14:textId="77777777" w:rsidR="00CD7126" w:rsidRDefault="00000000">
            <w:pPr>
              <w:spacing w:after="20"/>
              <w:ind w:left="20"/>
              <w:jc w:val="both"/>
            </w:pPr>
            <w:r>
              <w:rPr>
                <w:color w:val="000000"/>
                <w:sz w:val="20"/>
              </w:rPr>
              <w:t>01101001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A1568" w14:textId="77777777" w:rsidR="00CD7126" w:rsidRDefault="00000000">
            <w:pPr>
              <w:spacing w:after="20"/>
              <w:ind w:left="20"/>
              <w:jc w:val="both"/>
            </w:pPr>
            <w:r>
              <w:rPr>
                <w:color w:val="000000"/>
                <w:sz w:val="20"/>
              </w:rPr>
              <w:t>Выдача удостоверения о допуске к осуществлению международных автомобильных перевозок и карточки допуска на автотранспортные средства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3FF76" w14:textId="77777777" w:rsidR="00CD7126" w:rsidRDefault="00000000">
            <w:pPr>
              <w:spacing w:after="20"/>
              <w:ind w:left="20"/>
              <w:jc w:val="both"/>
            </w:pPr>
            <w:r>
              <w:rPr>
                <w:color w:val="000000"/>
                <w:sz w:val="20"/>
              </w:rPr>
              <w:t>Выдача удостоверения допуска к осуществлению международных автомобильных перевозок с применением иностранного разрешения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C330C"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F43C0" w14:textId="77777777" w:rsidR="00CD7126" w:rsidRDefault="00000000">
            <w:pPr>
              <w:spacing w:after="20"/>
              <w:ind w:left="20"/>
              <w:jc w:val="both"/>
            </w:pPr>
            <w:r>
              <w:rPr>
                <w:color w:val="000000"/>
                <w:sz w:val="20"/>
              </w:rPr>
              <w:t xml:space="preserve"> "Об утверждении Правил допуска автомобильных перевозчиков к осуществлению международных автомобильных перевозок грузов" приказ Министра транспорта и коммуникаций Республики Казахстан от 24 августа 2011 года № 523. Зарегистрирован в Министерстве юстиции Республики Казахстан 26 сентября 2011 года № 7204.</w:t>
            </w:r>
          </w:p>
        </w:tc>
      </w:tr>
      <w:tr w:rsidR="00CD7126" w14:paraId="7944D4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53201" w14:textId="77777777" w:rsidR="00CD7126" w:rsidRDefault="00000000">
            <w:pPr>
              <w:spacing w:after="20"/>
              <w:ind w:left="20"/>
              <w:jc w:val="both"/>
            </w:pPr>
            <w:r>
              <w:rPr>
                <w:color w:val="000000"/>
                <w:sz w:val="20"/>
              </w:rPr>
              <w:t>566.</w:t>
            </w:r>
          </w:p>
        </w:tc>
        <w:tc>
          <w:tcPr>
            <w:tcW w:w="1230" w:type="dxa"/>
            <w:vMerge/>
            <w:tcBorders>
              <w:top w:val="nil"/>
              <w:left w:val="single" w:sz="5" w:space="0" w:color="CFCFCF"/>
              <w:bottom w:val="single" w:sz="5" w:space="0" w:color="CFCFCF"/>
              <w:right w:val="single" w:sz="5" w:space="0" w:color="CFCFCF"/>
            </w:tcBorders>
          </w:tcPr>
          <w:p w14:paraId="2B1C42A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34F46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0EC0E" w14:textId="77777777" w:rsidR="00CD7126" w:rsidRDefault="00000000">
            <w:pPr>
              <w:spacing w:after="20"/>
              <w:ind w:left="20"/>
              <w:jc w:val="both"/>
            </w:pPr>
            <w:r>
              <w:rPr>
                <w:color w:val="000000"/>
                <w:sz w:val="20"/>
              </w:rPr>
              <w:t>Выдача удостоверения допуска к осуществлению международных автомобильных перевозок без применения иностранного разрешения</w:t>
            </w:r>
          </w:p>
        </w:tc>
        <w:tc>
          <w:tcPr>
            <w:tcW w:w="1230" w:type="dxa"/>
            <w:vMerge/>
            <w:tcBorders>
              <w:top w:val="nil"/>
              <w:left w:val="single" w:sz="5" w:space="0" w:color="CFCFCF"/>
              <w:bottom w:val="single" w:sz="5" w:space="0" w:color="CFCFCF"/>
              <w:right w:val="single" w:sz="5" w:space="0" w:color="CFCFCF"/>
            </w:tcBorders>
          </w:tcPr>
          <w:p w14:paraId="1ABCD0C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8A2D150" w14:textId="77777777" w:rsidR="00CD7126" w:rsidRDefault="00CD7126"/>
        </w:tc>
      </w:tr>
      <w:tr w:rsidR="00CD7126" w14:paraId="0F207D4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A69E1" w14:textId="77777777" w:rsidR="00CD7126" w:rsidRDefault="00000000">
            <w:pPr>
              <w:spacing w:after="20"/>
              <w:ind w:left="20"/>
              <w:jc w:val="both"/>
            </w:pPr>
            <w:r>
              <w:rPr>
                <w:color w:val="000000"/>
                <w:sz w:val="20"/>
              </w:rPr>
              <w:t>567.</w:t>
            </w:r>
          </w:p>
        </w:tc>
        <w:tc>
          <w:tcPr>
            <w:tcW w:w="1230" w:type="dxa"/>
            <w:vMerge/>
            <w:tcBorders>
              <w:top w:val="nil"/>
              <w:left w:val="single" w:sz="5" w:space="0" w:color="CFCFCF"/>
              <w:bottom w:val="single" w:sz="5" w:space="0" w:color="CFCFCF"/>
              <w:right w:val="single" w:sz="5" w:space="0" w:color="CFCFCF"/>
            </w:tcBorders>
          </w:tcPr>
          <w:p w14:paraId="1EDCBBF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524142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4F335" w14:textId="77777777" w:rsidR="00CD7126" w:rsidRDefault="00000000">
            <w:pPr>
              <w:spacing w:after="20"/>
              <w:ind w:left="20"/>
              <w:jc w:val="both"/>
            </w:pPr>
            <w:r>
              <w:rPr>
                <w:color w:val="000000"/>
                <w:sz w:val="20"/>
              </w:rPr>
              <w:t>Выдача карточки допуска на автотранспортное средство с применением иностранного разрешения</w:t>
            </w:r>
          </w:p>
        </w:tc>
        <w:tc>
          <w:tcPr>
            <w:tcW w:w="1230" w:type="dxa"/>
            <w:vMerge/>
            <w:tcBorders>
              <w:top w:val="nil"/>
              <w:left w:val="single" w:sz="5" w:space="0" w:color="CFCFCF"/>
              <w:bottom w:val="single" w:sz="5" w:space="0" w:color="CFCFCF"/>
              <w:right w:val="single" w:sz="5" w:space="0" w:color="CFCFCF"/>
            </w:tcBorders>
          </w:tcPr>
          <w:p w14:paraId="3892FB1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B77C17" w14:textId="77777777" w:rsidR="00CD7126" w:rsidRDefault="00CD7126"/>
        </w:tc>
      </w:tr>
      <w:tr w:rsidR="00CD7126" w14:paraId="5489637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327F8" w14:textId="77777777" w:rsidR="00CD7126" w:rsidRDefault="00000000">
            <w:pPr>
              <w:spacing w:after="20"/>
              <w:ind w:left="20"/>
              <w:jc w:val="both"/>
            </w:pPr>
            <w:r>
              <w:rPr>
                <w:color w:val="000000"/>
                <w:sz w:val="20"/>
              </w:rPr>
              <w:t>568.</w:t>
            </w:r>
          </w:p>
        </w:tc>
        <w:tc>
          <w:tcPr>
            <w:tcW w:w="1230" w:type="dxa"/>
            <w:vMerge/>
            <w:tcBorders>
              <w:top w:val="nil"/>
              <w:left w:val="single" w:sz="5" w:space="0" w:color="CFCFCF"/>
              <w:bottom w:val="single" w:sz="5" w:space="0" w:color="CFCFCF"/>
              <w:right w:val="single" w:sz="5" w:space="0" w:color="CFCFCF"/>
            </w:tcBorders>
          </w:tcPr>
          <w:p w14:paraId="18D135C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D07ECE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73D52" w14:textId="77777777" w:rsidR="00CD7126" w:rsidRDefault="00000000">
            <w:pPr>
              <w:spacing w:after="20"/>
              <w:ind w:left="20"/>
              <w:jc w:val="both"/>
            </w:pPr>
            <w:r>
              <w:rPr>
                <w:color w:val="000000"/>
                <w:sz w:val="20"/>
              </w:rPr>
              <w:t>Выдача карточки допуска на автотранспортное средство без применения иностранного разрешения</w:t>
            </w:r>
          </w:p>
        </w:tc>
        <w:tc>
          <w:tcPr>
            <w:tcW w:w="1230" w:type="dxa"/>
            <w:vMerge/>
            <w:tcBorders>
              <w:top w:val="nil"/>
              <w:left w:val="single" w:sz="5" w:space="0" w:color="CFCFCF"/>
              <w:bottom w:val="single" w:sz="5" w:space="0" w:color="CFCFCF"/>
              <w:right w:val="single" w:sz="5" w:space="0" w:color="CFCFCF"/>
            </w:tcBorders>
          </w:tcPr>
          <w:p w14:paraId="2A98348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C22F7CE" w14:textId="77777777" w:rsidR="00CD7126" w:rsidRDefault="00CD7126"/>
        </w:tc>
      </w:tr>
      <w:tr w:rsidR="00CD7126" w14:paraId="2DD997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AA174" w14:textId="77777777" w:rsidR="00CD7126" w:rsidRDefault="00000000">
            <w:pPr>
              <w:spacing w:after="20"/>
              <w:ind w:left="20"/>
              <w:jc w:val="both"/>
            </w:pPr>
            <w:r>
              <w:rPr>
                <w:color w:val="000000"/>
                <w:sz w:val="20"/>
              </w:rPr>
              <w:t>569.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0C052" w14:textId="77777777" w:rsidR="00CD7126" w:rsidRDefault="00000000">
            <w:pPr>
              <w:spacing w:after="20"/>
              <w:ind w:left="20"/>
              <w:jc w:val="both"/>
            </w:pPr>
            <w:r>
              <w:rPr>
                <w:color w:val="000000"/>
                <w:sz w:val="20"/>
              </w:rPr>
              <w:t>01101002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6EFA2F" w14:textId="77777777" w:rsidR="00CD7126" w:rsidRDefault="00000000">
            <w:pPr>
              <w:spacing w:after="20"/>
              <w:ind w:left="20"/>
              <w:jc w:val="both"/>
            </w:pPr>
            <w:r>
              <w:rPr>
                <w:color w:val="000000"/>
                <w:sz w:val="20"/>
              </w:rPr>
              <w:t>Выдача лицензии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 а также регулярной перевозке пассажиров автобусами, микроавтобусами в международном сообщении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0A23B" w14:textId="77777777" w:rsidR="00CD7126" w:rsidRDefault="00CD7126">
            <w:pPr>
              <w:spacing w:after="20"/>
              <w:ind w:left="20"/>
              <w:jc w:val="both"/>
            </w:pPr>
          </w:p>
          <w:p w14:paraId="07DCA46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AC2C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F2634"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право занятия деятельностью по нерегулярной перевозке пассажиров автобусами, микроавтобусами в междугородном межобластном, межрайонном (междугородном внутриобластном) и международном сообщениях, а также регулярной перевозке пассажиров автобусами, микроавтобусами в международном сообщении" приказ Министра индустрии и инфраструктурного развития Республики Казахстан от 28 мая 2020 года № 318. Зарегистрирован в Реестре государственной регистрации нормативных правовых актов № 20791.</w:t>
            </w:r>
          </w:p>
        </w:tc>
      </w:tr>
      <w:tr w:rsidR="00CD7126" w14:paraId="760D55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50177" w14:textId="77777777" w:rsidR="00CD7126" w:rsidRDefault="00000000">
            <w:pPr>
              <w:spacing w:after="20"/>
              <w:ind w:left="20"/>
              <w:jc w:val="both"/>
            </w:pPr>
            <w:r>
              <w:rPr>
                <w:color w:val="000000"/>
                <w:sz w:val="20"/>
              </w:rPr>
              <w:t>570.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5DA77" w14:textId="77777777" w:rsidR="00CD7126" w:rsidRDefault="00000000">
            <w:pPr>
              <w:spacing w:after="20"/>
              <w:ind w:left="20"/>
              <w:jc w:val="both"/>
            </w:pPr>
            <w:r>
              <w:rPr>
                <w:color w:val="000000"/>
                <w:sz w:val="20"/>
              </w:rPr>
              <w:t>01101003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AF5D3" w14:textId="77777777" w:rsidR="00CD7126" w:rsidRDefault="00000000">
            <w:pPr>
              <w:spacing w:after="20"/>
              <w:ind w:left="20"/>
              <w:jc w:val="both"/>
            </w:pPr>
            <w:r>
              <w:rPr>
                <w:color w:val="000000"/>
                <w:sz w:val="20"/>
              </w:rPr>
              <w:t>Выдача специального разрешения на проезд тяжеловесных и (или) крупногабаритных автотранспортных средств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57D64" w14:textId="77777777" w:rsidR="00CD7126" w:rsidRDefault="00000000">
            <w:pPr>
              <w:spacing w:after="20"/>
              <w:ind w:left="20"/>
              <w:jc w:val="both"/>
            </w:pPr>
            <w:r>
              <w:rPr>
                <w:color w:val="000000"/>
                <w:sz w:val="20"/>
              </w:rPr>
              <w:t>Выдача специального разрешения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821B9"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2791E" w14:textId="77777777" w:rsidR="00CD7126" w:rsidRDefault="00000000">
            <w:pPr>
              <w:spacing w:after="20"/>
              <w:ind w:left="20"/>
              <w:jc w:val="both"/>
            </w:pPr>
            <w:r>
              <w:rPr>
                <w:color w:val="000000"/>
                <w:sz w:val="20"/>
              </w:rPr>
              <w:t xml:space="preserve"> "Об утверждении Правил организации и осуществления перевозок крупногабаритных и тяжеловесных грузов на территории Республики Казахстан" приказ Министра по инвестициям и развитию Республики Казахстан от 27 февраля 2015 года № 206. Зарегистрирован в Реестре государственной регистрации нормативных правовых актов № 11395</w:t>
            </w:r>
          </w:p>
        </w:tc>
      </w:tr>
      <w:tr w:rsidR="00CD7126" w14:paraId="5FF9E8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9EFC0" w14:textId="77777777" w:rsidR="00CD7126" w:rsidRDefault="00000000">
            <w:pPr>
              <w:spacing w:after="20"/>
              <w:ind w:left="20"/>
              <w:jc w:val="both"/>
            </w:pPr>
            <w:r>
              <w:rPr>
                <w:color w:val="000000"/>
                <w:sz w:val="20"/>
              </w:rPr>
              <w:t>571.</w:t>
            </w:r>
          </w:p>
        </w:tc>
        <w:tc>
          <w:tcPr>
            <w:tcW w:w="1230" w:type="dxa"/>
            <w:vMerge/>
            <w:tcBorders>
              <w:top w:val="nil"/>
              <w:left w:val="single" w:sz="5" w:space="0" w:color="CFCFCF"/>
              <w:bottom w:val="single" w:sz="5" w:space="0" w:color="CFCFCF"/>
              <w:right w:val="single" w:sz="5" w:space="0" w:color="CFCFCF"/>
            </w:tcBorders>
          </w:tcPr>
          <w:p w14:paraId="448F8DD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2422D8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97081" w14:textId="77777777" w:rsidR="00CD7126" w:rsidRDefault="00000000">
            <w:pPr>
              <w:spacing w:after="20"/>
              <w:ind w:left="20"/>
              <w:jc w:val="both"/>
            </w:pPr>
            <w:r>
              <w:rPr>
                <w:color w:val="000000"/>
                <w:sz w:val="20"/>
              </w:rPr>
              <w:t>Замена транспортного средства по ранее выданному специальному разрешению</w:t>
            </w:r>
          </w:p>
        </w:tc>
        <w:tc>
          <w:tcPr>
            <w:tcW w:w="1230" w:type="dxa"/>
            <w:vMerge/>
            <w:tcBorders>
              <w:top w:val="nil"/>
              <w:left w:val="single" w:sz="5" w:space="0" w:color="CFCFCF"/>
              <w:bottom w:val="single" w:sz="5" w:space="0" w:color="CFCFCF"/>
              <w:right w:val="single" w:sz="5" w:space="0" w:color="CFCFCF"/>
            </w:tcBorders>
          </w:tcPr>
          <w:p w14:paraId="63BDE43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EA277F" w14:textId="77777777" w:rsidR="00CD7126" w:rsidRDefault="00CD7126"/>
        </w:tc>
      </w:tr>
      <w:tr w:rsidR="00CD7126" w14:paraId="28540D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A6420" w14:textId="77777777" w:rsidR="00CD7126" w:rsidRDefault="00000000">
            <w:pPr>
              <w:spacing w:after="20"/>
              <w:ind w:left="20"/>
              <w:jc w:val="both"/>
            </w:pPr>
            <w:r>
              <w:rPr>
                <w:color w:val="000000"/>
                <w:sz w:val="20"/>
              </w:rPr>
              <w:t>572.</w:t>
            </w:r>
          </w:p>
        </w:tc>
        <w:tc>
          <w:tcPr>
            <w:tcW w:w="1230" w:type="dxa"/>
            <w:vMerge/>
            <w:tcBorders>
              <w:top w:val="nil"/>
              <w:left w:val="single" w:sz="5" w:space="0" w:color="CFCFCF"/>
              <w:bottom w:val="single" w:sz="5" w:space="0" w:color="CFCFCF"/>
              <w:right w:val="single" w:sz="5" w:space="0" w:color="CFCFCF"/>
            </w:tcBorders>
          </w:tcPr>
          <w:p w14:paraId="6DEFCCF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396A8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39340" w14:textId="77777777" w:rsidR="00CD7126" w:rsidRDefault="00000000">
            <w:pPr>
              <w:spacing w:after="20"/>
              <w:ind w:left="20"/>
              <w:jc w:val="both"/>
            </w:pPr>
            <w:r>
              <w:rPr>
                <w:color w:val="000000"/>
                <w:sz w:val="20"/>
              </w:rPr>
              <w:t>Продление срока действия специального разрешения</w:t>
            </w:r>
          </w:p>
        </w:tc>
        <w:tc>
          <w:tcPr>
            <w:tcW w:w="1230" w:type="dxa"/>
            <w:vMerge/>
            <w:tcBorders>
              <w:top w:val="nil"/>
              <w:left w:val="single" w:sz="5" w:space="0" w:color="CFCFCF"/>
              <w:bottom w:val="single" w:sz="5" w:space="0" w:color="CFCFCF"/>
              <w:right w:val="single" w:sz="5" w:space="0" w:color="CFCFCF"/>
            </w:tcBorders>
          </w:tcPr>
          <w:p w14:paraId="00C4FA7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FCA20AB" w14:textId="77777777" w:rsidR="00CD7126" w:rsidRDefault="00CD7126"/>
        </w:tc>
      </w:tr>
      <w:tr w:rsidR="00CD7126" w14:paraId="2BE965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A0449F" w14:textId="77777777" w:rsidR="00CD7126" w:rsidRDefault="00000000">
            <w:pPr>
              <w:spacing w:after="20"/>
              <w:ind w:left="20"/>
              <w:jc w:val="both"/>
            </w:pPr>
            <w:r>
              <w:rPr>
                <w:color w:val="000000"/>
                <w:sz w:val="20"/>
              </w:rPr>
              <w:t>573.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55CFF" w14:textId="77777777" w:rsidR="00CD7126" w:rsidRDefault="00000000">
            <w:pPr>
              <w:spacing w:after="20"/>
              <w:ind w:left="20"/>
              <w:jc w:val="both"/>
            </w:pPr>
            <w:r>
              <w:rPr>
                <w:color w:val="000000"/>
                <w:sz w:val="20"/>
              </w:rPr>
              <w:t>01101004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D5A88" w14:textId="77777777" w:rsidR="00CD7126" w:rsidRDefault="00000000">
            <w:pPr>
              <w:spacing w:after="20"/>
              <w:ind w:left="20"/>
              <w:jc w:val="both"/>
            </w:pPr>
            <w:r>
              <w:rPr>
                <w:color w:val="000000"/>
                <w:sz w:val="20"/>
              </w:rPr>
              <w:t>Проведение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а также специальных машин повышенной проходимости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70094" w14:textId="77777777" w:rsidR="00CD7126" w:rsidRDefault="00CD7126">
            <w:pPr>
              <w:spacing w:after="20"/>
              <w:ind w:left="20"/>
              <w:jc w:val="both"/>
            </w:pPr>
          </w:p>
          <w:p w14:paraId="3AADFA3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40E21"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EEA24" w14:textId="77777777" w:rsidR="00CD7126" w:rsidRDefault="00000000">
            <w:pPr>
              <w:spacing w:after="20"/>
              <w:ind w:left="20"/>
              <w:jc w:val="both"/>
            </w:pPr>
            <w:r>
              <w:rPr>
                <w:color w:val="000000"/>
                <w:sz w:val="20"/>
              </w:rPr>
              <w:t xml:space="preserve"> "Об утверждении Правил ежегодного государственного технического осмотра тракторов и изготовленных на их базе самоходных шасси и механизмов, прицепов к ним, включая прицепы со смонтированным специальным оборудованием, самоходных сельскохозяйственных, мелиоративных и дорожно-строительных машин и механизмов, специальных машин повышенной проходимости" приказ Министра сельского хозяйства Республики Казахстан от 30 марта 2015 года № 4-3/269. Зарегистрирован в Реестре государственной регистрации нормативных правовых актов № 11710</w:t>
            </w:r>
          </w:p>
        </w:tc>
      </w:tr>
      <w:tr w:rsidR="00CD7126" w14:paraId="6CA1CE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14A44" w14:textId="77777777" w:rsidR="00CD7126" w:rsidRDefault="00000000">
            <w:pPr>
              <w:spacing w:after="20"/>
              <w:ind w:left="20"/>
              <w:jc w:val="both"/>
            </w:pPr>
            <w:r>
              <w:rPr>
                <w:color w:val="000000"/>
                <w:sz w:val="20"/>
              </w:rPr>
              <w:t>574.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EAEB1E" w14:textId="77777777" w:rsidR="00CD7126" w:rsidRDefault="00000000">
            <w:pPr>
              <w:spacing w:after="20"/>
              <w:ind w:left="20"/>
              <w:jc w:val="both"/>
            </w:pPr>
            <w:r>
              <w:rPr>
                <w:color w:val="000000"/>
                <w:sz w:val="20"/>
              </w:rPr>
              <w:t>01101005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4AC4A1" w14:textId="77777777" w:rsidR="00CD7126" w:rsidRDefault="00000000">
            <w:pPr>
              <w:spacing w:after="20"/>
              <w:ind w:left="20"/>
              <w:jc w:val="both"/>
            </w:pPr>
            <w:r>
              <w:rPr>
                <w:color w:val="000000"/>
                <w:sz w:val="20"/>
              </w:rPr>
              <w:t>Свидетельство, выданное в соответствии с Соглашением о международных перевозках скоропортящихся пищевых продуктов и о специальных транспортных средствах, предназначенных для этих перевозок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60917" w14:textId="77777777" w:rsidR="00CD7126" w:rsidRDefault="00CD7126">
            <w:pPr>
              <w:spacing w:after="20"/>
              <w:ind w:left="20"/>
              <w:jc w:val="both"/>
            </w:pPr>
          </w:p>
          <w:p w14:paraId="13777E7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B5D2A"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20E78" w14:textId="77777777" w:rsidR="00CD7126" w:rsidRDefault="00000000">
            <w:pPr>
              <w:spacing w:after="20"/>
              <w:ind w:left="20"/>
              <w:jc w:val="both"/>
            </w:pPr>
            <w:r>
              <w:rPr>
                <w:color w:val="000000"/>
                <w:sz w:val="20"/>
              </w:rPr>
              <w:t>"Об утверждении Правил перевозок грузов автомобильным транспортом" приказ Министра по инвестициям и развитию Республики Казахстан от 30 апреля 2015 года № 546. Зарегистрирован в Реестре государственной регистрации нормативных правовых актов № 12463.</w:t>
            </w:r>
          </w:p>
        </w:tc>
      </w:tr>
      <w:tr w:rsidR="00CD7126" w14:paraId="00BCEBA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AA446" w14:textId="77777777" w:rsidR="00CD7126" w:rsidRDefault="00000000">
            <w:pPr>
              <w:spacing w:after="20"/>
              <w:ind w:left="20"/>
              <w:jc w:val="both"/>
            </w:pPr>
            <w:r>
              <w:rPr>
                <w:color w:val="000000"/>
                <w:sz w:val="20"/>
              </w:rPr>
              <w:t>575.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CD8AF" w14:textId="77777777" w:rsidR="00CD7126" w:rsidRDefault="00000000">
            <w:pPr>
              <w:spacing w:after="20"/>
              <w:ind w:left="20"/>
              <w:jc w:val="both"/>
            </w:pPr>
            <w:r>
              <w:rPr>
                <w:color w:val="000000"/>
                <w:sz w:val="20"/>
              </w:rPr>
              <w:t>01101006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1A7CF" w14:textId="77777777" w:rsidR="00CD7126" w:rsidRDefault="00000000">
            <w:pPr>
              <w:spacing w:after="20"/>
              <w:ind w:left="20"/>
              <w:jc w:val="both"/>
            </w:pPr>
            <w:r>
              <w:rPr>
                <w:color w:val="000000"/>
                <w:sz w:val="20"/>
              </w:rPr>
              <w:t>Субсидирование убытков перевозчика, связанных с осуществлением автомобильных пассажирских перевозок по социально значимым сообщениям в межрайонном (междугородном внутриобластном), внутрирайонном, городском (сельском) и пригородном сообщениях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FA22A" w14:textId="77777777" w:rsidR="00CD7126" w:rsidRDefault="00CD7126">
            <w:pPr>
              <w:spacing w:after="20"/>
              <w:ind w:left="20"/>
              <w:jc w:val="both"/>
            </w:pPr>
          </w:p>
          <w:p w14:paraId="40ED09A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8818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AD9F16" w14:textId="77777777" w:rsidR="00CD7126" w:rsidRDefault="00000000">
            <w:pPr>
              <w:spacing w:after="20"/>
              <w:ind w:left="20"/>
              <w:jc w:val="both"/>
            </w:pPr>
            <w:r>
              <w:rPr>
                <w:color w:val="000000"/>
                <w:sz w:val="20"/>
              </w:rPr>
              <w:t xml:space="preserve"> "Об утверждении Правил субсидирования за счет бюджетных средств убытков перевозчиков, связанных с осуществлением социально значимых перевозок пассажиров" приказ исполняющего обязанности Министра по инвестициям и развитию Республики Казахстан от 25 августа 2015 года № 883. Зарегистрирован в Реестре государственной регистрации нормативных правовых актов № 12353.</w:t>
            </w:r>
          </w:p>
        </w:tc>
      </w:tr>
      <w:tr w:rsidR="00CD7126" w14:paraId="694203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AA4022" w14:textId="77777777" w:rsidR="00CD7126" w:rsidRDefault="00000000">
            <w:pPr>
              <w:spacing w:after="20"/>
              <w:ind w:left="20"/>
              <w:jc w:val="both"/>
            </w:pPr>
            <w:r>
              <w:rPr>
                <w:color w:val="000000"/>
                <w:sz w:val="20"/>
              </w:rPr>
              <w:t>576.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B54F6" w14:textId="77777777" w:rsidR="00CD7126" w:rsidRDefault="00000000">
            <w:pPr>
              <w:spacing w:after="20"/>
              <w:ind w:left="20"/>
              <w:jc w:val="both"/>
            </w:pPr>
            <w:r>
              <w:rPr>
                <w:color w:val="000000"/>
                <w:sz w:val="20"/>
              </w:rPr>
              <w:t>01101007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722EE" w14:textId="77777777" w:rsidR="00CD7126" w:rsidRDefault="00000000">
            <w:pPr>
              <w:spacing w:after="20"/>
              <w:ind w:left="20"/>
              <w:jc w:val="both"/>
            </w:pPr>
            <w:r>
              <w:rPr>
                <w:color w:val="000000"/>
                <w:sz w:val="20"/>
              </w:rPr>
              <w:t>Утверждение маршрутов и расписания движений регулярных городских (сельских), пригородных и внутрирайонных автомобильных перевозок пассажиров и багажа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3DBD4" w14:textId="77777777" w:rsidR="00CD7126" w:rsidRDefault="00CD7126">
            <w:pPr>
              <w:spacing w:after="20"/>
              <w:ind w:left="20"/>
              <w:jc w:val="both"/>
            </w:pPr>
          </w:p>
          <w:p w14:paraId="444525E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C49F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D6469" w14:textId="77777777" w:rsidR="00CD7126" w:rsidRDefault="00000000">
            <w:pPr>
              <w:spacing w:after="20"/>
              <w:ind w:left="20"/>
              <w:jc w:val="both"/>
            </w:pPr>
            <w:r>
              <w:rPr>
                <w:color w:val="000000"/>
                <w:sz w:val="20"/>
              </w:rPr>
              <w:t xml:space="preserve"> "Об утверждении Правил оказания государственной услуги "Утверждение маршрутов и расписания движений регулярных городских (сельских), пригородных и внутрирайонных автомобильных перевозок пассажиров и багажа" приказ исполняющего обязанности Министра индустрии и инфраструктурного развития Республики Казахстан от 29 апреля 2020 года № 251. Зарегистрирован в Реестре государственной регистрации нормативных правовых актов № 20587.</w:t>
            </w:r>
          </w:p>
        </w:tc>
      </w:tr>
      <w:tr w:rsidR="00CD7126" w14:paraId="642479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8AE61" w14:textId="77777777" w:rsidR="00CD7126" w:rsidRDefault="00000000">
            <w:pPr>
              <w:spacing w:after="20"/>
              <w:ind w:left="20"/>
              <w:jc w:val="both"/>
            </w:pPr>
            <w:r>
              <w:rPr>
                <w:color w:val="000000"/>
                <w:sz w:val="20"/>
              </w:rPr>
              <w:t>577.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688AB" w14:textId="77777777" w:rsidR="00CD7126" w:rsidRDefault="00000000">
            <w:pPr>
              <w:spacing w:after="20"/>
              <w:ind w:left="20"/>
              <w:jc w:val="both"/>
            </w:pPr>
            <w:r>
              <w:rPr>
                <w:color w:val="000000"/>
                <w:sz w:val="20"/>
              </w:rPr>
              <w:t>01101008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5E242" w14:textId="77777777" w:rsidR="00CD7126" w:rsidRDefault="00000000">
            <w:pPr>
              <w:spacing w:after="20"/>
              <w:ind w:left="20"/>
              <w:jc w:val="both"/>
            </w:pPr>
            <w:r>
              <w:rPr>
                <w:color w:val="000000"/>
                <w:sz w:val="20"/>
              </w:rPr>
              <w:t>Выдача свидетельства на переоборудование автотранспортного средства и (или) прицепов к нему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5EB86" w14:textId="77777777" w:rsidR="00CD7126" w:rsidRDefault="00CD7126">
            <w:pPr>
              <w:spacing w:after="20"/>
              <w:ind w:left="20"/>
              <w:jc w:val="both"/>
            </w:pPr>
          </w:p>
          <w:p w14:paraId="1BE93CB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BD5F5"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BF3CA"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свидетельства на переоборудование автотранспортного средства и (или) прицепов к нему" приказ Министра внутренних дел Республики Казахстан от 31 марта 2020 года № 281. Зарегистрирован в Реестре государственной регистрации нормативных правовых актов № 20222</w:t>
            </w:r>
          </w:p>
        </w:tc>
      </w:tr>
      <w:tr w:rsidR="00CD7126" w14:paraId="2531DA1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0A89F" w14:textId="77777777" w:rsidR="00CD7126" w:rsidRDefault="00000000">
            <w:pPr>
              <w:spacing w:after="20"/>
              <w:ind w:left="20"/>
              <w:jc w:val="both"/>
            </w:pPr>
            <w:r>
              <w:rPr>
                <w:color w:val="000000"/>
                <w:sz w:val="20"/>
              </w:rPr>
              <w:t>01102. Воздушный транспорт</w:t>
            </w:r>
          </w:p>
        </w:tc>
      </w:tr>
      <w:tr w:rsidR="00CD7126" w14:paraId="7FE08E9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887A4" w14:textId="77777777" w:rsidR="00CD7126" w:rsidRDefault="00000000">
            <w:pPr>
              <w:spacing w:after="20"/>
              <w:ind w:left="20"/>
              <w:jc w:val="both"/>
            </w:pPr>
            <w:r>
              <w:rPr>
                <w:color w:val="000000"/>
                <w:sz w:val="20"/>
              </w:rPr>
              <w:t>578.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8458B" w14:textId="77777777" w:rsidR="00CD7126" w:rsidRDefault="00000000">
            <w:pPr>
              <w:spacing w:after="20"/>
              <w:ind w:left="20"/>
              <w:jc w:val="both"/>
            </w:pPr>
            <w:r>
              <w:rPr>
                <w:color w:val="000000"/>
                <w:sz w:val="20"/>
              </w:rPr>
              <w:t>01102001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0AA5C" w14:textId="77777777" w:rsidR="00CD7126" w:rsidRDefault="00000000">
            <w:pPr>
              <w:spacing w:after="20"/>
              <w:ind w:left="20"/>
              <w:jc w:val="both"/>
            </w:pPr>
            <w:r>
              <w:rPr>
                <w:color w:val="000000"/>
                <w:sz w:val="20"/>
              </w:rPr>
              <w:t>Выдача свидетельств авиационному персоналу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343C21" w14:textId="77777777" w:rsidR="00CD7126" w:rsidRDefault="00000000">
            <w:pPr>
              <w:spacing w:after="20"/>
              <w:ind w:left="20"/>
              <w:jc w:val="both"/>
            </w:pPr>
            <w:r>
              <w:rPr>
                <w:color w:val="000000"/>
                <w:sz w:val="20"/>
              </w:rPr>
              <w:t>Выдача свидетельства члена летного экипажа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37404"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66F81" w14:textId="77777777" w:rsidR="00CD7126" w:rsidRDefault="00000000">
            <w:pPr>
              <w:spacing w:after="20"/>
              <w:ind w:left="20"/>
              <w:jc w:val="both"/>
            </w:pPr>
            <w:r>
              <w:rPr>
                <w:color w:val="000000"/>
                <w:sz w:val="20"/>
              </w:rPr>
              <w:t xml:space="preserve"> "Об утверждении Правил выдачи и продления срока действия свидетельств авиационного персонала" приказ Министра транспорта и коммуникаций Республики Казахстан от 26 сентября 2013 года № 750. Зарегистрирован в Реестре государственной регистрации нормативных правовых актов № 8782.</w:t>
            </w:r>
          </w:p>
        </w:tc>
      </w:tr>
      <w:tr w:rsidR="00CD7126" w14:paraId="4CB611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B11D1" w14:textId="77777777" w:rsidR="00CD7126" w:rsidRDefault="00000000">
            <w:pPr>
              <w:spacing w:after="20"/>
              <w:ind w:left="20"/>
              <w:jc w:val="both"/>
            </w:pPr>
            <w:r>
              <w:rPr>
                <w:color w:val="000000"/>
                <w:sz w:val="20"/>
              </w:rPr>
              <w:t>579.</w:t>
            </w:r>
          </w:p>
        </w:tc>
        <w:tc>
          <w:tcPr>
            <w:tcW w:w="1230" w:type="dxa"/>
            <w:vMerge/>
            <w:tcBorders>
              <w:top w:val="nil"/>
              <w:left w:val="single" w:sz="5" w:space="0" w:color="CFCFCF"/>
              <w:bottom w:val="single" w:sz="5" w:space="0" w:color="CFCFCF"/>
              <w:right w:val="single" w:sz="5" w:space="0" w:color="CFCFCF"/>
            </w:tcBorders>
          </w:tcPr>
          <w:p w14:paraId="5D776C8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98C06B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B25E7" w14:textId="77777777" w:rsidR="00CD7126" w:rsidRDefault="00000000">
            <w:pPr>
              <w:spacing w:after="20"/>
              <w:ind w:left="20"/>
              <w:jc w:val="both"/>
            </w:pPr>
            <w:r>
              <w:rPr>
                <w:color w:val="000000"/>
                <w:sz w:val="20"/>
              </w:rPr>
              <w:t>Выдача свидетельства внешнего пилота</w:t>
            </w:r>
          </w:p>
        </w:tc>
        <w:tc>
          <w:tcPr>
            <w:tcW w:w="1230" w:type="dxa"/>
            <w:vMerge/>
            <w:tcBorders>
              <w:top w:val="nil"/>
              <w:left w:val="single" w:sz="5" w:space="0" w:color="CFCFCF"/>
              <w:bottom w:val="single" w:sz="5" w:space="0" w:color="CFCFCF"/>
              <w:right w:val="single" w:sz="5" w:space="0" w:color="CFCFCF"/>
            </w:tcBorders>
          </w:tcPr>
          <w:p w14:paraId="2719CCF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3D8BC21" w14:textId="77777777" w:rsidR="00CD7126" w:rsidRDefault="00CD7126"/>
        </w:tc>
      </w:tr>
      <w:tr w:rsidR="00CD7126" w14:paraId="0FF9EB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41C29" w14:textId="77777777" w:rsidR="00CD7126" w:rsidRDefault="00000000">
            <w:pPr>
              <w:spacing w:after="20"/>
              <w:ind w:left="20"/>
              <w:jc w:val="both"/>
            </w:pPr>
            <w:r>
              <w:rPr>
                <w:color w:val="000000"/>
                <w:sz w:val="20"/>
              </w:rPr>
              <w:t>580.</w:t>
            </w:r>
          </w:p>
        </w:tc>
        <w:tc>
          <w:tcPr>
            <w:tcW w:w="1230" w:type="dxa"/>
            <w:vMerge/>
            <w:tcBorders>
              <w:top w:val="nil"/>
              <w:left w:val="single" w:sz="5" w:space="0" w:color="CFCFCF"/>
              <w:bottom w:val="single" w:sz="5" w:space="0" w:color="CFCFCF"/>
              <w:right w:val="single" w:sz="5" w:space="0" w:color="CFCFCF"/>
            </w:tcBorders>
          </w:tcPr>
          <w:p w14:paraId="0749453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0EFF25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FE9E3" w14:textId="77777777" w:rsidR="00CD7126" w:rsidRDefault="00000000">
            <w:pPr>
              <w:spacing w:after="20"/>
              <w:ind w:left="20"/>
              <w:jc w:val="both"/>
            </w:pPr>
            <w:r>
              <w:rPr>
                <w:color w:val="000000"/>
                <w:sz w:val="20"/>
              </w:rPr>
              <w:t>Выдача свидетельства диспетчера обслуживания воздушного движения, оператора авиационной станции</w:t>
            </w:r>
          </w:p>
        </w:tc>
        <w:tc>
          <w:tcPr>
            <w:tcW w:w="1230" w:type="dxa"/>
            <w:vMerge/>
            <w:tcBorders>
              <w:top w:val="nil"/>
              <w:left w:val="single" w:sz="5" w:space="0" w:color="CFCFCF"/>
              <w:bottom w:val="single" w:sz="5" w:space="0" w:color="CFCFCF"/>
              <w:right w:val="single" w:sz="5" w:space="0" w:color="CFCFCF"/>
            </w:tcBorders>
          </w:tcPr>
          <w:p w14:paraId="392C88D9"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8ACF6F" w14:textId="77777777" w:rsidR="00CD7126" w:rsidRDefault="00CD7126">
            <w:pPr>
              <w:spacing w:after="20"/>
              <w:ind w:left="20"/>
              <w:jc w:val="both"/>
            </w:pPr>
          </w:p>
          <w:p w14:paraId="7444D706" w14:textId="77777777" w:rsidR="00CD7126" w:rsidRDefault="00CD7126">
            <w:pPr>
              <w:spacing w:after="20"/>
              <w:ind w:left="20"/>
              <w:jc w:val="both"/>
            </w:pPr>
          </w:p>
        </w:tc>
      </w:tr>
      <w:tr w:rsidR="00CD7126" w14:paraId="570A92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104A2" w14:textId="77777777" w:rsidR="00CD7126" w:rsidRDefault="00000000">
            <w:pPr>
              <w:spacing w:after="20"/>
              <w:ind w:left="20"/>
              <w:jc w:val="both"/>
            </w:pPr>
            <w:r>
              <w:rPr>
                <w:color w:val="000000"/>
                <w:sz w:val="20"/>
              </w:rPr>
              <w:t>581.</w:t>
            </w:r>
          </w:p>
        </w:tc>
        <w:tc>
          <w:tcPr>
            <w:tcW w:w="1230" w:type="dxa"/>
            <w:vMerge/>
            <w:tcBorders>
              <w:top w:val="nil"/>
              <w:left w:val="single" w:sz="5" w:space="0" w:color="CFCFCF"/>
              <w:bottom w:val="single" w:sz="5" w:space="0" w:color="CFCFCF"/>
              <w:right w:val="single" w:sz="5" w:space="0" w:color="CFCFCF"/>
            </w:tcBorders>
          </w:tcPr>
          <w:p w14:paraId="64DB6D0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0F3806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13FB1" w14:textId="77777777" w:rsidR="00CD7126" w:rsidRDefault="00000000">
            <w:pPr>
              <w:spacing w:after="20"/>
              <w:ind w:left="20"/>
              <w:jc w:val="both"/>
            </w:pPr>
            <w:r>
              <w:rPr>
                <w:color w:val="000000"/>
                <w:sz w:val="20"/>
              </w:rPr>
              <w:t>Выдача свидетельства персонала по техническому обслуживанию воздушных судов</w:t>
            </w:r>
          </w:p>
        </w:tc>
        <w:tc>
          <w:tcPr>
            <w:tcW w:w="1230" w:type="dxa"/>
            <w:vMerge/>
            <w:tcBorders>
              <w:top w:val="nil"/>
              <w:left w:val="single" w:sz="5" w:space="0" w:color="CFCFCF"/>
              <w:bottom w:val="single" w:sz="5" w:space="0" w:color="CFCFCF"/>
              <w:right w:val="single" w:sz="5" w:space="0" w:color="CFCFCF"/>
            </w:tcBorders>
          </w:tcPr>
          <w:p w14:paraId="67452817"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FDC6F" w14:textId="77777777" w:rsidR="00CD7126" w:rsidRDefault="00CD7126">
            <w:pPr>
              <w:spacing w:after="20"/>
              <w:ind w:left="20"/>
              <w:jc w:val="both"/>
            </w:pPr>
          </w:p>
          <w:p w14:paraId="5858859C" w14:textId="77777777" w:rsidR="00CD7126" w:rsidRDefault="00CD7126">
            <w:pPr>
              <w:spacing w:after="20"/>
              <w:ind w:left="20"/>
              <w:jc w:val="both"/>
            </w:pPr>
          </w:p>
        </w:tc>
      </w:tr>
      <w:tr w:rsidR="00CD7126" w14:paraId="4EDD08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3E6E1" w14:textId="77777777" w:rsidR="00CD7126" w:rsidRDefault="00000000">
            <w:pPr>
              <w:spacing w:after="20"/>
              <w:ind w:left="20"/>
              <w:jc w:val="both"/>
            </w:pPr>
            <w:r>
              <w:rPr>
                <w:color w:val="000000"/>
                <w:sz w:val="20"/>
              </w:rPr>
              <w:t>582.</w:t>
            </w:r>
          </w:p>
        </w:tc>
        <w:tc>
          <w:tcPr>
            <w:tcW w:w="1230" w:type="dxa"/>
            <w:vMerge/>
            <w:tcBorders>
              <w:top w:val="nil"/>
              <w:left w:val="single" w:sz="5" w:space="0" w:color="CFCFCF"/>
              <w:bottom w:val="single" w:sz="5" w:space="0" w:color="CFCFCF"/>
              <w:right w:val="single" w:sz="5" w:space="0" w:color="CFCFCF"/>
            </w:tcBorders>
          </w:tcPr>
          <w:p w14:paraId="040D341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994DF0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BF21F" w14:textId="77777777" w:rsidR="00CD7126" w:rsidRDefault="00000000">
            <w:pPr>
              <w:spacing w:after="20"/>
              <w:ind w:left="20"/>
              <w:jc w:val="both"/>
            </w:pPr>
            <w:r>
              <w:rPr>
                <w:color w:val="000000"/>
                <w:sz w:val="20"/>
              </w:rPr>
              <w:t>Выдача свидетельства персонала по техническому обслуживанию легких и сверхлегких воздушных судов</w:t>
            </w:r>
          </w:p>
        </w:tc>
        <w:tc>
          <w:tcPr>
            <w:tcW w:w="1230" w:type="dxa"/>
            <w:vMerge/>
            <w:tcBorders>
              <w:top w:val="nil"/>
              <w:left w:val="single" w:sz="5" w:space="0" w:color="CFCFCF"/>
              <w:bottom w:val="single" w:sz="5" w:space="0" w:color="CFCFCF"/>
              <w:right w:val="single" w:sz="5" w:space="0" w:color="CFCFCF"/>
            </w:tcBorders>
          </w:tcPr>
          <w:p w14:paraId="29C4510D"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625A1" w14:textId="77777777" w:rsidR="00CD7126" w:rsidRDefault="00CD7126">
            <w:pPr>
              <w:spacing w:after="20"/>
              <w:ind w:left="20"/>
              <w:jc w:val="both"/>
            </w:pPr>
          </w:p>
          <w:p w14:paraId="48BE7D63" w14:textId="77777777" w:rsidR="00CD7126" w:rsidRDefault="00CD7126">
            <w:pPr>
              <w:spacing w:after="20"/>
              <w:ind w:left="20"/>
              <w:jc w:val="both"/>
            </w:pPr>
          </w:p>
        </w:tc>
      </w:tr>
      <w:tr w:rsidR="00CD7126" w14:paraId="30E6EF0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89857B" w14:textId="77777777" w:rsidR="00CD7126" w:rsidRDefault="00000000">
            <w:pPr>
              <w:spacing w:after="20"/>
              <w:ind w:left="20"/>
              <w:jc w:val="both"/>
            </w:pPr>
            <w:r>
              <w:rPr>
                <w:color w:val="000000"/>
                <w:sz w:val="20"/>
              </w:rPr>
              <w:t>583.</w:t>
            </w:r>
          </w:p>
        </w:tc>
        <w:tc>
          <w:tcPr>
            <w:tcW w:w="1230" w:type="dxa"/>
            <w:vMerge/>
            <w:tcBorders>
              <w:top w:val="nil"/>
              <w:left w:val="single" w:sz="5" w:space="0" w:color="CFCFCF"/>
              <w:bottom w:val="single" w:sz="5" w:space="0" w:color="CFCFCF"/>
              <w:right w:val="single" w:sz="5" w:space="0" w:color="CFCFCF"/>
            </w:tcBorders>
          </w:tcPr>
          <w:p w14:paraId="06D2751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2E37A3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3FE38" w14:textId="77777777" w:rsidR="00CD7126" w:rsidRDefault="00000000">
            <w:pPr>
              <w:spacing w:after="20"/>
              <w:ind w:left="20"/>
              <w:jc w:val="both"/>
            </w:pPr>
            <w:r>
              <w:rPr>
                <w:color w:val="000000"/>
                <w:sz w:val="20"/>
              </w:rPr>
              <w:t>Выдача свидетельства сотрудника по обеспечению полетов или полетного диспетчера</w:t>
            </w:r>
          </w:p>
        </w:tc>
        <w:tc>
          <w:tcPr>
            <w:tcW w:w="1230" w:type="dxa"/>
            <w:vMerge/>
            <w:tcBorders>
              <w:top w:val="nil"/>
              <w:left w:val="single" w:sz="5" w:space="0" w:color="CFCFCF"/>
              <w:bottom w:val="single" w:sz="5" w:space="0" w:color="CFCFCF"/>
              <w:right w:val="single" w:sz="5" w:space="0" w:color="CFCFCF"/>
            </w:tcBorders>
          </w:tcPr>
          <w:p w14:paraId="0ECCA8AD"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6FB1EA" w14:textId="77777777" w:rsidR="00CD7126" w:rsidRDefault="00CD7126">
            <w:pPr>
              <w:spacing w:after="20"/>
              <w:ind w:left="20"/>
              <w:jc w:val="both"/>
            </w:pPr>
          </w:p>
          <w:p w14:paraId="44093945" w14:textId="77777777" w:rsidR="00CD7126" w:rsidRDefault="00CD7126">
            <w:pPr>
              <w:spacing w:after="20"/>
              <w:ind w:left="20"/>
              <w:jc w:val="both"/>
            </w:pPr>
          </w:p>
        </w:tc>
      </w:tr>
      <w:tr w:rsidR="00CD7126" w14:paraId="232A9E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D772D" w14:textId="77777777" w:rsidR="00CD7126" w:rsidRDefault="00000000">
            <w:pPr>
              <w:spacing w:after="20"/>
              <w:ind w:left="20"/>
              <w:jc w:val="both"/>
            </w:pPr>
            <w:r>
              <w:rPr>
                <w:color w:val="000000"/>
                <w:sz w:val="20"/>
              </w:rPr>
              <w:t>584.</w:t>
            </w:r>
          </w:p>
        </w:tc>
        <w:tc>
          <w:tcPr>
            <w:tcW w:w="1230" w:type="dxa"/>
            <w:vMerge/>
            <w:tcBorders>
              <w:top w:val="nil"/>
              <w:left w:val="single" w:sz="5" w:space="0" w:color="CFCFCF"/>
              <w:bottom w:val="single" w:sz="5" w:space="0" w:color="CFCFCF"/>
              <w:right w:val="single" w:sz="5" w:space="0" w:color="CFCFCF"/>
            </w:tcBorders>
          </w:tcPr>
          <w:p w14:paraId="5081CEB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EE331D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FCFC20" w14:textId="77777777" w:rsidR="00CD7126" w:rsidRDefault="00000000">
            <w:pPr>
              <w:spacing w:after="20"/>
              <w:ind w:left="20"/>
              <w:jc w:val="both"/>
            </w:pPr>
            <w:r>
              <w:rPr>
                <w:color w:val="000000"/>
                <w:sz w:val="20"/>
              </w:rPr>
              <w:t>Продление срока действия свидетельства персонала по техническому обслуживанию воздушных судов</w:t>
            </w:r>
          </w:p>
        </w:tc>
        <w:tc>
          <w:tcPr>
            <w:tcW w:w="1230" w:type="dxa"/>
            <w:vMerge/>
            <w:tcBorders>
              <w:top w:val="nil"/>
              <w:left w:val="single" w:sz="5" w:space="0" w:color="CFCFCF"/>
              <w:bottom w:val="single" w:sz="5" w:space="0" w:color="CFCFCF"/>
              <w:right w:val="single" w:sz="5" w:space="0" w:color="CFCFCF"/>
            </w:tcBorders>
          </w:tcPr>
          <w:p w14:paraId="60610F5F"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78EC0" w14:textId="77777777" w:rsidR="00CD7126" w:rsidRDefault="00CD7126">
            <w:pPr>
              <w:spacing w:after="20"/>
              <w:ind w:left="20"/>
              <w:jc w:val="both"/>
            </w:pPr>
          </w:p>
          <w:p w14:paraId="7F4C0A0D" w14:textId="77777777" w:rsidR="00CD7126" w:rsidRDefault="00CD7126">
            <w:pPr>
              <w:spacing w:after="20"/>
              <w:ind w:left="20"/>
              <w:jc w:val="both"/>
            </w:pPr>
          </w:p>
        </w:tc>
      </w:tr>
      <w:tr w:rsidR="00CD7126" w14:paraId="1D1BC41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5C908" w14:textId="77777777" w:rsidR="00CD7126" w:rsidRDefault="00000000">
            <w:pPr>
              <w:spacing w:after="20"/>
              <w:ind w:left="20"/>
              <w:jc w:val="both"/>
            </w:pPr>
            <w:r>
              <w:rPr>
                <w:color w:val="000000"/>
                <w:sz w:val="20"/>
              </w:rPr>
              <w:t>585.</w:t>
            </w:r>
          </w:p>
        </w:tc>
        <w:tc>
          <w:tcPr>
            <w:tcW w:w="1230" w:type="dxa"/>
            <w:vMerge/>
            <w:tcBorders>
              <w:top w:val="nil"/>
              <w:left w:val="single" w:sz="5" w:space="0" w:color="CFCFCF"/>
              <w:bottom w:val="single" w:sz="5" w:space="0" w:color="CFCFCF"/>
              <w:right w:val="single" w:sz="5" w:space="0" w:color="CFCFCF"/>
            </w:tcBorders>
          </w:tcPr>
          <w:p w14:paraId="1FCE199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B9707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CED5C" w14:textId="77777777" w:rsidR="00CD7126" w:rsidRDefault="00000000">
            <w:pPr>
              <w:spacing w:after="20"/>
              <w:ind w:left="20"/>
              <w:jc w:val="both"/>
            </w:pPr>
            <w:r>
              <w:rPr>
                <w:color w:val="000000"/>
                <w:sz w:val="20"/>
              </w:rPr>
              <w:t>Продление срока действия свидетельства персонала по техническому обслуживанию легких и сверхлегких воздушных судов</w:t>
            </w:r>
          </w:p>
        </w:tc>
        <w:tc>
          <w:tcPr>
            <w:tcW w:w="1230" w:type="dxa"/>
            <w:vMerge/>
            <w:tcBorders>
              <w:top w:val="nil"/>
              <w:left w:val="single" w:sz="5" w:space="0" w:color="CFCFCF"/>
              <w:bottom w:val="single" w:sz="5" w:space="0" w:color="CFCFCF"/>
              <w:right w:val="single" w:sz="5" w:space="0" w:color="CFCFCF"/>
            </w:tcBorders>
          </w:tcPr>
          <w:p w14:paraId="61CAB19F"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CFA60" w14:textId="77777777" w:rsidR="00CD7126" w:rsidRDefault="00CD7126">
            <w:pPr>
              <w:spacing w:after="20"/>
              <w:ind w:left="20"/>
              <w:jc w:val="both"/>
            </w:pPr>
          </w:p>
          <w:p w14:paraId="64EE1801" w14:textId="77777777" w:rsidR="00CD7126" w:rsidRDefault="00CD7126">
            <w:pPr>
              <w:spacing w:after="20"/>
              <w:ind w:left="20"/>
              <w:jc w:val="both"/>
            </w:pPr>
          </w:p>
        </w:tc>
      </w:tr>
      <w:tr w:rsidR="00CD7126" w14:paraId="17AC36F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F8000" w14:textId="77777777" w:rsidR="00CD7126" w:rsidRDefault="00000000">
            <w:pPr>
              <w:spacing w:after="20"/>
              <w:ind w:left="20"/>
              <w:jc w:val="both"/>
            </w:pPr>
            <w:r>
              <w:rPr>
                <w:color w:val="000000"/>
                <w:sz w:val="20"/>
              </w:rPr>
              <w:t>586.</w:t>
            </w:r>
          </w:p>
        </w:tc>
        <w:tc>
          <w:tcPr>
            <w:tcW w:w="1230" w:type="dxa"/>
            <w:vMerge/>
            <w:tcBorders>
              <w:top w:val="nil"/>
              <w:left w:val="single" w:sz="5" w:space="0" w:color="CFCFCF"/>
              <w:bottom w:val="single" w:sz="5" w:space="0" w:color="CFCFCF"/>
              <w:right w:val="single" w:sz="5" w:space="0" w:color="CFCFCF"/>
            </w:tcBorders>
          </w:tcPr>
          <w:p w14:paraId="181E565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EE244D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860D3" w14:textId="77777777" w:rsidR="00CD7126" w:rsidRDefault="00000000">
            <w:pPr>
              <w:spacing w:after="20"/>
              <w:ind w:left="20"/>
              <w:jc w:val="both"/>
            </w:pPr>
            <w:r>
              <w:rPr>
                <w:color w:val="000000"/>
                <w:sz w:val="20"/>
              </w:rPr>
              <w:t>Продление срока действия свидетельства сотрудника по обеспечению полетов или полетного диспетчера</w:t>
            </w:r>
          </w:p>
        </w:tc>
        <w:tc>
          <w:tcPr>
            <w:tcW w:w="1230" w:type="dxa"/>
            <w:vMerge/>
            <w:tcBorders>
              <w:top w:val="nil"/>
              <w:left w:val="single" w:sz="5" w:space="0" w:color="CFCFCF"/>
              <w:bottom w:val="single" w:sz="5" w:space="0" w:color="CFCFCF"/>
              <w:right w:val="single" w:sz="5" w:space="0" w:color="CFCFCF"/>
            </w:tcBorders>
          </w:tcPr>
          <w:p w14:paraId="0A273B46"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99DE2" w14:textId="77777777" w:rsidR="00CD7126" w:rsidRDefault="00CD7126">
            <w:pPr>
              <w:spacing w:after="20"/>
              <w:ind w:left="20"/>
              <w:jc w:val="both"/>
            </w:pPr>
          </w:p>
          <w:p w14:paraId="57CABC72" w14:textId="77777777" w:rsidR="00CD7126" w:rsidRDefault="00CD7126">
            <w:pPr>
              <w:spacing w:after="20"/>
              <w:ind w:left="20"/>
              <w:jc w:val="both"/>
            </w:pPr>
          </w:p>
        </w:tc>
      </w:tr>
      <w:tr w:rsidR="00CD7126" w14:paraId="623BE5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625A8" w14:textId="77777777" w:rsidR="00CD7126" w:rsidRDefault="00000000">
            <w:pPr>
              <w:spacing w:after="20"/>
              <w:ind w:left="20"/>
              <w:jc w:val="both"/>
            </w:pPr>
            <w:r>
              <w:rPr>
                <w:color w:val="000000"/>
                <w:sz w:val="20"/>
              </w:rPr>
              <w:t>587.</w:t>
            </w:r>
          </w:p>
        </w:tc>
        <w:tc>
          <w:tcPr>
            <w:tcW w:w="1230" w:type="dxa"/>
            <w:vMerge/>
            <w:tcBorders>
              <w:top w:val="nil"/>
              <w:left w:val="single" w:sz="5" w:space="0" w:color="CFCFCF"/>
              <w:bottom w:val="single" w:sz="5" w:space="0" w:color="CFCFCF"/>
              <w:right w:val="single" w:sz="5" w:space="0" w:color="CFCFCF"/>
            </w:tcBorders>
          </w:tcPr>
          <w:p w14:paraId="009F7C2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16A505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7E1BB" w14:textId="77777777" w:rsidR="00CD7126" w:rsidRDefault="00000000">
            <w:pPr>
              <w:spacing w:after="20"/>
              <w:ind w:left="20"/>
              <w:jc w:val="both"/>
            </w:pPr>
            <w:r>
              <w:rPr>
                <w:color w:val="000000"/>
                <w:sz w:val="20"/>
              </w:rPr>
              <w:t>Внесение или продление срока действия квалификационных и специальных отметок в свидетельстве члена летного экипажа</w:t>
            </w:r>
          </w:p>
        </w:tc>
        <w:tc>
          <w:tcPr>
            <w:tcW w:w="1230" w:type="dxa"/>
            <w:vMerge/>
            <w:tcBorders>
              <w:top w:val="nil"/>
              <w:left w:val="single" w:sz="5" w:space="0" w:color="CFCFCF"/>
              <w:bottom w:val="single" w:sz="5" w:space="0" w:color="CFCFCF"/>
              <w:right w:val="single" w:sz="5" w:space="0" w:color="CFCFCF"/>
            </w:tcBorders>
          </w:tcPr>
          <w:p w14:paraId="6BBBB203"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A8FDFA" w14:textId="77777777" w:rsidR="00CD7126" w:rsidRDefault="00CD7126">
            <w:pPr>
              <w:spacing w:after="20"/>
              <w:ind w:left="20"/>
              <w:jc w:val="both"/>
            </w:pPr>
          </w:p>
          <w:p w14:paraId="60240E0D" w14:textId="77777777" w:rsidR="00CD7126" w:rsidRDefault="00CD7126">
            <w:pPr>
              <w:spacing w:after="20"/>
              <w:ind w:left="20"/>
              <w:jc w:val="both"/>
            </w:pPr>
          </w:p>
        </w:tc>
      </w:tr>
      <w:tr w:rsidR="00CD7126" w14:paraId="535782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D9DB33" w14:textId="77777777" w:rsidR="00CD7126" w:rsidRDefault="00000000">
            <w:pPr>
              <w:spacing w:after="20"/>
              <w:ind w:left="20"/>
              <w:jc w:val="both"/>
            </w:pPr>
            <w:r>
              <w:rPr>
                <w:color w:val="000000"/>
                <w:sz w:val="20"/>
              </w:rPr>
              <w:t>588.</w:t>
            </w:r>
          </w:p>
        </w:tc>
        <w:tc>
          <w:tcPr>
            <w:tcW w:w="1230" w:type="dxa"/>
            <w:vMerge/>
            <w:tcBorders>
              <w:top w:val="nil"/>
              <w:left w:val="single" w:sz="5" w:space="0" w:color="CFCFCF"/>
              <w:bottom w:val="single" w:sz="5" w:space="0" w:color="CFCFCF"/>
              <w:right w:val="single" w:sz="5" w:space="0" w:color="CFCFCF"/>
            </w:tcBorders>
          </w:tcPr>
          <w:p w14:paraId="76BB0D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110BFE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9F56FC" w14:textId="77777777" w:rsidR="00CD7126" w:rsidRDefault="00000000">
            <w:pPr>
              <w:spacing w:after="20"/>
              <w:ind w:left="20"/>
              <w:jc w:val="both"/>
            </w:pPr>
            <w:r>
              <w:rPr>
                <w:color w:val="000000"/>
                <w:sz w:val="20"/>
              </w:rPr>
              <w:t>Внесение или продление срока действия квалификационных и специальных отметок в свидетельстве внешнего пилота</w:t>
            </w:r>
          </w:p>
        </w:tc>
        <w:tc>
          <w:tcPr>
            <w:tcW w:w="1230" w:type="dxa"/>
            <w:vMerge/>
            <w:tcBorders>
              <w:top w:val="nil"/>
              <w:left w:val="single" w:sz="5" w:space="0" w:color="CFCFCF"/>
              <w:bottom w:val="single" w:sz="5" w:space="0" w:color="CFCFCF"/>
              <w:right w:val="single" w:sz="5" w:space="0" w:color="CFCFCF"/>
            </w:tcBorders>
          </w:tcPr>
          <w:p w14:paraId="4DD8FFBA"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76375" w14:textId="77777777" w:rsidR="00CD7126" w:rsidRDefault="00CD7126">
            <w:pPr>
              <w:spacing w:after="20"/>
              <w:ind w:left="20"/>
              <w:jc w:val="both"/>
            </w:pPr>
          </w:p>
          <w:p w14:paraId="1A0F2DAA" w14:textId="77777777" w:rsidR="00CD7126" w:rsidRDefault="00CD7126">
            <w:pPr>
              <w:spacing w:after="20"/>
              <w:ind w:left="20"/>
              <w:jc w:val="both"/>
            </w:pPr>
          </w:p>
        </w:tc>
      </w:tr>
      <w:tr w:rsidR="00CD7126" w14:paraId="28723F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484B6" w14:textId="77777777" w:rsidR="00CD7126" w:rsidRDefault="00000000">
            <w:pPr>
              <w:spacing w:after="20"/>
              <w:ind w:left="20"/>
              <w:jc w:val="both"/>
            </w:pPr>
            <w:r>
              <w:rPr>
                <w:color w:val="000000"/>
                <w:sz w:val="20"/>
              </w:rPr>
              <w:t>589.</w:t>
            </w:r>
          </w:p>
        </w:tc>
        <w:tc>
          <w:tcPr>
            <w:tcW w:w="1230" w:type="dxa"/>
            <w:vMerge/>
            <w:tcBorders>
              <w:top w:val="nil"/>
              <w:left w:val="single" w:sz="5" w:space="0" w:color="CFCFCF"/>
              <w:bottom w:val="single" w:sz="5" w:space="0" w:color="CFCFCF"/>
              <w:right w:val="single" w:sz="5" w:space="0" w:color="CFCFCF"/>
            </w:tcBorders>
          </w:tcPr>
          <w:p w14:paraId="1704141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842F6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BED04" w14:textId="77777777" w:rsidR="00CD7126" w:rsidRDefault="00000000">
            <w:pPr>
              <w:spacing w:after="20"/>
              <w:ind w:left="20"/>
              <w:jc w:val="both"/>
            </w:pPr>
            <w:r>
              <w:rPr>
                <w:color w:val="000000"/>
                <w:sz w:val="20"/>
              </w:rPr>
              <w:t>Внесение или продление срока действия квалификационных и специальных отметок в свидетельстве диспетчера обслуживания воздушного движения, оператора авиационной станции</w:t>
            </w:r>
          </w:p>
        </w:tc>
        <w:tc>
          <w:tcPr>
            <w:tcW w:w="1230" w:type="dxa"/>
            <w:vMerge/>
            <w:tcBorders>
              <w:top w:val="nil"/>
              <w:left w:val="single" w:sz="5" w:space="0" w:color="CFCFCF"/>
              <w:bottom w:val="single" w:sz="5" w:space="0" w:color="CFCFCF"/>
              <w:right w:val="single" w:sz="5" w:space="0" w:color="CFCFCF"/>
            </w:tcBorders>
          </w:tcPr>
          <w:p w14:paraId="6E60A7CA"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1DB9C" w14:textId="77777777" w:rsidR="00CD7126" w:rsidRDefault="00CD7126">
            <w:pPr>
              <w:spacing w:after="20"/>
              <w:ind w:left="20"/>
              <w:jc w:val="both"/>
            </w:pPr>
          </w:p>
          <w:p w14:paraId="0122A074" w14:textId="77777777" w:rsidR="00CD7126" w:rsidRDefault="00CD7126">
            <w:pPr>
              <w:spacing w:after="20"/>
              <w:ind w:left="20"/>
              <w:jc w:val="both"/>
            </w:pPr>
          </w:p>
        </w:tc>
      </w:tr>
      <w:tr w:rsidR="00CD7126" w14:paraId="3FDDE3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CCFA6" w14:textId="77777777" w:rsidR="00CD7126" w:rsidRDefault="00000000">
            <w:pPr>
              <w:spacing w:after="20"/>
              <w:ind w:left="20"/>
              <w:jc w:val="both"/>
            </w:pPr>
            <w:r>
              <w:rPr>
                <w:color w:val="000000"/>
                <w:sz w:val="20"/>
              </w:rPr>
              <w:t>590.</w:t>
            </w:r>
          </w:p>
        </w:tc>
        <w:tc>
          <w:tcPr>
            <w:tcW w:w="1230" w:type="dxa"/>
            <w:vMerge/>
            <w:tcBorders>
              <w:top w:val="nil"/>
              <w:left w:val="single" w:sz="5" w:space="0" w:color="CFCFCF"/>
              <w:bottom w:val="single" w:sz="5" w:space="0" w:color="CFCFCF"/>
              <w:right w:val="single" w:sz="5" w:space="0" w:color="CFCFCF"/>
            </w:tcBorders>
          </w:tcPr>
          <w:p w14:paraId="34E6DF8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81ABD8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68CD5" w14:textId="77777777" w:rsidR="00CD7126" w:rsidRDefault="00000000">
            <w:pPr>
              <w:spacing w:after="20"/>
              <w:ind w:left="20"/>
              <w:jc w:val="both"/>
            </w:pPr>
            <w:r>
              <w:rPr>
                <w:color w:val="000000"/>
                <w:sz w:val="20"/>
              </w:rPr>
              <w:t>Внесение квалификационных и специальных отметок в свидетельство персонала по техническому обслуживанию воздушных судов</w:t>
            </w:r>
          </w:p>
        </w:tc>
        <w:tc>
          <w:tcPr>
            <w:tcW w:w="1230" w:type="dxa"/>
            <w:vMerge/>
            <w:tcBorders>
              <w:top w:val="nil"/>
              <w:left w:val="single" w:sz="5" w:space="0" w:color="CFCFCF"/>
              <w:bottom w:val="single" w:sz="5" w:space="0" w:color="CFCFCF"/>
              <w:right w:val="single" w:sz="5" w:space="0" w:color="CFCFCF"/>
            </w:tcBorders>
          </w:tcPr>
          <w:p w14:paraId="2BB5B394"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6F354" w14:textId="77777777" w:rsidR="00CD7126" w:rsidRDefault="00CD7126">
            <w:pPr>
              <w:spacing w:after="20"/>
              <w:ind w:left="20"/>
              <w:jc w:val="both"/>
            </w:pPr>
          </w:p>
          <w:p w14:paraId="29A1D10F" w14:textId="77777777" w:rsidR="00CD7126" w:rsidRDefault="00CD7126">
            <w:pPr>
              <w:spacing w:after="20"/>
              <w:ind w:left="20"/>
              <w:jc w:val="both"/>
            </w:pPr>
          </w:p>
        </w:tc>
      </w:tr>
      <w:tr w:rsidR="00CD7126" w14:paraId="47E17A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E5290" w14:textId="77777777" w:rsidR="00CD7126" w:rsidRDefault="00000000">
            <w:pPr>
              <w:spacing w:after="20"/>
              <w:ind w:left="20"/>
              <w:jc w:val="both"/>
            </w:pPr>
            <w:r>
              <w:rPr>
                <w:color w:val="000000"/>
                <w:sz w:val="20"/>
              </w:rPr>
              <w:t>591.</w:t>
            </w:r>
          </w:p>
        </w:tc>
        <w:tc>
          <w:tcPr>
            <w:tcW w:w="1230" w:type="dxa"/>
            <w:vMerge/>
            <w:tcBorders>
              <w:top w:val="nil"/>
              <w:left w:val="single" w:sz="5" w:space="0" w:color="CFCFCF"/>
              <w:bottom w:val="single" w:sz="5" w:space="0" w:color="CFCFCF"/>
              <w:right w:val="single" w:sz="5" w:space="0" w:color="CFCFCF"/>
            </w:tcBorders>
          </w:tcPr>
          <w:p w14:paraId="296231B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19CCF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D8DBE5" w14:textId="77777777" w:rsidR="00CD7126" w:rsidRDefault="00000000">
            <w:pPr>
              <w:spacing w:after="20"/>
              <w:ind w:left="20"/>
              <w:jc w:val="both"/>
            </w:pPr>
            <w:r>
              <w:rPr>
                <w:color w:val="000000"/>
                <w:sz w:val="20"/>
              </w:rPr>
              <w:t>Замена свидетельства авиационного персонала и (или) приложения к нему</w:t>
            </w:r>
          </w:p>
        </w:tc>
        <w:tc>
          <w:tcPr>
            <w:tcW w:w="1230" w:type="dxa"/>
            <w:vMerge/>
            <w:tcBorders>
              <w:top w:val="nil"/>
              <w:left w:val="single" w:sz="5" w:space="0" w:color="CFCFCF"/>
              <w:bottom w:val="single" w:sz="5" w:space="0" w:color="CFCFCF"/>
              <w:right w:val="single" w:sz="5" w:space="0" w:color="CFCFCF"/>
            </w:tcBorders>
          </w:tcPr>
          <w:p w14:paraId="6178DAEC" w14:textId="77777777" w:rsidR="00CD7126" w:rsidRDefault="00CD7126"/>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37DF3" w14:textId="77777777" w:rsidR="00CD7126" w:rsidRDefault="00CD7126">
            <w:pPr>
              <w:spacing w:after="20"/>
              <w:ind w:left="20"/>
              <w:jc w:val="both"/>
            </w:pPr>
          </w:p>
          <w:p w14:paraId="0DB3DAE7" w14:textId="77777777" w:rsidR="00CD7126" w:rsidRDefault="00CD7126">
            <w:pPr>
              <w:spacing w:after="20"/>
              <w:ind w:left="20"/>
              <w:jc w:val="both"/>
            </w:pPr>
          </w:p>
        </w:tc>
      </w:tr>
      <w:tr w:rsidR="00CD7126" w14:paraId="4C0CCE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D1A5E" w14:textId="77777777" w:rsidR="00CD7126" w:rsidRDefault="00000000">
            <w:pPr>
              <w:spacing w:after="20"/>
              <w:ind w:left="20"/>
              <w:jc w:val="both"/>
            </w:pPr>
            <w:r>
              <w:rPr>
                <w:color w:val="000000"/>
                <w:sz w:val="20"/>
              </w:rPr>
              <w:t>592.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94CDB" w14:textId="77777777" w:rsidR="00CD7126" w:rsidRDefault="00000000">
            <w:pPr>
              <w:spacing w:after="20"/>
              <w:ind w:left="20"/>
              <w:jc w:val="both"/>
            </w:pPr>
            <w:r>
              <w:rPr>
                <w:color w:val="000000"/>
                <w:sz w:val="20"/>
              </w:rPr>
              <w:t>01102002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65D0D" w14:textId="77777777" w:rsidR="00CD7126" w:rsidRDefault="00000000">
            <w:pPr>
              <w:spacing w:after="20"/>
              <w:ind w:left="20"/>
              <w:jc w:val="both"/>
            </w:pPr>
            <w:r>
              <w:rPr>
                <w:color w:val="000000"/>
                <w:sz w:val="20"/>
              </w:rPr>
              <w:t>Выдача сертификата эксплуатанта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CA05B" w14:textId="77777777" w:rsidR="00CD7126" w:rsidRDefault="00CD7126">
            <w:pPr>
              <w:spacing w:after="20"/>
              <w:ind w:left="20"/>
              <w:jc w:val="both"/>
            </w:pPr>
          </w:p>
          <w:p w14:paraId="2AF0747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FBB0F"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82E81" w14:textId="77777777" w:rsidR="00CD7126" w:rsidRDefault="00000000">
            <w:pPr>
              <w:spacing w:after="20"/>
              <w:ind w:left="20"/>
              <w:jc w:val="both"/>
            </w:pPr>
            <w:r>
              <w:rPr>
                <w:color w:val="000000"/>
                <w:sz w:val="20"/>
              </w:rPr>
              <w:t xml:space="preserve"> "Об утверждении Правил сертификации и выдачи сертификата эксплуатанта гражданских воздушных судов" приказ исполняющего обязанности Министра по инвестициям и развитию Республики Казахстан от 10 ноября 2015 года № 1061. Зарегистрирован в Реестре государственной регистрации нормативных правовых актов № 12452.</w:t>
            </w:r>
          </w:p>
        </w:tc>
      </w:tr>
      <w:tr w:rsidR="00CD7126" w14:paraId="5EAB6B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5EA537" w14:textId="77777777" w:rsidR="00CD7126" w:rsidRDefault="00000000">
            <w:pPr>
              <w:spacing w:after="20"/>
              <w:ind w:left="20"/>
              <w:jc w:val="both"/>
            </w:pPr>
            <w:r>
              <w:rPr>
                <w:color w:val="000000"/>
                <w:sz w:val="20"/>
              </w:rPr>
              <w:t>593.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4FC75" w14:textId="77777777" w:rsidR="00CD7126" w:rsidRDefault="00000000">
            <w:pPr>
              <w:spacing w:after="20"/>
              <w:ind w:left="20"/>
              <w:jc w:val="both"/>
            </w:pPr>
            <w:r>
              <w:rPr>
                <w:color w:val="000000"/>
                <w:sz w:val="20"/>
              </w:rPr>
              <w:t>01102003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5E74E" w14:textId="77777777" w:rsidR="00CD7126" w:rsidRDefault="00000000">
            <w:pPr>
              <w:spacing w:after="20"/>
              <w:ind w:left="20"/>
              <w:jc w:val="both"/>
            </w:pPr>
            <w:r>
              <w:rPr>
                <w:color w:val="000000"/>
                <w:sz w:val="20"/>
              </w:rPr>
              <w:t>Выдача разрешения на выполнение международных нерегулярных полетов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743CD" w14:textId="77777777" w:rsidR="00CD7126" w:rsidRDefault="00CD7126">
            <w:pPr>
              <w:spacing w:after="20"/>
              <w:ind w:left="20"/>
              <w:jc w:val="both"/>
            </w:pPr>
          </w:p>
          <w:p w14:paraId="75C0C63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82304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23802" w14:textId="77777777" w:rsidR="00CD7126" w:rsidRDefault="00000000">
            <w:pPr>
              <w:spacing w:after="20"/>
              <w:ind w:left="20"/>
              <w:jc w:val="both"/>
            </w:pPr>
            <w:r>
              <w:rPr>
                <w:color w:val="000000"/>
                <w:sz w:val="20"/>
              </w:rPr>
              <w:t xml:space="preserve"> "Об утверждении Правил выдачи и оснований для отказа в выдаче разрешений на выполнение международных нерегулярных полетов" приказ исполняющего обязанности Министра транспорта и коммуникаций Республики Казахстан от 13 августа 2010 года № 359. Зарегистрирован в Реестре государственной регистрации нормативных правовых актов № 6463.</w:t>
            </w:r>
          </w:p>
        </w:tc>
      </w:tr>
      <w:tr w:rsidR="00CD7126" w14:paraId="442595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7F3F8" w14:textId="77777777" w:rsidR="00CD7126" w:rsidRDefault="00000000">
            <w:pPr>
              <w:spacing w:after="20"/>
              <w:ind w:left="20"/>
              <w:jc w:val="both"/>
            </w:pPr>
            <w:r>
              <w:rPr>
                <w:color w:val="000000"/>
                <w:sz w:val="20"/>
              </w:rPr>
              <w:t>594.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76E27" w14:textId="77777777" w:rsidR="00CD7126" w:rsidRDefault="00000000">
            <w:pPr>
              <w:spacing w:after="20"/>
              <w:ind w:left="20"/>
              <w:jc w:val="both"/>
            </w:pPr>
            <w:r>
              <w:rPr>
                <w:color w:val="000000"/>
                <w:sz w:val="20"/>
              </w:rPr>
              <w:t>01102004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987C9" w14:textId="77777777" w:rsidR="00CD7126" w:rsidRDefault="00000000">
            <w:pPr>
              <w:spacing w:after="20"/>
              <w:ind w:left="20"/>
              <w:jc w:val="both"/>
            </w:pPr>
            <w:r>
              <w:rPr>
                <w:color w:val="000000"/>
                <w:sz w:val="20"/>
              </w:rPr>
              <w:t>Выдача сертификата летной годности воздушного судна сверхлегкой авиации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B1E02" w14:textId="77777777" w:rsidR="00CD7126" w:rsidRDefault="00CD7126">
            <w:pPr>
              <w:spacing w:after="20"/>
              <w:ind w:left="20"/>
              <w:jc w:val="both"/>
            </w:pPr>
          </w:p>
          <w:p w14:paraId="310B137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65C7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4585A9" w14:textId="77777777" w:rsidR="00CD7126" w:rsidRDefault="00000000">
            <w:pPr>
              <w:spacing w:after="20"/>
              <w:ind w:left="20"/>
              <w:jc w:val="both"/>
            </w:pPr>
            <w:r>
              <w:rPr>
                <w:color w:val="000000"/>
                <w:sz w:val="20"/>
              </w:rPr>
              <w:t xml:space="preserve"> "Об утверждении Правил сертификации в сфере легкой и сверхлегкой авиации" приказ Министра по инвестициям и развитию Республики Казахстан от 19 июля 2017 года № 483. Зарегистрирован в Реестре государственной регистрации нормативных правовых актов № 15633.</w:t>
            </w:r>
          </w:p>
        </w:tc>
      </w:tr>
      <w:tr w:rsidR="00CD7126" w14:paraId="2A7816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D54E06" w14:textId="77777777" w:rsidR="00CD7126" w:rsidRDefault="00000000">
            <w:pPr>
              <w:spacing w:after="20"/>
              <w:ind w:left="20"/>
              <w:jc w:val="both"/>
            </w:pPr>
            <w:r>
              <w:rPr>
                <w:color w:val="000000"/>
                <w:sz w:val="20"/>
              </w:rPr>
              <w:t>595.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F1EA3" w14:textId="77777777" w:rsidR="00CD7126" w:rsidRDefault="00000000">
            <w:pPr>
              <w:spacing w:after="20"/>
              <w:ind w:left="20"/>
              <w:jc w:val="both"/>
            </w:pPr>
            <w:r>
              <w:rPr>
                <w:color w:val="000000"/>
                <w:sz w:val="20"/>
              </w:rPr>
              <w:t>01102005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E720C4" w14:textId="77777777" w:rsidR="00CD7126" w:rsidRDefault="00000000">
            <w:pPr>
              <w:spacing w:after="20"/>
              <w:ind w:left="20"/>
              <w:jc w:val="both"/>
            </w:pPr>
            <w:r>
              <w:rPr>
                <w:color w:val="000000"/>
                <w:sz w:val="20"/>
              </w:rPr>
              <w:t>Выдача удостоверения соответствия экземпляра гражданского воздушного судна нормам летной годности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0D8F8" w14:textId="77777777" w:rsidR="00CD7126" w:rsidRDefault="00CD7126">
            <w:pPr>
              <w:spacing w:after="20"/>
              <w:ind w:left="20"/>
              <w:jc w:val="both"/>
            </w:pPr>
          </w:p>
          <w:p w14:paraId="23F06CC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AAB9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6C09D" w14:textId="77777777" w:rsidR="00CD7126" w:rsidRDefault="00000000">
            <w:pPr>
              <w:spacing w:after="20"/>
              <w:ind w:left="20"/>
              <w:jc w:val="both"/>
            </w:pPr>
            <w:r>
              <w:rPr>
                <w:color w:val="000000"/>
                <w:sz w:val="20"/>
              </w:rPr>
              <w:t xml:space="preserve"> "Об утверждении Правил сертификации в сфере легкой и сверхлегкой авиации" приказ Министра по инвестициям и развитию Республики Казахстан от 19 июля 2017 года № 483. Зарегистрирован в Реестре государственной регистрации нормативных правовых актов № 15633.</w:t>
            </w:r>
          </w:p>
        </w:tc>
      </w:tr>
      <w:tr w:rsidR="00CD7126" w14:paraId="604DC19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CB548" w14:textId="77777777" w:rsidR="00CD7126" w:rsidRDefault="00000000">
            <w:pPr>
              <w:spacing w:after="20"/>
              <w:ind w:left="20"/>
              <w:jc w:val="both"/>
            </w:pPr>
            <w:r>
              <w:rPr>
                <w:color w:val="000000"/>
                <w:sz w:val="20"/>
              </w:rPr>
              <w:t>596.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C36A2B" w14:textId="77777777" w:rsidR="00CD7126" w:rsidRDefault="00000000">
            <w:pPr>
              <w:spacing w:after="20"/>
              <w:ind w:left="20"/>
              <w:jc w:val="both"/>
            </w:pPr>
            <w:r>
              <w:rPr>
                <w:color w:val="000000"/>
                <w:sz w:val="20"/>
              </w:rPr>
              <w:t>01102006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CCB362" w14:textId="77777777" w:rsidR="00CD7126" w:rsidRDefault="00000000">
            <w:pPr>
              <w:spacing w:after="20"/>
              <w:ind w:left="20"/>
              <w:jc w:val="both"/>
            </w:pPr>
            <w:r>
              <w:rPr>
                <w:color w:val="000000"/>
                <w:sz w:val="20"/>
              </w:rPr>
              <w:t>Выдача сертификата летной годности гражданского воздушного судна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AA68C" w14:textId="77777777" w:rsidR="00CD7126" w:rsidRDefault="00000000">
            <w:pPr>
              <w:spacing w:after="20"/>
              <w:ind w:left="20"/>
              <w:jc w:val="both"/>
            </w:pPr>
            <w:r>
              <w:rPr>
                <w:color w:val="000000"/>
                <w:sz w:val="20"/>
              </w:rPr>
              <w:t>Первичное получение сертификата летной годности гражданского воздушного судна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A40A9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66858"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Реестре государственной регистрации нормативных правовых актов Республики Казахстан № 12073.</w:t>
            </w:r>
          </w:p>
        </w:tc>
      </w:tr>
      <w:tr w:rsidR="00CD7126" w14:paraId="7D5768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9DFCF" w14:textId="77777777" w:rsidR="00CD7126" w:rsidRDefault="00000000">
            <w:pPr>
              <w:spacing w:after="20"/>
              <w:ind w:left="20"/>
              <w:jc w:val="both"/>
            </w:pPr>
            <w:r>
              <w:rPr>
                <w:color w:val="000000"/>
                <w:sz w:val="20"/>
              </w:rPr>
              <w:t>597.</w:t>
            </w:r>
          </w:p>
        </w:tc>
        <w:tc>
          <w:tcPr>
            <w:tcW w:w="1230" w:type="dxa"/>
            <w:vMerge/>
            <w:tcBorders>
              <w:top w:val="nil"/>
              <w:left w:val="single" w:sz="5" w:space="0" w:color="CFCFCF"/>
              <w:bottom w:val="single" w:sz="5" w:space="0" w:color="CFCFCF"/>
              <w:right w:val="single" w:sz="5" w:space="0" w:color="CFCFCF"/>
            </w:tcBorders>
          </w:tcPr>
          <w:p w14:paraId="6FDBC30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D560D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129FF" w14:textId="77777777" w:rsidR="00CD7126" w:rsidRDefault="00000000">
            <w:pPr>
              <w:spacing w:after="20"/>
              <w:ind w:left="20"/>
              <w:jc w:val="both"/>
            </w:pPr>
            <w:r>
              <w:rPr>
                <w:color w:val="000000"/>
                <w:sz w:val="20"/>
              </w:rPr>
              <w:t>Выдача сертификата летной годности гражданского воздушного судна, ранее имевшего сертификат летной годности</w:t>
            </w:r>
          </w:p>
        </w:tc>
        <w:tc>
          <w:tcPr>
            <w:tcW w:w="1230" w:type="dxa"/>
            <w:vMerge/>
            <w:tcBorders>
              <w:top w:val="nil"/>
              <w:left w:val="single" w:sz="5" w:space="0" w:color="CFCFCF"/>
              <w:bottom w:val="single" w:sz="5" w:space="0" w:color="CFCFCF"/>
              <w:right w:val="single" w:sz="5" w:space="0" w:color="CFCFCF"/>
            </w:tcBorders>
          </w:tcPr>
          <w:p w14:paraId="3EE4C1D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8ED9419" w14:textId="77777777" w:rsidR="00CD7126" w:rsidRDefault="00CD7126"/>
        </w:tc>
      </w:tr>
      <w:tr w:rsidR="00CD7126" w14:paraId="0135A6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F477E" w14:textId="77777777" w:rsidR="00CD7126" w:rsidRDefault="00000000">
            <w:pPr>
              <w:spacing w:after="20"/>
              <w:ind w:left="20"/>
              <w:jc w:val="both"/>
            </w:pPr>
            <w:r>
              <w:rPr>
                <w:color w:val="000000"/>
                <w:sz w:val="20"/>
              </w:rPr>
              <w:t>598.</w:t>
            </w:r>
          </w:p>
        </w:tc>
        <w:tc>
          <w:tcPr>
            <w:tcW w:w="1230" w:type="dxa"/>
            <w:vMerge/>
            <w:tcBorders>
              <w:top w:val="nil"/>
              <w:left w:val="single" w:sz="5" w:space="0" w:color="CFCFCF"/>
              <w:bottom w:val="single" w:sz="5" w:space="0" w:color="CFCFCF"/>
              <w:right w:val="single" w:sz="5" w:space="0" w:color="CFCFCF"/>
            </w:tcBorders>
          </w:tcPr>
          <w:p w14:paraId="0576715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BE6AB7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BAE32" w14:textId="77777777" w:rsidR="00CD7126" w:rsidRDefault="00000000">
            <w:pPr>
              <w:spacing w:after="20"/>
              <w:ind w:left="20"/>
              <w:jc w:val="both"/>
            </w:pPr>
            <w:r>
              <w:rPr>
                <w:color w:val="000000"/>
                <w:sz w:val="20"/>
              </w:rPr>
              <w:t>Выдача сертификата летной годности гражданского воздушного судна, не имеющего утвержденной типовой конструкции</w:t>
            </w:r>
          </w:p>
        </w:tc>
        <w:tc>
          <w:tcPr>
            <w:tcW w:w="1230" w:type="dxa"/>
            <w:vMerge/>
            <w:tcBorders>
              <w:top w:val="nil"/>
              <w:left w:val="single" w:sz="5" w:space="0" w:color="CFCFCF"/>
              <w:bottom w:val="single" w:sz="5" w:space="0" w:color="CFCFCF"/>
              <w:right w:val="single" w:sz="5" w:space="0" w:color="CFCFCF"/>
            </w:tcBorders>
          </w:tcPr>
          <w:p w14:paraId="31668B1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F27314" w14:textId="77777777" w:rsidR="00CD7126" w:rsidRDefault="00CD7126"/>
        </w:tc>
      </w:tr>
      <w:tr w:rsidR="00CD7126" w14:paraId="13BE11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5191B7" w14:textId="77777777" w:rsidR="00CD7126" w:rsidRDefault="00000000">
            <w:pPr>
              <w:spacing w:after="20"/>
              <w:ind w:left="20"/>
              <w:jc w:val="both"/>
            </w:pPr>
            <w:r>
              <w:rPr>
                <w:color w:val="000000"/>
                <w:sz w:val="20"/>
              </w:rPr>
              <w:t>599.</w:t>
            </w:r>
          </w:p>
        </w:tc>
        <w:tc>
          <w:tcPr>
            <w:tcW w:w="1230" w:type="dxa"/>
            <w:vMerge/>
            <w:tcBorders>
              <w:top w:val="nil"/>
              <w:left w:val="single" w:sz="5" w:space="0" w:color="CFCFCF"/>
              <w:bottom w:val="single" w:sz="5" w:space="0" w:color="CFCFCF"/>
              <w:right w:val="single" w:sz="5" w:space="0" w:color="CFCFCF"/>
            </w:tcBorders>
          </w:tcPr>
          <w:p w14:paraId="0E4FD52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B0021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C9577" w14:textId="77777777" w:rsidR="00CD7126" w:rsidRDefault="00000000">
            <w:pPr>
              <w:spacing w:after="20"/>
              <w:ind w:left="20"/>
              <w:jc w:val="both"/>
            </w:pPr>
            <w:r>
              <w:rPr>
                <w:color w:val="000000"/>
                <w:sz w:val="20"/>
              </w:rPr>
              <w:t>Продление сертификата летной годности гражданского воздушного судна</w:t>
            </w:r>
          </w:p>
        </w:tc>
        <w:tc>
          <w:tcPr>
            <w:tcW w:w="1230" w:type="dxa"/>
            <w:vMerge/>
            <w:tcBorders>
              <w:top w:val="nil"/>
              <w:left w:val="single" w:sz="5" w:space="0" w:color="CFCFCF"/>
              <w:bottom w:val="single" w:sz="5" w:space="0" w:color="CFCFCF"/>
              <w:right w:val="single" w:sz="5" w:space="0" w:color="CFCFCF"/>
            </w:tcBorders>
          </w:tcPr>
          <w:p w14:paraId="630ED06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A5E03A1" w14:textId="77777777" w:rsidR="00CD7126" w:rsidRDefault="00CD7126"/>
        </w:tc>
      </w:tr>
      <w:tr w:rsidR="00CD7126" w14:paraId="275C45F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B434CC" w14:textId="77777777" w:rsidR="00CD7126" w:rsidRDefault="00000000">
            <w:pPr>
              <w:spacing w:after="20"/>
              <w:ind w:left="20"/>
              <w:jc w:val="both"/>
            </w:pPr>
            <w:r>
              <w:rPr>
                <w:color w:val="000000"/>
                <w:sz w:val="20"/>
              </w:rPr>
              <w:t>600.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A6981" w14:textId="77777777" w:rsidR="00CD7126" w:rsidRDefault="00000000">
            <w:pPr>
              <w:spacing w:after="20"/>
              <w:ind w:left="20"/>
              <w:jc w:val="both"/>
            </w:pPr>
            <w:r>
              <w:rPr>
                <w:color w:val="000000"/>
                <w:sz w:val="20"/>
              </w:rPr>
              <w:t>01102007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8E22D9" w14:textId="77777777" w:rsidR="00CD7126" w:rsidRDefault="00000000">
            <w:pPr>
              <w:spacing w:after="20"/>
              <w:ind w:left="20"/>
              <w:jc w:val="both"/>
            </w:pPr>
            <w:r>
              <w:rPr>
                <w:color w:val="000000"/>
                <w:sz w:val="20"/>
              </w:rPr>
              <w:t>Выдача решения о признании сертификата летной годности гражданских воздушных судов, выданных иностранным государством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BC661" w14:textId="77777777" w:rsidR="00CD7126" w:rsidRDefault="00CD7126">
            <w:pPr>
              <w:spacing w:after="20"/>
              <w:ind w:left="20"/>
              <w:jc w:val="both"/>
            </w:pPr>
          </w:p>
          <w:p w14:paraId="2D5678A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5EF9BA"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F3FB7"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Реестре государственной регистрации нормативных правовых актов Республики Казахстан № 12073.</w:t>
            </w:r>
          </w:p>
        </w:tc>
      </w:tr>
      <w:tr w:rsidR="00CD7126" w14:paraId="4CB8A7E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40F23" w14:textId="77777777" w:rsidR="00CD7126" w:rsidRDefault="00000000">
            <w:pPr>
              <w:spacing w:after="20"/>
              <w:ind w:left="20"/>
              <w:jc w:val="both"/>
            </w:pPr>
            <w:r>
              <w:rPr>
                <w:color w:val="000000"/>
                <w:sz w:val="20"/>
              </w:rPr>
              <w:t>601.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56A5C" w14:textId="77777777" w:rsidR="00CD7126" w:rsidRDefault="00000000">
            <w:pPr>
              <w:spacing w:after="20"/>
              <w:ind w:left="20"/>
              <w:jc w:val="both"/>
            </w:pPr>
            <w:r>
              <w:rPr>
                <w:color w:val="000000"/>
                <w:sz w:val="20"/>
              </w:rPr>
              <w:t xml:space="preserve"> 01102008 </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E318C" w14:textId="77777777" w:rsidR="00CD7126" w:rsidRDefault="00000000">
            <w:pPr>
              <w:spacing w:after="20"/>
              <w:ind w:left="20"/>
              <w:jc w:val="both"/>
            </w:pPr>
            <w:r>
              <w:rPr>
                <w:color w:val="000000"/>
                <w:sz w:val="20"/>
              </w:rPr>
              <w:t>Выдача сертификата авиационного учебного центра гражданской авиации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FB7CD" w14:textId="77777777" w:rsidR="00CD7126" w:rsidRDefault="00000000">
            <w:pPr>
              <w:spacing w:after="20"/>
              <w:ind w:left="20"/>
              <w:jc w:val="both"/>
            </w:pPr>
            <w:r>
              <w:rPr>
                <w:color w:val="000000"/>
                <w:sz w:val="20"/>
              </w:rPr>
              <w:t>Выдача сертификата авиационного учебного центра гражданской авиации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B1B8C"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CAF2A" w14:textId="77777777" w:rsidR="00CD7126" w:rsidRDefault="00000000">
            <w:pPr>
              <w:spacing w:after="20"/>
              <w:ind w:left="20"/>
              <w:jc w:val="both"/>
            </w:pPr>
            <w:r>
              <w:rPr>
                <w:color w:val="000000"/>
                <w:sz w:val="20"/>
              </w:rPr>
              <w:t xml:space="preserve"> "Об утверждении Правил сертификации и выдачи сертификата авиационного учебного центра гражданской авиации" приказ исполняющего обязанности Министра по инвестициям и развитию Республики Казахстан от 6 февраля 2015 года № 115. Зарегистрирован в Реестре государственной регистрации нормативных правовых актов № 10486.</w:t>
            </w:r>
          </w:p>
        </w:tc>
      </w:tr>
      <w:tr w:rsidR="00CD7126" w14:paraId="5E2D172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E84B0" w14:textId="77777777" w:rsidR="00CD7126" w:rsidRDefault="00000000">
            <w:pPr>
              <w:spacing w:after="20"/>
              <w:ind w:left="20"/>
              <w:jc w:val="both"/>
            </w:pPr>
            <w:r>
              <w:rPr>
                <w:color w:val="000000"/>
                <w:sz w:val="20"/>
              </w:rPr>
              <w:t>601-1.</w:t>
            </w:r>
          </w:p>
        </w:tc>
        <w:tc>
          <w:tcPr>
            <w:tcW w:w="1230" w:type="dxa"/>
            <w:vMerge/>
            <w:tcBorders>
              <w:top w:val="nil"/>
              <w:left w:val="single" w:sz="5" w:space="0" w:color="CFCFCF"/>
              <w:bottom w:val="single" w:sz="5" w:space="0" w:color="CFCFCF"/>
              <w:right w:val="single" w:sz="5" w:space="0" w:color="CFCFCF"/>
            </w:tcBorders>
          </w:tcPr>
          <w:p w14:paraId="3F05351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5D3B04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EF267" w14:textId="77777777" w:rsidR="00CD7126" w:rsidRDefault="00000000">
            <w:pPr>
              <w:spacing w:after="20"/>
              <w:ind w:left="20"/>
              <w:jc w:val="both"/>
            </w:pPr>
            <w:r>
              <w:rPr>
                <w:color w:val="000000"/>
                <w:sz w:val="20"/>
              </w:rPr>
              <w:t>Расширение области действия сертификата авиационного учебного центра гражданской авиации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64C5B" w14:textId="77777777" w:rsidR="00CD7126" w:rsidRDefault="00000000">
            <w:pPr>
              <w:spacing w:after="20"/>
              <w:ind w:left="20"/>
              <w:jc w:val="both"/>
            </w:pPr>
            <w:r>
              <w:rPr>
                <w:color w:val="000000"/>
                <w:sz w:val="20"/>
              </w:rPr>
              <w:t>МИИР</w:t>
            </w:r>
          </w:p>
        </w:tc>
        <w:tc>
          <w:tcPr>
            <w:tcW w:w="2460" w:type="dxa"/>
            <w:gridSpan w:val="2"/>
            <w:vMerge/>
            <w:tcBorders>
              <w:top w:val="nil"/>
              <w:left w:val="single" w:sz="5" w:space="0" w:color="CFCFCF"/>
              <w:bottom w:val="single" w:sz="5" w:space="0" w:color="CFCFCF"/>
              <w:right w:val="single" w:sz="5" w:space="0" w:color="CFCFCF"/>
            </w:tcBorders>
          </w:tcPr>
          <w:p w14:paraId="76EC3152" w14:textId="77777777" w:rsidR="00CD7126" w:rsidRDefault="00CD7126"/>
        </w:tc>
      </w:tr>
      <w:tr w:rsidR="00CD7126" w14:paraId="4460CFD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D9FC4" w14:textId="77777777" w:rsidR="00CD7126" w:rsidRDefault="00000000">
            <w:pPr>
              <w:spacing w:after="20"/>
              <w:ind w:left="20"/>
              <w:jc w:val="both"/>
            </w:pPr>
            <w:r>
              <w:rPr>
                <w:color w:val="000000"/>
                <w:sz w:val="20"/>
              </w:rPr>
              <w:t>601-2.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6D3F6" w14:textId="77777777" w:rsidR="00CD7126" w:rsidRDefault="00CD7126">
            <w:pPr>
              <w:spacing w:after="20"/>
              <w:ind w:left="20"/>
              <w:jc w:val="both"/>
            </w:pPr>
          </w:p>
          <w:p w14:paraId="373E28D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25BFF" w14:textId="77777777" w:rsidR="00CD7126" w:rsidRDefault="00CD7126">
            <w:pPr>
              <w:spacing w:after="20"/>
              <w:ind w:left="20"/>
              <w:jc w:val="both"/>
            </w:pPr>
          </w:p>
          <w:p w14:paraId="63803F9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158583" w14:textId="77777777" w:rsidR="00CD7126" w:rsidRDefault="00000000">
            <w:pPr>
              <w:spacing w:after="20"/>
              <w:ind w:left="20"/>
              <w:jc w:val="both"/>
            </w:pPr>
            <w:r>
              <w:rPr>
                <w:color w:val="000000"/>
                <w:sz w:val="20"/>
              </w:rPr>
              <w:t>Согласование инструкторского и экзаменующего персонала авиационного учебного центра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FC8C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58FF9" w14:textId="77777777" w:rsidR="00CD7126" w:rsidRDefault="00CD7126">
            <w:pPr>
              <w:spacing w:after="20"/>
              <w:ind w:left="20"/>
              <w:jc w:val="both"/>
            </w:pPr>
          </w:p>
          <w:p w14:paraId="2061009A" w14:textId="77777777" w:rsidR="00CD7126" w:rsidRDefault="00CD7126">
            <w:pPr>
              <w:spacing w:after="20"/>
              <w:ind w:left="20"/>
              <w:jc w:val="both"/>
            </w:pPr>
          </w:p>
        </w:tc>
      </w:tr>
      <w:tr w:rsidR="00CD7126" w14:paraId="285BD8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13D6C" w14:textId="77777777" w:rsidR="00CD7126" w:rsidRDefault="00000000">
            <w:pPr>
              <w:spacing w:after="20"/>
              <w:ind w:left="20"/>
              <w:jc w:val="both"/>
            </w:pPr>
            <w:r>
              <w:rPr>
                <w:color w:val="000000"/>
                <w:sz w:val="20"/>
              </w:rPr>
              <w:t>602.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E306D" w14:textId="77777777" w:rsidR="00CD7126" w:rsidRDefault="00000000">
            <w:pPr>
              <w:spacing w:after="20"/>
              <w:ind w:left="20"/>
              <w:jc w:val="both"/>
            </w:pPr>
            <w:r>
              <w:rPr>
                <w:color w:val="000000"/>
                <w:sz w:val="20"/>
              </w:rPr>
              <w:t>01102009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4976C" w14:textId="77777777" w:rsidR="00CD7126" w:rsidRDefault="00000000">
            <w:pPr>
              <w:spacing w:after="20"/>
              <w:ind w:left="20"/>
              <w:jc w:val="both"/>
            </w:pPr>
            <w:r>
              <w:rPr>
                <w:color w:val="000000"/>
                <w:sz w:val="20"/>
              </w:rPr>
              <w:t>Выдача сертификата службы авиационной безопасности аэропорта (аэродрома)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1CB33" w14:textId="77777777" w:rsidR="00CD7126" w:rsidRDefault="00CD7126">
            <w:pPr>
              <w:spacing w:after="20"/>
              <w:ind w:left="20"/>
              <w:jc w:val="both"/>
            </w:pPr>
          </w:p>
          <w:p w14:paraId="618D298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E531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4684A8" w14:textId="77777777" w:rsidR="00CD7126" w:rsidRDefault="00000000">
            <w:pPr>
              <w:spacing w:after="20"/>
              <w:ind w:left="20"/>
              <w:jc w:val="both"/>
            </w:pPr>
            <w:r>
              <w:rPr>
                <w:color w:val="000000"/>
                <w:sz w:val="20"/>
              </w:rPr>
              <w:t xml:space="preserve"> "Об утверждении Правил сертификации и выдачи сертификата по организации досмотра службой авиационной безопасности аэропорта" приказ исполняющего обязанности Министра по инвестициям и развитию Республики Казахстан от 24 февраля 2015 года № 160. Зарегистрирован в Реестре государственной регистрации нормативных правовых актов № 11379.</w:t>
            </w:r>
          </w:p>
        </w:tc>
      </w:tr>
      <w:tr w:rsidR="00CD7126" w14:paraId="1B2D128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549A7" w14:textId="77777777" w:rsidR="00CD7126" w:rsidRDefault="00000000">
            <w:pPr>
              <w:spacing w:after="20"/>
              <w:ind w:left="20"/>
              <w:jc w:val="both"/>
            </w:pPr>
            <w:r>
              <w:rPr>
                <w:color w:val="000000"/>
                <w:sz w:val="20"/>
              </w:rPr>
              <w:t>603.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78AD3" w14:textId="77777777" w:rsidR="00CD7126" w:rsidRDefault="00000000">
            <w:pPr>
              <w:spacing w:after="20"/>
              <w:ind w:left="20"/>
              <w:jc w:val="both"/>
            </w:pPr>
            <w:r>
              <w:rPr>
                <w:color w:val="000000"/>
                <w:sz w:val="20"/>
              </w:rPr>
              <w:t>01102010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57D7E" w14:textId="77777777" w:rsidR="00CD7126" w:rsidRDefault="00000000">
            <w:pPr>
              <w:spacing w:after="20"/>
              <w:ind w:left="20"/>
              <w:jc w:val="both"/>
            </w:pPr>
            <w:r>
              <w:rPr>
                <w:color w:val="000000"/>
                <w:sz w:val="20"/>
              </w:rPr>
              <w:t>Выдача свидетельства на право выполнения авиационных работ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C377E" w14:textId="77777777" w:rsidR="00CD7126" w:rsidRDefault="00CD7126">
            <w:pPr>
              <w:spacing w:after="20"/>
              <w:ind w:left="20"/>
              <w:jc w:val="both"/>
            </w:pPr>
          </w:p>
          <w:p w14:paraId="7329CC1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871B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04D94" w14:textId="77777777" w:rsidR="00CD7126" w:rsidRDefault="00000000">
            <w:pPr>
              <w:spacing w:after="20"/>
              <w:ind w:left="20"/>
              <w:jc w:val="both"/>
            </w:pPr>
            <w:r>
              <w:rPr>
                <w:color w:val="000000"/>
                <w:sz w:val="20"/>
              </w:rPr>
              <w:t xml:space="preserve"> "Об утверждении Правил допуска эксплуатанта к авиационным работам" приказ Министра по инвестициям и развитию Республики Казахстан от 30 октября 2015 года № 1024. Зарегистрирован в Реестре государственной регистрации нормативных правовых актов № 12511.</w:t>
            </w:r>
          </w:p>
        </w:tc>
      </w:tr>
      <w:tr w:rsidR="00CD7126" w14:paraId="4D9D912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2C0D39" w14:textId="77777777" w:rsidR="00CD7126" w:rsidRDefault="00000000">
            <w:pPr>
              <w:spacing w:after="20"/>
              <w:ind w:left="20"/>
              <w:jc w:val="both"/>
            </w:pPr>
            <w:r>
              <w:rPr>
                <w:color w:val="000000"/>
                <w:sz w:val="20"/>
              </w:rPr>
              <w:t>604.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4112F" w14:textId="77777777" w:rsidR="00CD7126" w:rsidRDefault="00000000">
            <w:pPr>
              <w:spacing w:after="20"/>
              <w:ind w:left="20"/>
              <w:jc w:val="both"/>
            </w:pPr>
            <w:r>
              <w:rPr>
                <w:color w:val="000000"/>
                <w:sz w:val="20"/>
              </w:rPr>
              <w:t>01102011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40ADF" w14:textId="77777777" w:rsidR="00CD7126" w:rsidRDefault="00000000">
            <w:pPr>
              <w:spacing w:after="20"/>
              <w:ind w:left="20"/>
              <w:jc w:val="both"/>
            </w:pPr>
            <w:r>
              <w:rPr>
                <w:color w:val="000000"/>
                <w:sz w:val="20"/>
              </w:rPr>
              <w:t>Выдача свидетельства об аккредитации иностранных перевозчиков, осуществляющих свою деятельность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1DBD7" w14:textId="77777777" w:rsidR="00CD7126" w:rsidRDefault="00CD7126">
            <w:pPr>
              <w:spacing w:after="20"/>
              <w:ind w:left="20"/>
              <w:jc w:val="both"/>
            </w:pPr>
          </w:p>
          <w:p w14:paraId="7B8B7DE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8F21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D0034" w14:textId="77777777" w:rsidR="00CD7126" w:rsidRDefault="00000000">
            <w:pPr>
              <w:spacing w:after="20"/>
              <w:ind w:left="20"/>
              <w:jc w:val="both"/>
            </w:pPr>
            <w:r>
              <w:rPr>
                <w:color w:val="000000"/>
                <w:sz w:val="20"/>
              </w:rPr>
              <w:t xml:space="preserve"> "Об утверждении Правил аккредитации иностранных воздушных перевозчиков в Республике Казахстан" приказ Министра по инвестициям и развитию Республики Казахстан от 26 июня 2017 года № 382. Зарегистрирован в Реестре государственной регистрации нормативных правовых актов № 15386.</w:t>
            </w:r>
          </w:p>
        </w:tc>
      </w:tr>
      <w:tr w:rsidR="00CD7126" w14:paraId="5479DC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72D5C" w14:textId="77777777" w:rsidR="00CD7126" w:rsidRDefault="00000000">
            <w:pPr>
              <w:spacing w:after="20"/>
              <w:ind w:left="20"/>
              <w:jc w:val="both"/>
            </w:pPr>
            <w:r>
              <w:rPr>
                <w:color w:val="000000"/>
                <w:sz w:val="20"/>
              </w:rPr>
              <w:t>605.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F3FD3C" w14:textId="77777777" w:rsidR="00CD7126" w:rsidRDefault="00000000">
            <w:pPr>
              <w:spacing w:after="20"/>
              <w:ind w:left="20"/>
              <w:jc w:val="both"/>
            </w:pPr>
            <w:r>
              <w:rPr>
                <w:color w:val="000000"/>
                <w:sz w:val="20"/>
              </w:rPr>
              <w:t>01102012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6C655" w14:textId="77777777" w:rsidR="00CD7126" w:rsidRDefault="00000000">
            <w:pPr>
              <w:spacing w:after="20"/>
              <w:ind w:left="20"/>
              <w:jc w:val="both"/>
            </w:pPr>
            <w:r>
              <w:rPr>
                <w:color w:val="000000"/>
                <w:sz w:val="20"/>
              </w:rPr>
              <w:t>Выдача сертификата организации по техническому обслуживанию и ремонту авиационной техники гражданской авиации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33750F" w14:textId="77777777" w:rsidR="00CD7126" w:rsidRDefault="00CD7126">
            <w:pPr>
              <w:spacing w:after="20"/>
              <w:ind w:left="20"/>
              <w:jc w:val="both"/>
            </w:pPr>
          </w:p>
          <w:p w14:paraId="1F1E938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F263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918D1" w14:textId="77777777" w:rsidR="00CD7126" w:rsidRDefault="00000000">
            <w:pPr>
              <w:spacing w:after="20"/>
              <w:ind w:left="20"/>
              <w:jc w:val="both"/>
            </w:pPr>
            <w:r>
              <w:rPr>
                <w:color w:val="000000"/>
                <w:sz w:val="20"/>
              </w:rPr>
              <w:t xml:space="preserve"> "Об утверждении Правил сертификации и выдачи сертификата организации по техническому обслуживанию и ремонту авиационной техники гражданской авиации" приказ исполняющего обязанности Министра по инвестициям и развитию Республики Казахстан от 24 февраля 2015 года № 197. Зарегистрирован в Реестре государственной регистрации нормативных правовых актов № 11722.</w:t>
            </w:r>
          </w:p>
        </w:tc>
      </w:tr>
      <w:tr w:rsidR="00CD7126" w14:paraId="0234876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1B33C5" w14:textId="77777777" w:rsidR="00CD7126" w:rsidRDefault="00000000">
            <w:pPr>
              <w:spacing w:after="20"/>
              <w:ind w:left="20"/>
              <w:jc w:val="both"/>
            </w:pPr>
            <w:r>
              <w:rPr>
                <w:color w:val="000000"/>
                <w:sz w:val="20"/>
              </w:rPr>
              <w:t>606.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E07D3" w14:textId="77777777" w:rsidR="00CD7126" w:rsidRDefault="00000000">
            <w:pPr>
              <w:spacing w:after="20"/>
              <w:ind w:left="20"/>
              <w:jc w:val="both"/>
            </w:pPr>
            <w:r>
              <w:rPr>
                <w:color w:val="000000"/>
                <w:sz w:val="20"/>
              </w:rPr>
              <w:t>01102013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EFBC5" w14:textId="77777777" w:rsidR="00CD7126" w:rsidRDefault="00000000">
            <w:pPr>
              <w:spacing w:after="20"/>
              <w:ind w:left="20"/>
              <w:jc w:val="both"/>
            </w:pPr>
            <w:r>
              <w:rPr>
                <w:color w:val="000000"/>
                <w:sz w:val="20"/>
              </w:rPr>
              <w:t>Выдача свидетельства на право выполнения полетов (эксплуатант авиации общего назначения)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DB7C3" w14:textId="77777777" w:rsidR="00CD7126" w:rsidRDefault="00CD7126">
            <w:pPr>
              <w:spacing w:after="20"/>
              <w:ind w:left="20"/>
              <w:jc w:val="both"/>
            </w:pPr>
          </w:p>
          <w:p w14:paraId="23EFB62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B581F"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07D52" w14:textId="77777777" w:rsidR="00CD7126" w:rsidRDefault="00000000">
            <w:pPr>
              <w:spacing w:after="20"/>
              <w:ind w:left="20"/>
              <w:jc w:val="both"/>
            </w:pPr>
            <w:r>
              <w:rPr>
                <w:color w:val="000000"/>
                <w:sz w:val="20"/>
              </w:rPr>
              <w:t xml:space="preserve"> "О внесении изменений и дополнений в приказ Министра по инвестициям и развитию Республики Казахстан от 30 октября 2015 года № 1023 "Об утверждении Правил допуска к полетам эксплуатантов авиации общего назначения" приказ Министра индустрии и инфраструктурного развития Республики Казахстан от 12 мая 2020 года № 279. Зарегистрирован в Реестре государственной регистрации нормативных правовых актов № 20648</w:t>
            </w:r>
          </w:p>
        </w:tc>
      </w:tr>
      <w:tr w:rsidR="00CD7126" w14:paraId="33F374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A9737" w14:textId="77777777" w:rsidR="00CD7126" w:rsidRDefault="00000000">
            <w:pPr>
              <w:spacing w:after="20"/>
              <w:ind w:left="20"/>
              <w:jc w:val="both"/>
            </w:pPr>
            <w:r>
              <w:rPr>
                <w:color w:val="000000"/>
                <w:sz w:val="20"/>
              </w:rPr>
              <w:t>607.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C7DFF1" w14:textId="77777777" w:rsidR="00CD7126" w:rsidRDefault="00000000">
            <w:pPr>
              <w:spacing w:after="20"/>
              <w:ind w:left="20"/>
              <w:jc w:val="both"/>
            </w:pPr>
            <w:r>
              <w:rPr>
                <w:color w:val="000000"/>
                <w:sz w:val="20"/>
              </w:rPr>
              <w:t>01102014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6EB8D" w14:textId="77777777" w:rsidR="00CD7126" w:rsidRDefault="00000000">
            <w:pPr>
              <w:spacing w:after="20"/>
              <w:ind w:left="20"/>
              <w:jc w:val="both"/>
            </w:pPr>
            <w:r>
              <w:rPr>
                <w:color w:val="000000"/>
                <w:sz w:val="20"/>
              </w:rPr>
              <w:t>Выдача сертификата воздушного судна по шуму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E7799B" w14:textId="77777777" w:rsidR="00CD7126" w:rsidRDefault="00CD7126">
            <w:pPr>
              <w:spacing w:after="20"/>
              <w:ind w:left="20"/>
              <w:jc w:val="both"/>
            </w:pPr>
          </w:p>
          <w:p w14:paraId="6831130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4376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E6347"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Министерстве Реестре государственной регистрации нормативных правовых актов № 12073.</w:t>
            </w:r>
          </w:p>
        </w:tc>
      </w:tr>
      <w:tr w:rsidR="00CD7126" w14:paraId="045785B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A1D6E" w14:textId="77777777" w:rsidR="00CD7126" w:rsidRDefault="00000000">
            <w:pPr>
              <w:spacing w:after="20"/>
              <w:ind w:left="20"/>
              <w:jc w:val="both"/>
            </w:pPr>
            <w:r>
              <w:rPr>
                <w:color w:val="000000"/>
                <w:sz w:val="20"/>
              </w:rPr>
              <w:t>608.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07D4D7" w14:textId="77777777" w:rsidR="00CD7126" w:rsidRDefault="00000000">
            <w:pPr>
              <w:spacing w:after="20"/>
              <w:ind w:left="20"/>
              <w:jc w:val="both"/>
            </w:pPr>
            <w:r>
              <w:rPr>
                <w:color w:val="000000"/>
                <w:sz w:val="20"/>
              </w:rPr>
              <w:t>01102015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CE159" w14:textId="77777777" w:rsidR="00CD7126" w:rsidRDefault="00000000">
            <w:pPr>
              <w:spacing w:after="20"/>
              <w:ind w:left="20"/>
              <w:jc w:val="both"/>
            </w:pPr>
            <w:r>
              <w:rPr>
                <w:color w:val="000000"/>
                <w:sz w:val="20"/>
              </w:rPr>
              <w:t>Выдача сертификата годности аэродрома (вертодрома)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DD15F" w14:textId="77777777" w:rsidR="00CD7126" w:rsidRDefault="00CD7126">
            <w:pPr>
              <w:spacing w:after="20"/>
              <w:ind w:left="20"/>
              <w:jc w:val="both"/>
            </w:pPr>
          </w:p>
          <w:p w14:paraId="2CB612A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5CAF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9023B" w14:textId="77777777" w:rsidR="00CD7126" w:rsidRDefault="00000000">
            <w:pPr>
              <w:spacing w:after="20"/>
              <w:ind w:left="20"/>
              <w:jc w:val="both"/>
            </w:pPr>
            <w:r>
              <w:rPr>
                <w:color w:val="000000"/>
                <w:sz w:val="20"/>
              </w:rPr>
              <w:t xml:space="preserve"> "Об утверждении Правил сертификации и выдачи сертификата годности аэродрома (вертодрома)" приказ исполняющего обязанности Министра по инвестициям и развитию Республики Казахстан от 24 февраля 2015 года № 187. Зарегистрирован в Реестре государственной регистрации нормативных правовых актов № 12052.</w:t>
            </w:r>
          </w:p>
        </w:tc>
      </w:tr>
      <w:tr w:rsidR="00CD7126" w14:paraId="48F72A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1E073" w14:textId="77777777" w:rsidR="00CD7126" w:rsidRDefault="00000000">
            <w:pPr>
              <w:spacing w:after="20"/>
              <w:ind w:left="20"/>
              <w:jc w:val="both"/>
            </w:pPr>
            <w:r>
              <w:rPr>
                <w:color w:val="000000"/>
                <w:sz w:val="20"/>
              </w:rPr>
              <w:t>609.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C783D" w14:textId="77777777" w:rsidR="00CD7126" w:rsidRDefault="00000000">
            <w:pPr>
              <w:spacing w:after="20"/>
              <w:ind w:left="20"/>
              <w:jc w:val="both"/>
            </w:pPr>
            <w:r>
              <w:rPr>
                <w:color w:val="000000"/>
                <w:sz w:val="20"/>
              </w:rPr>
              <w:t>01102016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D9B8A" w14:textId="77777777" w:rsidR="00CD7126" w:rsidRDefault="00000000">
            <w:pPr>
              <w:spacing w:after="20"/>
              <w:ind w:left="20"/>
              <w:jc w:val="both"/>
            </w:pPr>
            <w:r>
              <w:rPr>
                <w:color w:val="000000"/>
                <w:sz w:val="20"/>
              </w:rPr>
              <w:t>Выдача разрешения на использование радиопередающей аппаратуры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65061B" w14:textId="77777777" w:rsidR="00CD7126" w:rsidRDefault="00CD7126">
            <w:pPr>
              <w:spacing w:after="20"/>
              <w:ind w:left="20"/>
              <w:jc w:val="both"/>
            </w:pPr>
          </w:p>
          <w:p w14:paraId="19A7EEC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0589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D40602"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Реестре государственной регистрации нормативных правовых актов № 12073.</w:t>
            </w:r>
          </w:p>
        </w:tc>
      </w:tr>
      <w:tr w:rsidR="00CD7126" w14:paraId="6EE29E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639AD" w14:textId="77777777" w:rsidR="00CD7126" w:rsidRDefault="00000000">
            <w:pPr>
              <w:spacing w:after="20"/>
              <w:ind w:left="20"/>
              <w:jc w:val="both"/>
            </w:pPr>
            <w:r>
              <w:rPr>
                <w:color w:val="000000"/>
                <w:sz w:val="20"/>
              </w:rPr>
              <w:t>610.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AF77B7" w14:textId="77777777" w:rsidR="00CD7126" w:rsidRDefault="00000000">
            <w:pPr>
              <w:spacing w:after="20"/>
              <w:ind w:left="20"/>
              <w:jc w:val="both"/>
            </w:pPr>
            <w:r>
              <w:rPr>
                <w:color w:val="000000"/>
                <w:sz w:val="20"/>
              </w:rPr>
              <w:t>01102017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908777" w14:textId="77777777" w:rsidR="00CD7126" w:rsidRDefault="00000000">
            <w:pPr>
              <w:spacing w:after="20"/>
              <w:ind w:left="20"/>
              <w:jc w:val="both"/>
            </w:pPr>
            <w:r>
              <w:rPr>
                <w:color w:val="000000"/>
                <w:sz w:val="20"/>
              </w:rPr>
              <w:t>Выдача разрешения на выполнение специального полета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A9ADDA" w14:textId="77777777" w:rsidR="00CD7126" w:rsidRDefault="00CD7126">
            <w:pPr>
              <w:spacing w:after="20"/>
              <w:ind w:left="20"/>
              <w:jc w:val="both"/>
            </w:pPr>
          </w:p>
          <w:p w14:paraId="7D7F8B4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F82E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1DBCD8"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Министерстве Реестре государственной регистрации нормативных правовых актов № 12073.</w:t>
            </w:r>
          </w:p>
        </w:tc>
      </w:tr>
      <w:tr w:rsidR="00CD7126" w14:paraId="785AEA0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4902A" w14:textId="77777777" w:rsidR="00CD7126" w:rsidRDefault="00000000">
            <w:pPr>
              <w:spacing w:after="20"/>
              <w:ind w:left="20"/>
              <w:jc w:val="both"/>
            </w:pPr>
            <w:r>
              <w:rPr>
                <w:color w:val="000000"/>
                <w:sz w:val="20"/>
              </w:rPr>
              <w:t>611.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B6238" w14:textId="77777777" w:rsidR="00CD7126" w:rsidRDefault="00000000">
            <w:pPr>
              <w:spacing w:after="20"/>
              <w:ind w:left="20"/>
              <w:jc w:val="both"/>
            </w:pPr>
            <w:r>
              <w:rPr>
                <w:color w:val="000000"/>
                <w:sz w:val="20"/>
              </w:rPr>
              <w:t>01102018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3B259" w14:textId="77777777" w:rsidR="00CD7126" w:rsidRDefault="00000000">
            <w:pPr>
              <w:spacing w:after="20"/>
              <w:ind w:left="20"/>
              <w:jc w:val="both"/>
            </w:pPr>
            <w:r>
              <w:rPr>
                <w:color w:val="000000"/>
                <w:sz w:val="20"/>
              </w:rPr>
              <w:t>Выдача экспортного сертификата летной годности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DB60E" w14:textId="77777777" w:rsidR="00CD7126" w:rsidRDefault="00CD7126">
            <w:pPr>
              <w:spacing w:after="20"/>
              <w:ind w:left="20"/>
              <w:jc w:val="both"/>
            </w:pPr>
          </w:p>
          <w:p w14:paraId="6C7E19F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80196"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1A8F0" w14:textId="77777777" w:rsidR="00CD7126" w:rsidRDefault="00000000">
            <w:pPr>
              <w:spacing w:after="20"/>
              <w:ind w:left="20"/>
              <w:jc w:val="both"/>
            </w:pPr>
            <w:r>
              <w:rPr>
                <w:color w:val="000000"/>
                <w:sz w:val="20"/>
              </w:rPr>
              <w:t xml:space="preserve"> "Об утверждении Правил сертификации и выдачи сертификата летной годности гражданского воздушного судна Республики Казахстан" приказ исполняющего обязанности Министра по инвестициям и развитию Республики Казахстан от 24 февраля 2015 года № 198. Зарегистрирован в Реестре государственной регистрации нормативных правовых актов № 12073.</w:t>
            </w:r>
          </w:p>
        </w:tc>
      </w:tr>
      <w:tr w:rsidR="00CD7126" w14:paraId="3E4E07E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13602" w14:textId="77777777" w:rsidR="00CD7126" w:rsidRDefault="00000000">
            <w:pPr>
              <w:spacing w:after="20"/>
              <w:ind w:left="20"/>
              <w:jc w:val="both"/>
            </w:pPr>
            <w:r>
              <w:rPr>
                <w:color w:val="000000"/>
                <w:sz w:val="20"/>
              </w:rPr>
              <w:t>612.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1C35E" w14:textId="77777777" w:rsidR="00CD7126" w:rsidRDefault="00000000">
            <w:pPr>
              <w:spacing w:after="20"/>
              <w:ind w:left="20"/>
              <w:jc w:val="both"/>
            </w:pPr>
            <w:r>
              <w:rPr>
                <w:color w:val="000000"/>
                <w:sz w:val="20"/>
              </w:rPr>
              <w:t>01102019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0C26B" w14:textId="77777777" w:rsidR="00CD7126" w:rsidRDefault="00000000">
            <w:pPr>
              <w:spacing w:after="20"/>
              <w:ind w:left="20"/>
              <w:jc w:val="both"/>
            </w:pPr>
            <w:r>
              <w:rPr>
                <w:color w:val="000000"/>
                <w:sz w:val="20"/>
              </w:rPr>
              <w:t>Выдача удостоверения члена экипажа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F5179" w14:textId="77777777" w:rsidR="00CD7126" w:rsidRDefault="00CD7126">
            <w:pPr>
              <w:spacing w:after="20"/>
              <w:ind w:left="20"/>
              <w:jc w:val="both"/>
            </w:pPr>
          </w:p>
          <w:p w14:paraId="0DD5573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EAA2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533CBE" w14:textId="77777777" w:rsidR="00CD7126" w:rsidRDefault="00000000">
            <w:pPr>
              <w:spacing w:after="20"/>
              <w:ind w:left="20"/>
              <w:jc w:val="both"/>
            </w:pPr>
            <w:r>
              <w:rPr>
                <w:color w:val="000000"/>
                <w:sz w:val="20"/>
              </w:rPr>
              <w:t xml:space="preserve"> "Об утверждении Правил выдачи удостоверения члена экипажа лицам летного состава, кабинного экипажа, инженерно-техническому составу, обеспечивающему техническое сопровождение полетов, и персоналу, обеспечивающему безопасность воздушного судна в полете" приказ Министра по инвестициям и развитию Республики Казахстан от 22 июня 2017 года № 378. Зарегистрирован в Реестре государственной регистрации нормативных правовых актов № 15478.</w:t>
            </w:r>
          </w:p>
        </w:tc>
      </w:tr>
      <w:tr w:rsidR="00CD7126" w14:paraId="7A044E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33D88" w14:textId="77777777" w:rsidR="00CD7126" w:rsidRDefault="00000000">
            <w:pPr>
              <w:spacing w:after="20"/>
              <w:ind w:left="20"/>
              <w:jc w:val="both"/>
            </w:pPr>
            <w:r>
              <w:rPr>
                <w:color w:val="000000"/>
                <w:sz w:val="20"/>
              </w:rPr>
              <w:t>613.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C5ED9" w14:textId="77777777" w:rsidR="00CD7126" w:rsidRDefault="00000000">
            <w:pPr>
              <w:spacing w:after="20"/>
              <w:ind w:left="20"/>
              <w:jc w:val="both"/>
            </w:pPr>
            <w:r>
              <w:rPr>
                <w:color w:val="000000"/>
                <w:sz w:val="20"/>
              </w:rPr>
              <w:t>01102020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BF9FDE" w14:textId="77777777" w:rsidR="00CD7126" w:rsidRDefault="00000000">
            <w:pPr>
              <w:spacing w:after="20"/>
              <w:ind w:left="20"/>
              <w:jc w:val="both"/>
            </w:pPr>
            <w:r>
              <w:rPr>
                <w:color w:val="000000"/>
                <w:sz w:val="20"/>
              </w:rPr>
              <w:t>Выдача сертификата типа гражданского воздушного судна, двигателя и воздушного винта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64FD5D" w14:textId="77777777" w:rsidR="00CD7126" w:rsidRDefault="00CD7126">
            <w:pPr>
              <w:spacing w:after="20"/>
              <w:ind w:left="20"/>
              <w:jc w:val="both"/>
            </w:pPr>
          </w:p>
          <w:p w14:paraId="77589A0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AA03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15771" w14:textId="77777777" w:rsidR="00CD7126" w:rsidRDefault="00000000">
            <w:pPr>
              <w:spacing w:after="20"/>
              <w:ind w:left="20"/>
              <w:jc w:val="both"/>
            </w:pPr>
            <w:r>
              <w:rPr>
                <w:color w:val="000000"/>
                <w:sz w:val="20"/>
              </w:rPr>
              <w:t xml:space="preserve"> "Об утверждении Правил сертификации и выдачи сертификата типа" приказ исполняющего обязанности Министра по инвестициям и развитию Республики Казахстан от 16 октября 2015 года № 994. Зарегистрирован в Реестре государственной регистрации нормативных правовых актов № 12812.</w:t>
            </w:r>
          </w:p>
        </w:tc>
      </w:tr>
      <w:tr w:rsidR="00CD7126" w14:paraId="639567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FF89F" w14:textId="77777777" w:rsidR="00CD7126" w:rsidRDefault="00000000">
            <w:pPr>
              <w:spacing w:after="20"/>
              <w:ind w:left="20"/>
              <w:jc w:val="both"/>
            </w:pPr>
            <w:r>
              <w:rPr>
                <w:color w:val="000000"/>
                <w:sz w:val="20"/>
              </w:rPr>
              <w:t>614.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319858" w14:textId="77777777" w:rsidR="00CD7126" w:rsidRDefault="00000000">
            <w:pPr>
              <w:spacing w:after="20"/>
              <w:ind w:left="20"/>
              <w:jc w:val="both"/>
            </w:pPr>
            <w:r>
              <w:rPr>
                <w:color w:val="000000"/>
                <w:sz w:val="20"/>
              </w:rPr>
              <w:t>01102021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AE44BA" w14:textId="77777777" w:rsidR="00CD7126" w:rsidRDefault="00000000">
            <w:pPr>
              <w:spacing w:after="20"/>
              <w:ind w:left="20"/>
              <w:jc w:val="both"/>
            </w:pPr>
            <w:r>
              <w:rPr>
                <w:color w:val="000000"/>
                <w:sz w:val="20"/>
              </w:rPr>
              <w:t>Выдача сертификата поставщика аэронавигационного обслуживания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F8ED4" w14:textId="77777777" w:rsidR="00CD7126" w:rsidRDefault="00CD7126">
            <w:pPr>
              <w:spacing w:after="20"/>
              <w:ind w:left="20"/>
              <w:jc w:val="both"/>
            </w:pPr>
          </w:p>
          <w:p w14:paraId="2E672D3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E546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398AFA" w14:textId="77777777" w:rsidR="00CD7126" w:rsidRDefault="00000000">
            <w:pPr>
              <w:spacing w:after="20"/>
              <w:ind w:left="20"/>
              <w:jc w:val="both"/>
            </w:pPr>
            <w:r>
              <w:rPr>
                <w:color w:val="000000"/>
                <w:sz w:val="20"/>
              </w:rPr>
              <w:t xml:space="preserve"> "Об утверждении Правил сертификации и выдачи сертификата поставщика аэронавигационного обслуживания, а также сертификационных требований, предъявляемых к поставщикам аэронавигационного обслуживания" приказ Министра по инвестициям и развитию Республики Казахстан от 26 июня 2017 года № 384. Зарегистрирован в Реестре государственной регистрации нормативных правовых актов № 15468.</w:t>
            </w:r>
          </w:p>
        </w:tc>
      </w:tr>
      <w:tr w:rsidR="00CD7126" w14:paraId="729AC20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4C2DA" w14:textId="77777777" w:rsidR="00CD7126" w:rsidRDefault="00000000">
            <w:pPr>
              <w:spacing w:after="20"/>
              <w:ind w:left="20"/>
              <w:jc w:val="both"/>
            </w:pPr>
            <w:r>
              <w:rPr>
                <w:color w:val="000000"/>
                <w:sz w:val="20"/>
              </w:rPr>
              <w:t>615.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40F4B" w14:textId="77777777" w:rsidR="00CD7126" w:rsidRDefault="00000000">
            <w:pPr>
              <w:spacing w:after="20"/>
              <w:ind w:left="20"/>
              <w:jc w:val="both"/>
            </w:pPr>
            <w:r>
              <w:rPr>
                <w:color w:val="000000"/>
                <w:sz w:val="20"/>
              </w:rPr>
              <w:t>01102022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5B91E0" w14:textId="77777777" w:rsidR="00CD7126" w:rsidRDefault="00000000">
            <w:pPr>
              <w:spacing w:after="20"/>
              <w:ind w:left="20"/>
              <w:jc w:val="both"/>
            </w:pPr>
            <w:r>
              <w:rPr>
                <w:color w:val="000000"/>
                <w:sz w:val="20"/>
              </w:rPr>
              <w:t>Выдача специального разрешения на пролет над территорией запретных зон и зон ограничения полетов после согласования со Службой государственной охраны Республики Казахстан и с органами национальной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83238" w14:textId="77777777" w:rsidR="00CD7126" w:rsidRDefault="00CD7126">
            <w:pPr>
              <w:spacing w:after="20"/>
              <w:ind w:left="20"/>
              <w:jc w:val="both"/>
            </w:pPr>
          </w:p>
          <w:p w14:paraId="61AB3AE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072DD"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336D2"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специального разрешения на пролет над территорией запретных зон и зон ограничения полетов после согласования со Службой государственной охраны Республики Казахстан и с органами национальной безопасности" приказ Министра обороны Республики Казахстан от 2 июня 2020 года № 250. Зарегистрирован в Реестре государственной регистрации нормативных правовых актов № 20818</w:t>
            </w:r>
          </w:p>
        </w:tc>
      </w:tr>
      <w:tr w:rsidR="00CD7126" w14:paraId="0CC741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132EB3" w14:textId="77777777" w:rsidR="00CD7126" w:rsidRDefault="00000000">
            <w:pPr>
              <w:spacing w:after="20"/>
              <w:ind w:left="20"/>
              <w:jc w:val="both"/>
            </w:pPr>
            <w:r>
              <w:rPr>
                <w:color w:val="000000"/>
                <w:sz w:val="20"/>
              </w:rPr>
              <w:t>615-1.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34D4A" w14:textId="77777777" w:rsidR="00CD7126" w:rsidRDefault="00000000">
            <w:pPr>
              <w:spacing w:after="20"/>
              <w:ind w:left="20"/>
              <w:jc w:val="both"/>
            </w:pPr>
            <w:r>
              <w:rPr>
                <w:color w:val="000000"/>
                <w:sz w:val="20"/>
              </w:rPr>
              <w:t>01102022-1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8D591" w14:textId="77777777" w:rsidR="00CD7126" w:rsidRDefault="00000000">
            <w:pPr>
              <w:spacing w:after="20"/>
              <w:ind w:left="20"/>
              <w:jc w:val="both"/>
            </w:pPr>
            <w:r>
              <w:rPr>
                <w:color w:val="000000"/>
                <w:sz w:val="20"/>
              </w:rPr>
              <w:t>Постановка на учет беспилотных летательных аппаратов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55F2AB" w14:textId="77777777" w:rsidR="00CD7126" w:rsidRDefault="00CD7126">
            <w:pPr>
              <w:spacing w:after="20"/>
              <w:ind w:left="20"/>
              <w:jc w:val="both"/>
            </w:pPr>
          </w:p>
          <w:p w14:paraId="274B5F8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D0DA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23F79" w14:textId="77777777" w:rsidR="00CD7126" w:rsidRDefault="00CD7126">
            <w:pPr>
              <w:spacing w:after="20"/>
              <w:ind w:left="20"/>
              <w:jc w:val="both"/>
            </w:pPr>
          </w:p>
          <w:p w14:paraId="29E9E371" w14:textId="77777777" w:rsidR="00CD7126" w:rsidRDefault="00CD7126">
            <w:pPr>
              <w:spacing w:after="20"/>
              <w:ind w:left="20"/>
              <w:jc w:val="both"/>
            </w:pPr>
          </w:p>
        </w:tc>
      </w:tr>
      <w:tr w:rsidR="00CD7126" w14:paraId="5C6D622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32BC44" w14:textId="77777777" w:rsidR="00CD7126" w:rsidRDefault="00000000">
            <w:pPr>
              <w:spacing w:after="20"/>
              <w:ind w:left="20"/>
              <w:jc w:val="both"/>
            </w:pPr>
            <w:r>
              <w:rPr>
                <w:color w:val="000000"/>
                <w:sz w:val="20"/>
              </w:rPr>
              <w:t>01103. Железнодорожный и водный транспорт</w:t>
            </w:r>
          </w:p>
        </w:tc>
      </w:tr>
      <w:tr w:rsidR="00CD7126" w14:paraId="279ADEE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5B701F" w14:textId="77777777" w:rsidR="00CD7126" w:rsidRDefault="00000000">
            <w:pPr>
              <w:spacing w:after="20"/>
              <w:ind w:left="20"/>
              <w:jc w:val="both"/>
            </w:pPr>
            <w:r>
              <w:rPr>
                <w:color w:val="000000"/>
                <w:sz w:val="20"/>
              </w:rPr>
              <w:t>616.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93C11" w14:textId="77777777" w:rsidR="00CD7126" w:rsidRDefault="00000000">
            <w:pPr>
              <w:spacing w:after="20"/>
              <w:ind w:left="20"/>
              <w:jc w:val="both"/>
            </w:pPr>
            <w:r>
              <w:rPr>
                <w:color w:val="000000"/>
                <w:sz w:val="20"/>
              </w:rPr>
              <w:t>01103001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B213BE" w14:textId="77777777" w:rsidR="00CD7126" w:rsidRDefault="00000000">
            <w:pPr>
              <w:spacing w:after="20"/>
              <w:ind w:left="20"/>
              <w:jc w:val="both"/>
            </w:pPr>
            <w:r>
              <w:rPr>
                <w:color w:val="000000"/>
                <w:sz w:val="20"/>
              </w:rPr>
              <w:t>Государственная регистрация морского судна в бербоут-чартерном реестре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C4960" w14:textId="77777777" w:rsidR="00CD7126" w:rsidRDefault="00000000">
            <w:pPr>
              <w:spacing w:after="20"/>
              <w:ind w:left="20"/>
              <w:jc w:val="both"/>
            </w:pPr>
            <w:r>
              <w:rPr>
                <w:color w:val="000000"/>
                <w:sz w:val="20"/>
              </w:rPr>
              <w:t>Регистрация морского судна в бербоут-чартерном реестре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7AA30"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8C3C3" w14:textId="77777777" w:rsidR="00CD7126" w:rsidRDefault="00000000">
            <w:pPr>
              <w:spacing w:after="20"/>
              <w:ind w:left="20"/>
              <w:jc w:val="both"/>
            </w:pPr>
            <w:r>
              <w:rPr>
                <w:color w:val="000000"/>
                <w:sz w:val="20"/>
              </w:rPr>
              <w:t xml:space="preserve"> "Об утверждении Правил государственной регистрации судов и прав на них" приказ исполняющего обязанности Министра по инвестициям и развитию Республики Казахстан от 24 февраля 2015 года № 165. Зарегистрирован в Реестре государственной регистрации нормативных правовых актов № 11125.</w:t>
            </w:r>
          </w:p>
        </w:tc>
      </w:tr>
      <w:tr w:rsidR="00CD7126" w14:paraId="6A947C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59C81" w14:textId="77777777" w:rsidR="00CD7126" w:rsidRDefault="00000000">
            <w:pPr>
              <w:spacing w:after="20"/>
              <w:ind w:left="20"/>
              <w:jc w:val="both"/>
            </w:pPr>
            <w:r>
              <w:rPr>
                <w:color w:val="000000"/>
                <w:sz w:val="20"/>
              </w:rPr>
              <w:t>617.</w:t>
            </w:r>
          </w:p>
        </w:tc>
        <w:tc>
          <w:tcPr>
            <w:tcW w:w="1230" w:type="dxa"/>
            <w:vMerge/>
            <w:tcBorders>
              <w:top w:val="nil"/>
              <w:left w:val="single" w:sz="5" w:space="0" w:color="CFCFCF"/>
              <w:bottom w:val="single" w:sz="5" w:space="0" w:color="CFCFCF"/>
              <w:right w:val="single" w:sz="5" w:space="0" w:color="CFCFCF"/>
            </w:tcBorders>
          </w:tcPr>
          <w:p w14:paraId="0431EC3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A409EE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BD27C" w14:textId="77777777" w:rsidR="00CD7126" w:rsidRDefault="00000000">
            <w:pPr>
              <w:spacing w:after="20"/>
              <w:ind w:left="20"/>
              <w:jc w:val="both"/>
            </w:pPr>
            <w:r>
              <w:rPr>
                <w:color w:val="000000"/>
                <w:sz w:val="20"/>
              </w:rPr>
              <w:t>Перерегистрация морского судна в бербоут-чартерном реестре</w:t>
            </w:r>
          </w:p>
        </w:tc>
        <w:tc>
          <w:tcPr>
            <w:tcW w:w="1230" w:type="dxa"/>
            <w:vMerge/>
            <w:tcBorders>
              <w:top w:val="nil"/>
              <w:left w:val="single" w:sz="5" w:space="0" w:color="CFCFCF"/>
              <w:bottom w:val="single" w:sz="5" w:space="0" w:color="CFCFCF"/>
              <w:right w:val="single" w:sz="5" w:space="0" w:color="CFCFCF"/>
            </w:tcBorders>
          </w:tcPr>
          <w:p w14:paraId="0266DA7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ED77446" w14:textId="77777777" w:rsidR="00CD7126" w:rsidRDefault="00CD7126"/>
        </w:tc>
      </w:tr>
      <w:tr w:rsidR="00CD7126" w14:paraId="71F38DB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C0BC4" w14:textId="77777777" w:rsidR="00CD7126" w:rsidRDefault="00000000">
            <w:pPr>
              <w:spacing w:after="20"/>
              <w:ind w:left="20"/>
              <w:jc w:val="both"/>
            </w:pPr>
            <w:r>
              <w:rPr>
                <w:color w:val="000000"/>
                <w:sz w:val="20"/>
              </w:rPr>
              <w:t>618.</w:t>
            </w:r>
          </w:p>
        </w:tc>
        <w:tc>
          <w:tcPr>
            <w:tcW w:w="1230" w:type="dxa"/>
            <w:vMerge/>
            <w:tcBorders>
              <w:top w:val="nil"/>
              <w:left w:val="single" w:sz="5" w:space="0" w:color="CFCFCF"/>
              <w:bottom w:val="single" w:sz="5" w:space="0" w:color="CFCFCF"/>
              <w:right w:val="single" w:sz="5" w:space="0" w:color="CFCFCF"/>
            </w:tcBorders>
          </w:tcPr>
          <w:p w14:paraId="60AC42D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8CBD0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3D3CC3" w14:textId="77777777" w:rsidR="00CD7126" w:rsidRDefault="00000000">
            <w:pPr>
              <w:spacing w:after="20"/>
              <w:ind w:left="20"/>
              <w:jc w:val="both"/>
            </w:pPr>
            <w:r>
              <w:rPr>
                <w:color w:val="000000"/>
                <w:sz w:val="20"/>
              </w:rPr>
              <w:t>Исключение морского судна из бербоут-чартерного реестра</w:t>
            </w:r>
          </w:p>
        </w:tc>
        <w:tc>
          <w:tcPr>
            <w:tcW w:w="1230" w:type="dxa"/>
            <w:vMerge/>
            <w:tcBorders>
              <w:top w:val="nil"/>
              <w:left w:val="single" w:sz="5" w:space="0" w:color="CFCFCF"/>
              <w:bottom w:val="single" w:sz="5" w:space="0" w:color="CFCFCF"/>
              <w:right w:val="single" w:sz="5" w:space="0" w:color="CFCFCF"/>
            </w:tcBorders>
          </w:tcPr>
          <w:p w14:paraId="5551090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0D3A1D1" w14:textId="77777777" w:rsidR="00CD7126" w:rsidRDefault="00CD7126"/>
        </w:tc>
      </w:tr>
      <w:tr w:rsidR="00CD7126" w14:paraId="36E5FAD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908790" w14:textId="77777777" w:rsidR="00CD7126" w:rsidRDefault="00000000">
            <w:pPr>
              <w:spacing w:after="20"/>
              <w:ind w:left="20"/>
              <w:jc w:val="both"/>
            </w:pPr>
            <w:r>
              <w:rPr>
                <w:color w:val="000000"/>
                <w:sz w:val="20"/>
              </w:rPr>
              <w:t>619.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D704F" w14:textId="77777777" w:rsidR="00CD7126" w:rsidRDefault="00000000">
            <w:pPr>
              <w:spacing w:after="20"/>
              <w:ind w:left="20"/>
              <w:jc w:val="both"/>
            </w:pPr>
            <w:r>
              <w:rPr>
                <w:color w:val="000000"/>
                <w:sz w:val="20"/>
              </w:rPr>
              <w:t>01103002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BA6E1B" w14:textId="77777777" w:rsidR="00CD7126" w:rsidRDefault="00000000">
            <w:pPr>
              <w:spacing w:after="20"/>
              <w:ind w:left="20"/>
              <w:jc w:val="both"/>
            </w:pPr>
            <w:r>
              <w:rPr>
                <w:color w:val="000000"/>
                <w:sz w:val="20"/>
              </w:rPr>
              <w:t>Выдача свидетельства о минимальном составе экипажа судна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1EA866" w14:textId="77777777" w:rsidR="00CD7126" w:rsidRDefault="00CD7126">
            <w:pPr>
              <w:spacing w:after="20"/>
              <w:ind w:left="20"/>
              <w:jc w:val="both"/>
            </w:pPr>
          </w:p>
          <w:p w14:paraId="302F197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EFA300"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CEB27" w14:textId="77777777" w:rsidR="00CD7126" w:rsidRDefault="00000000">
            <w:pPr>
              <w:spacing w:after="20"/>
              <w:ind w:left="20"/>
              <w:jc w:val="both"/>
            </w:pPr>
            <w:r>
              <w:rPr>
                <w:color w:val="000000"/>
                <w:sz w:val="20"/>
              </w:rPr>
              <w:t xml:space="preserve"> "Об утверждении Правил выдачи и ведения судовых документов для судов, осуществляющих судоходство по внутренним водным путям" приказ исполняющего обязанности Министра по инвестициям и развитию Республики Казахстан от 27 марта 2015 года № 357. Зарегистрирован в Реестре государственной регистрации нормативных правовых актов № 11093.</w:t>
            </w:r>
          </w:p>
        </w:tc>
      </w:tr>
      <w:tr w:rsidR="00CD7126" w14:paraId="12AF82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471AE" w14:textId="77777777" w:rsidR="00CD7126" w:rsidRDefault="00000000">
            <w:pPr>
              <w:spacing w:after="20"/>
              <w:ind w:left="20"/>
              <w:jc w:val="both"/>
            </w:pPr>
            <w:r>
              <w:rPr>
                <w:color w:val="000000"/>
                <w:sz w:val="20"/>
              </w:rPr>
              <w:t>620.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9F1D0" w14:textId="77777777" w:rsidR="00CD7126" w:rsidRDefault="00000000">
            <w:pPr>
              <w:spacing w:after="20"/>
              <w:ind w:left="20"/>
              <w:jc w:val="both"/>
            </w:pPr>
            <w:r>
              <w:rPr>
                <w:color w:val="000000"/>
                <w:sz w:val="20"/>
              </w:rPr>
              <w:t>01103003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E649E" w14:textId="77777777" w:rsidR="00CD7126" w:rsidRDefault="00000000">
            <w:pPr>
              <w:spacing w:after="20"/>
              <w:ind w:left="20"/>
              <w:jc w:val="both"/>
            </w:pPr>
            <w:r>
              <w:rPr>
                <w:color w:val="000000"/>
                <w:sz w:val="20"/>
              </w:rPr>
              <w:t>Выдача разрешения на эксплуатацию судна, плавающего под флагом иностранного государства, в казахстанском секторе Каспийского моря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6FA1C" w14:textId="77777777" w:rsidR="00CD7126" w:rsidRDefault="00CD7126">
            <w:pPr>
              <w:spacing w:after="20"/>
              <w:ind w:left="20"/>
              <w:jc w:val="both"/>
            </w:pPr>
          </w:p>
          <w:p w14:paraId="7FF5CF9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B039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5A95F" w14:textId="77777777" w:rsidR="00CD7126" w:rsidRDefault="00000000">
            <w:pPr>
              <w:spacing w:after="20"/>
              <w:ind w:left="20"/>
              <w:jc w:val="both"/>
            </w:pPr>
            <w:r>
              <w:rPr>
                <w:color w:val="000000"/>
                <w:sz w:val="20"/>
              </w:rPr>
              <w:t xml:space="preserve"> "Об утверждении Правил выдачи разрешения на эксплуатацию судна, плавающего под флагом иностранного государства, в казахстанском секторе Каспийского моря" приказ Министра индустрии и инфраструктурного развития Республики Казахстан от 16 июля 2019 года № 512. Зарегистрирован в Реестре государственной регистрации нормативных правовых актов № 19057.</w:t>
            </w:r>
          </w:p>
        </w:tc>
      </w:tr>
      <w:tr w:rsidR="00CD7126" w14:paraId="7F84F8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D1114" w14:textId="77777777" w:rsidR="00CD7126" w:rsidRDefault="00000000">
            <w:pPr>
              <w:spacing w:after="20"/>
              <w:ind w:left="20"/>
              <w:jc w:val="both"/>
            </w:pPr>
            <w:r>
              <w:rPr>
                <w:color w:val="000000"/>
                <w:sz w:val="20"/>
              </w:rPr>
              <w:t>621.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52427" w14:textId="77777777" w:rsidR="00CD7126" w:rsidRDefault="00000000">
            <w:pPr>
              <w:spacing w:after="20"/>
              <w:ind w:left="20"/>
              <w:jc w:val="both"/>
            </w:pPr>
            <w:r>
              <w:rPr>
                <w:color w:val="000000"/>
                <w:sz w:val="20"/>
              </w:rPr>
              <w:t>01103004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8B79E" w14:textId="77777777" w:rsidR="00CD7126" w:rsidRDefault="00000000">
            <w:pPr>
              <w:spacing w:after="20"/>
              <w:ind w:left="20"/>
              <w:jc w:val="both"/>
            </w:pPr>
            <w:r>
              <w:rPr>
                <w:color w:val="000000"/>
                <w:sz w:val="20"/>
              </w:rPr>
              <w:t>Проведение технического освидетельствования организаций и испытательных лабораторий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9253A" w14:textId="77777777" w:rsidR="00CD7126" w:rsidRDefault="00CD7126">
            <w:pPr>
              <w:spacing w:after="20"/>
              <w:ind w:left="20"/>
              <w:jc w:val="both"/>
            </w:pPr>
          </w:p>
          <w:p w14:paraId="1786137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482C9"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A1D5A" w14:textId="77777777" w:rsidR="00CD7126" w:rsidRDefault="00000000">
            <w:pPr>
              <w:spacing w:after="20"/>
              <w:ind w:left="20"/>
              <w:jc w:val="both"/>
            </w:pPr>
            <w:r>
              <w:rPr>
                <w:color w:val="000000"/>
                <w:sz w:val="20"/>
              </w:rPr>
              <w:t xml:space="preserve"> "Об утверждении Правил технического наблюдения за постройкой судов и изготовлением материалов и изделий" приказ исполняющего обязанности Министра транспорта и коммуникаций Республики Казахстан от 13 мая 2011 года № 276. Зарегистрирован в Реестре государственной регистрации нормативных правовых актов № 6993.</w:t>
            </w:r>
          </w:p>
        </w:tc>
      </w:tr>
      <w:tr w:rsidR="00CD7126" w14:paraId="4E5FC3D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463110" w14:textId="77777777" w:rsidR="00CD7126" w:rsidRDefault="00000000">
            <w:pPr>
              <w:spacing w:after="20"/>
              <w:ind w:left="20"/>
              <w:jc w:val="both"/>
            </w:pPr>
            <w:r>
              <w:rPr>
                <w:color w:val="000000"/>
                <w:sz w:val="20"/>
              </w:rPr>
              <w:t>622.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50FA6" w14:textId="77777777" w:rsidR="00CD7126" w:rsidRDefault="00000000">
            <w:pPr>
              <w:spacing w:after="20"/>
              <w:ind w:left="20"/>
              <w:jc w:val="both"/>
            </w:pPr>
            <w:r>
              <w:rPr>
                <w:color w:val="000000"/>
                <w:sz w:val="20"/>
              </w:rPr>
              <w:t>01103005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62F2C" w14:textId="77777777" w:rsidR="00CD7126" w:rsidRDefault="00000000">
            <w:pPr>
              <w:spacing w:after="20"/>
              <w:ind w:left="20"/>
              <w:jc w:val="both"/>
            </w:pPr>
            <w:r>
              <w:rPr>
                <w:color w:val="000000"/>
                <w:sz w:val="20"/>
              </w:rPr>
              <w:t>Аттестация лиц командного состава судов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C529F" w14:textId="77777777" w:rsidR="00CD7126" w:rsidRDefault="00000000">
            <w:pPr>
              <w:spacing w:after="20"/>
              <w:ind w:left="20"/>
              <w:jc w:val="both"/>
            </w:pPr>
            <w:r>
              <w:rPr>
                <w:color w:val="000000"/>
                <w:sz w:val="20"/>
              </w:rPr>
              <w:t>Справка о прохождении аттестации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CA7AF9"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DC7ACC" w14:textId="77777777" w:rsidR="00CD7126" w:rsidRDefault="00000000">
            <w:pPr>
              <w:spacing w:after="20"/>
              <w:ind w:left="20"/>
              <w:jc w:val="both"/>
            </w:pPr>
            <w:r>
              <w:rPr>
                <w:color w:val="000000"/>
                <w:sz w:val="20"/>
              </w:rPr>
              <w:t xml:space="preserve"> "Об утверждении Положения о квалификационных комиссиях, Правил дипломирования и аттестации лиц командного состава судов, подлежащих государственной регистрации в Государственном судовом реестре Республики Казахстан" приказ исполняющего обязанности Министра по инвестициям и развитию Республики Казахстан от 27 марта 2015 года № 355. Зарегистрирован в Реестре государственной регистрации нормативных правовых актов № 11234.</w:t>
            </w:r>
          </w:p>
        </w:tc>
      </w:tr>
      <w:tr w:rsidR="00CD7126" w14:paraId="61BF1C4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9FABB" w14:textId="77777777" w:rsidR="00CD7126" w:rsidRDefault="00000000">
            <w:pPr>
              <w:spacing w:after="20"/>
              <w:ind w:left="20"/>
              <w:jc w:val="both"/>
            </w:pPr>
            <w:r>
              <w:rPr>
                <w:color w:val="000000"/>
                <w:sz w:val="20"/>
              </w:rPr>
              <w:t>623.</w:t>
            </w:r>
          </w:p>
        </w:tc>
        <w:tc>
          <w:tcPr>
            <w:tcW w:w="1230" w:type="dxa"/>
            <w:vMerge/>
            <w:tcBorders>
              <w:top w:val="nil"/>
              <w:left w:val="single" w:sz="5" w:space="0" w:color="CFCFCF"/>
              <w:bottom w:val="single" w:sz="5" w:space="0" w:color="CFCFCF"/>
              <w:right w:val="single" w:sz="5" w:space="0" w:color="CFCFCF"/>
            </w:tcBorders>
          </w:tcPr>
          <w:p w14:paraId="0D44C50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4789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D9D3D" w14:textId="77777777" w:rsidR="00CD7126" w:rsidRDefault="00000000">
            <w:pPr>
              <w:spacing w:after="20"/>
              <w:ind w:left="20"/>
              <w:jc w:val="both"/>
            </w:pPr>
            <w:r>
              <w:rPr>
                <w:color w:val="000000"/>
                <w:sz w:val="20"/>
              </w:rPr>
              <w:t>Дубликат справки о прохождении аттестации</w:t>
            </w:r>
          </w:p>
        </w:tc>
        <w:tc>
          <w:tcPr>
            <w:tcW w:w="1230" w:type="dxa"/>
            <w:vMerge/>
            <w:tcBorders>
              <w:top w:val="nil"/>
              <w:left w:val="single" w:sz="5" w:space="0" w:color="CFCFCF"/>
              <w:bottom w:val="single" w:sz="5" w:space="0" w:color="CFCFCF"/>
              <w:right w:val="single" w:sz="5" w:space="0" w:color="CFCFCF"/>
            </w:tcBorders>
          </w:tcPr>
          <w:p w14:paraId="6135E89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28512D" w14:textId="77777777" w:rsidR="00CD7126" w:rsidRDefault="00CD7126"/>
        </w:tc>
      </w:tr>
      <w:tr w:rsidR="00CD7126" w14:paraId="7067FC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C2C59" w14:textId="77777777" w:rsidR="00CD7126" w:rsidRDefault="00000000">
            <w:pPr>
              <w:spacing w:after="20"/>
              <w:ind w:left="20"/>
              <w:jc w:val="both"/>
            </w:pPr>
            <w:r>
              <w:rPr>
                <w:color w:val="000000"/>
                <w:sz w:val="20"/>
              </w:rPr>
              <w:t>624.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E55C2" w14:textId="77777777" w:rsidR="00CD7126" w:rsidRDefault="00000000">
            <w:pPr>
              <w:spacing w:after="20"/>
              <w:ind w:left="20"/>
              <w:jc w:val="both"/>
            </w:pPr>
            <w:r>
              <w:rPr>
                <w:color w:val="000000"/>
                <w:sz w:val="20"/>
              </w:rPr>
              <w:t>01103006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9CBE07" w14:textId="77777777" w:rsidR="00CD7126" w:rsidRDefault="00000000">
            <w:pPr>
              <w:spacing w:after="20"/>
              <w:ind w:left="20"/>
              <w:jc w:val="both"/>
            </w:pPr>
            <w:r>
              <w:rPr>
                <w:color w:val="000000"/>
                <w:sz w:val="20"/>
              </w:rPr>
              <w:t>Выдача лицензии на перевозку грузов в сфере железнодорожного транспорта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33087C" w14:textId="77777777" w:rsidR="00CD7126" w:rsidRDefault="00000000">
            <w:pPr>
              <w:spacing w:after="20"/>
              <w:ind w:left="20"/>
              <w:jc w:val="both"/>
            </w:pPr>
            <w:r>
              <w:rPr>
                <w:color w:val="000000"/>
                <w:sz w:val="20"/>
              </w:rPr>
              <w:t>Выдача лицензии на перевозку грузов в сфере железнодорожного транспорта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92CC6"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79CD2"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перевозку грузов в сфере железнодорожного транспорта" приказ исполняющего обязанности Министра индустрии и инфраструктурного развития Республики Казахстан от 12 марта 2020 года № 130. Зарегистрирован в Реестре государственной регистрации нормативных правовых актов № 20140.</w:t>
            </w:r>
          </w:p>
        </w:tc>
      </w:tr>
      <w:tr w:rsidR="00CD7126" w14:paraId="26F3651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0AC60" w14:textId="77777777" w:rsidR="00CD7126" w:rsidRDefault="00000000">
            <w:pPr>
              <w:spacing w:after="20"/>
              <w:ind w:left="20"/>
              <w:jc w:val="both"/>
            </w:pPr>
            <w:r>
              <w:rPr>
                <w:color w:val="000000"/>
                <w:sz w:val="20"/>
              </w:rPr>
              <w:t>625.</w:t>
            </w:r>
          </w:p>
        </w:tc>
        <w:tc>
          <w:tcPr>
            <w:tcW w:w="1230" w:type="dxa"/>
            <w:vMerge/>
            <w:tcBorders>
              <w:top w:val="nil"/>
              <w:left w:val="single" w:sz="5" w:space="0" w:color="CFCFCF"/>
              <w:bottom w:val="single" w:sz="5" w:space="0" w:color="CFCFCF"/>
              <w:right w:val="single" w:sz="5" w:space="0" w:color="CFCFCF"/>
            </w:tcBorders>
          </w:tcPr>
          <w:p w14:paraId="11F1C22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2B245D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ECDC9" w14:textId="77777777" w:rsidR="00CD7126" w:rsidRDefault="00000000">
            <w:pPr>
              <w:spacing w:after="20"/>
              <w:ind w:left="20"/>
              <w:jc w:val="both"/>
            </w:pPr>
            <w:r>
              <w:rPr>
                <w:color w:val="000000"/>
                <w:sz w:val="20"/>
              </w:rPr>
              <w:t>Переоформление лицензии на перевозку грузов в сфере железнодорожного транспорта</w:t>
            </w:r>
          </w:p>
        </w:tc>
        <w:tc>
          <w:tcPr>
            <w:tcW w:w="1230" w:type="dxa"/>
            <w:vMerge/>
            <w:tcBorders>
              <w:top w:val="nil"/>
              <w:left w:val="single" w:sz="5" w:space="0" w:color="CFCFCF"/>
              <w:bottom w:val="single" w:sz="5" w:space="0" w:color="CFCFCF"/>
              <w:right w:val="single" w:sz="5" w:space="0" w:color="CFCFCF"/>
            </w:tcBorders>
          </w:tcPr>
          <w:p w14:paraId="7A9948B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87D496" w14:textId="77777777" w:rsidR="00CD7126" w:rsidRDefault="00CD7126"/>
        </w:tc>
      </w:tr>
      <w:tr w:rsidR="00CD7126" w14:paraId="5E48FA06"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93090" w14:textId="77777777" w:rsidR="00CD7126" w:rsidRDefault="00000000">
            <w:pPr>
              <w:spacing w:after="20"/>
              <w:ind w:left="20"/>
              <w:jc w:val="both"/>
            </w:pPr>
            <w:r>
              <w:rPr>
                <w:color w:val="000000"/>
                <w:sz w:val="20"/>
              </w:rPr>
              <w:t>01104. Прочие государственные услуги в сфере транспорта и коммуникаций</w:t>
            </w:r>
          </w:p>
        </w:tc>
      </w:tr>
      <w:tr w:rsidR="00CD7126" w14:paraId="10DC4FB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C9FBB" w14:textId="77777777" w:rsidR="00CD7126" w:rsidRDefault="00000000">
            <w:pPr>
              <w:spacing w:after="20"/>
              <w:ind w:left="20"/>
              <w:jc w:val="both"/>
            </w:pPr>
            <w:r>
              <w:rPr>
                <w:color w:val="000000"/>
                <w:sz w:val="20"/>
              </w:rPr>
              <w:t>626.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8A3D2" w14:textId="77777777" w:rsidR="00CD7126" w:rsidRDefault="00000000">
            <w:pPr>
              <w:spacing w:after="20"/>
              <w:ind w:left="20"/>
              <w:jc w:val="both"/>
            </w:pPr>
            <w:r>
              <w:rPr>
                <w:color w:val="000000"/>
                <w:sz w:val="20"/>
              </w:rPr>
              <w:t>01104001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195CA" w14:textId="77777777" w:rsidR="00CD7126" w:rsidRDefault="00000000">
            <w:pPr>
              <w:spacing w:after="20"/>
              <w:ind w:left="20"/>
              <w:jc w:val="both"/>
            </w:pPr>
            <w:r>
              <w:rPr>
                <w:color w:val="000000"/>
                <w:sz w:val="20"/>
              </w:rPr>
              <w:t>Согласование размещения объектов наружной (визуальной) рекламы в полосе отвода автомобильных дорог общего пользования международного и республиканского 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C52CF" w14:textId="77777777" w:rsidR="00CD7126" w:rsidRDefault="00CD7126">
            <w:pPr>
              <w:spacing w:after="20"/>
              <w:ind w:left="20"/>
              <w:jc w:val="both"/>
            </w:pPr>
          </w:p>
          <w:p w14:paraId="44117C4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AA38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FB6FF" w14:textId="77777777" w:rsidR="00CD7126" w:rsidRDefault="00000000">
            <w:pPr>
              <w:spacing w:after="20"/>
              <w:ind w:left="20"/>
              <w:jc w:val="both"/>
            </w:pPr>
            <w:r>
              <w:rPr>
                <w:color w:val="000000"/>
                <w:sz w:val="20"/>
              </w:rPr>
              <w:t xml:space="preserve"> "Об утверждении Правил размещения объектов наружной (визуальной) рекламы в полосе отвода автомобильных дорог общего пользования международного, республиканского, областного и районного значения" приказ Министра индустрии и инфраструктурного развития Республики Казахстан от 6 июня 2019 года № 371. Зарегистрирован в Реестре государственной регистрации нормативных правовых актов № 18803.</w:t>
            </w:r>
          </w:p>
        </w:tc>
      </w:tr>
      <w:tr w:rsidR="00CD7126" w14:paraId="3E4D5B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C16A5" w14:textId="77777777" w:rsidR="00CD7126" w:rsidRDefault="00000000">
            <w:pPr>
              <w:spacing w:after="20"/>
              <w:ind w:left="20"/>
              <w:jc w:val="both"/>
            </w:pPr>
            <w:r>
              <w:rPr>
                <w:color w:val="000000"/>
                <w:sz w:val="20"/>
              </w:rPr>
              <w:t>627.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DA3FC" w14:textId="77777777" w:rsidR="00CD7126" w:rsidRDefault="00000000">
            <w:pPr>
              <w:spacing w:after="20"/>
              <w:ind w:left="20"/>
              <w:jc w:val="both"/>
            </w:pPr>
            <w:r>
              <w:rPr>
                <w:color w:val="000000"/>
                <w:sz w:val="20"/>
              </w:rPr>
              <w:t>01104002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8F80D" w14:textId="77777777" w:rsidR="00CD7126" w:rsidRDefault="00000000">
            <w:pPr>
              <w:spacing w:after="20"/>
              <w:ind w:left="20"/>
              <w:jc w:val="both"/>
            </w:pPr>
            <w:r>
              <w:rPr>
                <w:color w:val="000000"/>
                <w:sz w:val="20"/>
              </w:rPr>
              <w:t>Согласование размещения объектов наружной (визуальной) рекламы в полосе отвода автомобильных дорог общего пользования областного и районного 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0EE26" w14:textId="77777777" w:rsidR="00CD7126" w:rsidRDefault="00CD7126">
            <w:pPr>
              <w:spacing w:after="20"/>
              <w:ind w:left="20"/>
              <w:jc w:val="both"/>
            </w:pPr>
          </w:p>
          <w:p w14:paraId="30CD296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B441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00C1C" w14:textId="77777777" w:rsidR="00CD7126" w:rsidRDefault="00000000">
            <w:pPr>
              <w:spacing w:after="20"/>
              <w:ind w:left="20"/>
              <w:jc w:val="both"/>
            </w:pPr>
            <w:r>
              <w:rPr>
                <w:color w:val="000000"/>
                <w:sz w:val="20"/>
              </w:rPr>
              <w:t xml:space="preserve"> "Об утверждении Правил размещения объектов наружной (визуальной) рекламы в полосе отвода автомобильных дорог общего пользования международного, республиканского, областного и районного значения" приказ Министра индустрии и инфраструктурного развития Республики Казахстан от 6 июня 2019 года № 371. Зарегистрирован в Реестре государственной регистрации нормативных правовых актов № 18803.</w:t>
            </w:r>
          </w:p>
        </w:tc>
      </w:tr>
      <w:tr w:rsidR="00CD7126" w14:paraId="44D61C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362BF" w14:textId="77777777" w:rsidR="00CD7126" w:rsidRDefault="00000000">
            <w:pPr>
              <w:spacing w:after="20"/>
              <w:ind w:left="20"/>
              <w:jc w:val="both"/>
            </w:pPr>
            <w:r>
              <w:rPr>
                <w:color w:val="000000"/>
                <w:sz w:val="20"/>
              </w:rPr>
              <w:t>628.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01CD1" w14:textId="77777777" w:rsidR="00CD7126" w:rsidRDefault="00000000">
            <w:pPr>
              <w:spacing w:after="20"/>
              <w:ind w:left="20"/>
              <w:jc w:val="both"/>
            </w:pPr>
            <w:r>
              <w:rPr>
                <w:color w:val="000000"/>
                <w:sz w:val="20"/>
              </w:rPr>
              <w:t>01104003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BE5931" w14:textId="77777777" w:rsidR="00CD7126" w:rsidRDefault="00000000">
            <w:pPr>
              <w:spacing w:after="20"/>
              <w:ind w:left="20"/>
              <w:jc w:val="both"/>
            </w:pPr>
            <w:r>
              <w:rPr>
                <w:color w:val="000000"/>
                <w:sz w:val="20"/>
              </w:rPr>
              <w:t>Выдача технического условия для проектирования на пересечение автомобильных дорог общего пользования международного и республиканского значения каналами, линиями связи и электропередачи, нефтепроводами, газопроводами, водопроводами и железными дорогами, другими инженерными сетями, коммуникациями, а также для строительства подъездных дорог и примыканий к автомобильным дорогам общего пользования международного и республиканского 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0696C" w14:textId="77777777" w:rsidR="00CD7126" w:rsidRDefault="00CD7126">
            <w:pPr>
              <w:spacing w:after="20"/>
              <w:ind w:left="20"/>
              <w:jc w:val="both"/>
            </w:pPr>
          </w:p>
          <w:p w14:paraId="448905B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C064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9CDB9"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технического условия для проектирования на пересечение автомобильных дорог общего пользования международного и республиканского значения каналами, линиями связи и электропередачи, нефтепроводами, газопроводами, водопроводами и железными дорогами, другими инженерными сетями, коммуникациями, а также для строительства подъездных дорог и примыканий к автомобильным дорогам общего пользования международного и республиканского значения" приказ Министра индустрии и инфраструктурного развития Республики Казахстан от 15 мая 2020 года № 292. Зарегистрирован в Реестре государственной регистрации нормативных правовых актов № 20658.</w:t>
            </w:r>
          </w:p>
        </w:tc>
      </w:tr>
      <w:tr w:rsidR="00CD7126" w14:paraId="11E3937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71D65" w14:textId="77777777" w:rsidR="00CD7126" w:rsidRDefault="00000000">
            <w:pPr>
              <w:spacing w:after="20"/>
              <w:ind w:left="20"/>
              <w:jc w:val="both"/>
            </w:pPr>
            <w:r>
              <w:rPr>
                <w:color w:val="000000"/>
                <w:sz w:val="20"/>
              </w:rPr>
              <w:t>629.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F91E5" w14:textId="77777777" w:rsidR="00CD7126" w:rsidRDefault="00000000">
            <w:pPr>
              <w:spacing w:after="20"/>
              <w:ind w:left="20"/>
              <w:jc w:val="both"/>
            </w:pPr>
            <w:r>
              <w:rPr>
                <w:color w:val="000000"/>
                <w:sz w:val="20"/>
              </w:rPr>
              <w:t>01104004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CCEBE" w14:textId="77777777" w:rsidR="00CD7126" w:rsidRDefault="00000000">
            <w:pPr>
              <w:spacing w:after="20"/>
              <w:ind w:left="20"/>
              <w:jc w:val="both"/>
            </w:pPr>
            <w:r>
              <w:rPr>
                <w:color w:val="000000"/>
                <w:sz w:val="20"/>
              </w:rPr>
              <w:t>Выдача разрешения на проезд по территории иностранного государства перевозчикам Республики Казахстан в соответствии с международными договорами, ратифицированными Республикой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40C9D" w14:textId="77777777" w:rsidR="00CD7126" w:rsidRDefault="00000000">
            <w:pPr>
              <w:spacing w:after="20"/>
              <w:ind w:left="20"/>
              <w:jc w:val="both"/>
            </w:pPr>
            <w:r>
              <w:rPr>
                <w:color w:val="000000"/>
                <w:sz w:val="20"/>
              </w:rPr>
              <w:t>Выдача бланков на "Нерегулярные перевозки пассажиров и багажа" </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4C8B6"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4DA9E"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по инвестициям и развитию Республики Казахстан от 27 марта 2015 года № 353 "Об утверждении Правил применения разрешительной системы автомобильных перевозок в Республике Казахстан в международном сообщении" приказ Министра индустрии и инфраструктурного развития Республики Казахстан от 15 мая 2020 года № 295. Зарегистрирован в Реестре государственной регистрации нормативных правовых актов № 20657</w:t>
            </w:r>
          </w:p>
        </w:tc>
      </w:tr>
      <w:tr w:rsidR="00CD7126" w14:paraId="346BC12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D6C03" w14:textId="77777777" w:rsidR="00CD7126" w:rsidRDefault="00000000">
            <w:pPr>
              <w:spacing w:after="20"/>
              <w:ind w:left="20"/>
              <w:jc w:val="both"/>
            </w:pPr>
            <w:r>
              <w:rPr>
                <w:color w:val="000000"/>
                <w:sz w:val="20"/>
              </w:rPr>
              <w:t>630.</w:t>
            </w:r>
          </w:p>
        </w:tc>
        <w:tc>
          <w:tcPr>
            <w:tcW w:w="1230" w:type="dxa"/>
            <w:vMerge/>
            <w:tcBorders>
              <w:top w:val="nil"/>
              <w:left w:val="single" w:sz="5" w:space="0" w:color="CFCFCF"/>
              <w:bottom w:val="single" w:sz="5" w:space="0" w:color="CFCFCF"/>
              <w:right w:val="single" w:sz="5" w:space="0" w:color="CFCFCF"/>
            </w:tcBorders>
          </w:tcPr>
          <w:p w14:paraId="4C458DE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3609B9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E1286" w14:textId="77777777" w:rsidR="00CD7126" w:rsidRDefault="00000000">
            <w:pPr>
              <w:spacing w:after="20"/>
              <w:ind w:left="20"/>
              <w:jc w:val="both"/>
            </w:pPr>
            <w:r>
              <w:rPr>
                <w:color w:val="000000"/>
                <w:sz w:val="20"/>
              </w:rPr>
              <w:t>Выдача бланков на "Грузовые перевозки"</w:t>
            </w:r>
          </w:p>
        </w:tc>
        <w:tc>
          <w:tcPr>
            <w:tcW w:w="1230" w:type="dxa"/>
            <w:vMerge/>
            <w:tcBorders>
              <w:top w:val="nil"/>
              <w:left w:val="single" w:sz="5" w:space="0" w:color="CFCFCF"/>
              <w:bottom w:val="single" w:sz="5" w:space="0" w:color="CFCFCF"/>
              <w:right w:val="single" w:sz="5" w:space="0" w:color="CFCFCF"/>
            </w:tcBorders>
          </w:tcPr>
          <w:p w14:paraId="045985A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68615A" w14:textId="77777777" w:rsidR="00CD7126" w:rsidRDefault="00CD7126"/>
        </w:tc>
      </w:tr>
      <w:tr w:rsidR="00CD7126" w14:paraId="076EA7D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E51AF" w14:textId="77777777" w:rsidR="00CD7126" w:rsidRDefault="00000000">
            <w:pPr>
              <w:spacing w:after="20"/>
              <w:ind w:left="20"/>
              <w:jc w:val="both"/>
            </w:pPr>
            <w:r>
              <w:rPr>
                <w:color w:val="000000"/>
                <w:sz w:val="20"/>
              </w:rPr>
              <w:t>631.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06FDA" w14:textId="77777777" w:rsidR="00CD7126" w:rsidRDefault="00000000">
            <w:pPr>
              <w:spacing w:after="20"/>
              <w:ind w:left="20"/>
              <w:jc w:val="both"/>
            </w:pPr>
            <w:r>
              <w:rPr>
                <w:color w:val="000000"/>
                <w:sz w:val="20"/>
              </w:rPr>
              <w:t>01104005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FFF0C3" w14:textId="77777777" w:rsidR="00CD7126" w:rsidRDefault="00000000">
            <w:pPr>
              <w:spacing w:after="20"/>
              <w:ind w:left="20"/>
              <w:jc w:val="both"/>
            </w:pPr>
            <w:r>
              <w:rPr>
                <w:color w:val="000000"/>
                <w:sz w:val="20"/>
              </w:rPr>
              <w:t>Выдача специального разрешения на перевозку опасного груза классов 1, 6 и 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C43858" w14:textId="77777777" w:rsidR="00CD7126" w:rsidRDefault="00CD7126">
            <w:pPr>
              <w:spacing w:after="20"/>
              <w:ind w:left="20"/>
              <w:jc w:val="both"/>
            </w:pPr>
          </w:p>
          <w:p w14:paraId="30B230B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4489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13D05"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по инвестициям и развитию Республики Казахстан от 17 апреля 2015 года № 460 "Об утверждении Правил перевозки опасных грузов автомобильным транспортом и перечня опасных грузов, допускаемых к перевозке автотранспортными средствами на территории Республики Казахстан" приказ исполняющего обязанности Министра индустрии и инфраструктурного развития Республики Казахстан от 30 апреля 2020 года № 259. Зарегистрирован в Реестре государственной регистрации нормативных правовых актов № 20633</w:t>
            </w:r>
          </w:p>
        </w:tc>
      </w:tr>
      <w:tr w:rsidR="00CD7126" w14:paraId="016F94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96701" w14:textId="77777777" w:rsidR="00CD7126" w:rsidRDefault="00000000">
            <w:pPr>
              <w:spacing w:after="20"/>
              <w:ind w:left="20"/>
              <w:jc w:val="both"/>
            </w:pPr>
            <w:r>
              <w:rPr>
                <w:color w:val="000000"/>
                <w:sz w:val="20"/>
              </w:rPr>
              <w:t>632.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155EC" w14:textId="77777777" w:rsidR="00CD7126" w:rsidRDefault="00000000">
            <w:pPr>
              <w:spacing w:after="20"/>
              <w:ind w:left="20"/>
              <w:jc w:val="both"/>
            </w:pPr>
            <w:r>
              <w:rPr>
                <w:color w:val="000000"/>
                <w:sz w:val="20"/>
              </w:rPr>
              <w:t>01104006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2A204B" w14:textId="77777777" w:rsidR="00CD7126" w:rsidRDefault="00000000">
            <w:pPr>
              <w:spacing w:after="20"/>
              <w:ind w:left="20"/>
              <w:jc w:val="both"/>
            </w:pPr>
            <w:r>
              <w:rPr>
                <w:color w:val="000000"/>
                <w:sz w:val="20"/>
              </w:rPr>
              <w:t>Выдача свидетельства о допущении транспортного средства к перевозке опасных грузов в международном сообщении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5A3C0" w14:textId="77777777" w:rsidR="00CD7126" w:rsidRDefault="00CD7126">
            <w:pPr>
              <w:spacing w:after="20"/>
              <w:ind w:left="20"/>
              <w:jc w:val="both"/>
            </w:pPr>
          </w:p>
          <w:p w14:paraId="4D07FA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0FD35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2C2AB7"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по инвестициям и развитию Республики Казахстан от 17 апреля 2015 года № 460 "Об утверждении Правил перевозки опасных грузов автомобильным транспортом и перечня опасных грузов, допускаемых к перевозке автотранспортными средствами на территории Республики Казахстан" приказ исполняющего обязанности Министра индустрии и инфраструктурного развития Республики Казахстан от 30 апреля 2020 года № 259. Зарегистрирован в Реестре государственной регистрации нормативных правовых актов № 20633</w:t>
            </w:r>
          </w:p>
        </w:tc>
      </w:tr>
      <w:tr w:rsidR="00CD7126" w14:paraId="1380CD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F2E83" w14:textId="77777777" w:rsidR="00CD7126" w:rsidRDefault="00000000">
            <w:pPr>
              <w:spacing w:after="20"/>
              <w:ind w:left="20"/>
              <w:jc w:val="both"/>
            </w:pPr>
            <w:r>
              <w:rPr>
                <w:color w:val="000000"/>
                <w:sz w:val="20"/>
              </w:rPr>
              <w:t>633.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8218B" w14:textId="77777777" w:rsidR="00CD7126" w:rsidRDefault="00000000">
            <w:pPr>
              <w:spacing w:after="20"/>
              <w:ind w:left="20"/>
              <w:jc w:val="both"/>
            </w:pPr>
            <w:r>
              <w:rPr>
                <w:color w:val="000000"/>
                <w:sz w:val="20"/>
              </w:rPr>
              <w:t>01104007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BC18D" w14:textId="77777777" w:rsidR="00CD7126" w:rsidRDefault="00000000">
            <w:pPr>
              <w:spacing w:after="20"/>
              <w:ind w:left="20"/>
              <w:jc w:val="both"/>
            </w:pPr>
            <w:r>
              <w:rPr>
                <w:color w:val="000000"/>
                <w:sz w:val="20"/>
              </w:rPr>
              <w:t>Выдача разрешения на въезд (выезд) на территорию (с территории) иностранного государства перевозчикам Республики Казахстан, осуществляющим регулярные автомобильные перевозки пассажиров и багажа в международном сообщении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D1D88" w14:textId="77777777" w:rsidR="00CD7126" w:rsidRDefault="00CD7126">
            <w:pPr>
              <w:spacing w:after="20"/>
              <w:ind w:left="20"/>
              <w:jc w:val="both"/>
            </w:pPr>
          </w:p>
          <w:p w14:paraId="0362C60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4737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E12B6"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по инвестициям и развитию Республики Казахстан от 27 марта 2015 года № 353 "Об утверждении Правил применения разрешительной системы автомобильных перевозок в Республике Казахстан в международном сообщении" приказ Министра индустрии и инфраструктурного развития Республики Казахстан от 15 мая 2020 года № 295. Зарегистрирован в Реестре государственной регистрации нормативных правовых актов № 20657</w:t>
            </w:r>
          </w:p>
        </w:tc>
      </w:tr>
      <w:tr w:rsidR="00CD7126" w14:paraId="219896FA"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2EFDB" w14:textId="77777777" w:rsidR="00CD7126" w:rsidRDefault="00000000">
            <w:pPr>
              <w:spacing w:after="20"/>
              <w:ind w:left="20"/>
              <w:jc w:val="both"/>
            </w:pPr>
            <w:r>
              <w:rPr>
                <w:color w:val="000000"/>
                <w:sz w:val="20"/>
              </w:rPr>
              <w:t>012. Охрана окружающей среды и животного мира, природные ресурсы</w:t>
            </w:r>
          </w:p>
        </w:tc>
      </w:tr>
      <w:tr w:rsidR="00CD7126" w14:paraId="6232C51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4B64E" w14:textId="77777777" w:rsidR="00CD7126" w:rsidRDefault="00000000">
            <w:pPr>
              <w:spacing w:after="20"/>
              <w:ind w:left="20"/>
              <w:jc w:val="both"/>
            </w:pPr>
            <w:r>
              <w:rPr>
                <w:color w:val="000000"/>
                <w:sz w:val="20"/>
              </w:rPr>
              <w:t>01201. Охрана окружающей среды</w:t>
            </w:r>
          </w:p>
        </w:tc>
      </w:tr>
      <w:tr w:rsidR="00CD7126" w14:paraId="388400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0262D" w14:textId="77777777" w:rsidR="00CD7126" w:rsidRDefault="00000000">
            <w:pPr>
              <w:spacing w:after="20"/>
              <w:ind w:left="20"/>
              <w:jc w:val="both"/>
            </w:pPr>
            <w:r>
              <w:rPr>
                <w:color w:val="000000"/>
                <w:sz w:val="20"/>
              </w:rPr>
              <w:t>634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55ADF" w14:textId="77777777" w:rsidR="00CD7126" w:rsidRDefault="00000000">
            <w:pPr>
              <w:spacing w:after="20"/>
              <w:ind w:left="20"/>
              <w:jc w:val="both"/>
            </w:pPr>
            <w:r>
              <w:rPr>
                <w:color w:val="000000"/>
                <w:sz w:val="20"/>
              </w:rPr>
              <w:t>0</w:t>
            </w:r>
          </w:p>
          <w:p w14:paraId="74FC04A2" w14:textId="77777777" w:rsidR="00CD7126" w:rsidRDefault="00000000">
            <w:pPr>
              <w:spacing w:after="20"/>
              <w:ind w:left="20"/>
              <w:jc w:val="both"/>
            </w:pPr>
            <w:r>
              <w:rPr>
                <w:color w:val="000000"/>
                <w:sz w:val="20"/>
              </w:rPr>
              <w:t>1</w:t>
            </w:r>
          </w:p>
          <w:p w14:paraId="034AC326" w14:textId="77777777" w:rsidR="00CD7126" w:rsidRDefault="00000000">
            <w:pPr>
              <w:spacing w:after="20"/>
              <w:ind w:left="20"/>
              <w:jc w:val="both"/>
            </w:pPr>
            <w:r>
              <w:rPr>
                <w:color w:val="000000"/>
                <w:sz w:val="20"/>
              </w:rPr>
              <w:t>2</w:t>
            </w:r>
          </w:p>
          <w:p w14:paraId="662D4BDD" w14:textId="77777777" w:rsidR="00CD7126" w:rsidRDefault="00000000">
            <w:pPr>
              <w:spacing w:after="20"/>
              <w:ind w:left="20"/>
              <w:jc w:val="both"/>
            </w:pPr>
            <w:r>
              <w:rPr>
                <w:color w:val="000000"/>
                <w:sz w:val="20"/>
              </w:rPr>
              <w:t>0</w:t>
            </w:r>
          </w:p>
          <w:p w14:paraId="72C44CEE" w14:textId="77777777" w:rsidR="00CD7126" w:rsidRDefault="00000000">
            <w:pPr>
              <w:spacing w:after="20"/>
              <w:ind w:left="20"/>
              <w:jc w:val="both"/>
            </w:pPr>
            <w:r>
              <w:rPr>
                <w:color w:val="000000"/>
                <w:sz w:val="20"/>
              </w:rPr>
              <w:t>1</w:t>
            </w:r>
          </w:p>
          <w:p w14:paraId="6FC829AA" w14:textId="77777777" w:rsidR="00CD7126" w:rsidRDefault="00000000">
            <w:pPr>
              <w:spacing w:after="20"/>
              <w:ind w:left="20"/>
              <w:jc w:val="both"/>
            </w:pPr>
            <w:r>
              <w:rPr>
                <w:color w:val="000000"/>
                <w:sz w:val="20"/>
              </w:rPr>
              <w:t>0</w:t>
            </w:r>
          </w:p>
          <w:p w14:paraId="6CF34B7A" w14:textId="77777777" w:rsidR="00CD7126" w:rsidRDefault="00000000">
            <w:pPr>
              <w:spacing w:after="20"/>
              <w:ind w:left="20"/>
              <w:jc w:val="both"/>
            </w:pPr>
            <w:r>
              <w:rPr>
                <w:color w:val="000000"/>
                <w:sz w:val="20"/>
              </w:rPr>
              <w:t>0</w:t>
            </w:r>
          </w:p>
          <w:p w14:paraId="4CA376BD" w14:textId="77777777" w:rsidR="00CD7126" w:rsidRDefault="00000000">
            <w:pPr>
              <w:spacing w:after="20"/>
              <w:ind w:left="20"/>
              <w:jc w:val="both"/>
            </w:pPr>
            <w:r>
              <w:rPr>
                <w:color w:val="000000"/>
                <w:sz w:val="20"/>
              </w:rPr>
              <w:t>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F0E65" w14:textId="77777777" w:rsidR="00CD7126" w:rsidRDefault="00000000">
            <w:pPr>
              <w:spacing w:after="20"/>
              <w:ind w:left="20"/>
              <w:jc w:val="both"/>
            </w:pPr>
            <w:r>
              <w:rPr>
                <w:color w:val="000000"/>
                <w:sz w:val="20"/>
              </w:rPr>
              <w:t>Выдача лицензии на выполнение работ и оказание услуг в области охраны окружающей среды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81B72" w14:textId="77777777" w:rsidR="00CD7126" w:rsidRDefault="00000000">
            <w:pPr>
              <w:spacing w:after="20"/>
              <w:ind w:left="20"/>
              <w:jc w:val="both"/>
            </w:pPr>
            <w:r>
              <w:rPr>
                <w:color w:val="000000"/>
                <w:sz w:val="20"/>
              </w:rPr>
              <w:t>Природоохранное проектирование, нормирование для объектов I категории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1CDB1"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CBAB7"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 Зарегистрирован в Реестре государственной регистрации нормативных правовых актов № 20823.</w:t>
            </w:r>
          </w:p>
        </w:tc>
      </w:tr>
      <w:tr w:rsidR="00CD7126" w14:paraId="3F25508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AAE88" w14:textId="77777777" w:rsidR="00CD7126" w:rsidRDefault="00000000">
            <w:pPr>
              <w:spacing w:after="20"/>
              <w:ind w:left="20"/>
              <w:jc w:val="both"/>
            </w:pPr>
            <w:r>
              <w:rPr>
                <w:color w:val="000000"/>
                <w:sz w:val="20"/>
              </w:rPr>
              <w:t>635</w:t>
            </w:r>
          </w:p>
        </w:tc>
        <w:tc>
          <w:tcPr>
            <w:tcW w:w="1230" w:type="dxa"/>
            <w:vMerge/>
            <w:tcBorders>
              <w:top w:val="nil"/>
              <w:left w:val="single" w:sz="5" w:space="0" w:color="CFCFCF"/>
              <w:bottom w:val="single" w:sz="5" w:space="0" w:color="CFCFCF"/>
              <w:right w:val="single" w:sz="5" w:space="0" w:color="CFCFCF"/>
            </w:tcBorders>
          </w:tcPr>
          <w:p w14:paraId="23D666F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39814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14F52" w14:textId="77777777" w:rsidR="00CD7126" w:rsidRDefault="00000000">
            <w:pPr>
              <w:spacing w:after="20"/>
              <w:ind w:left="20"/>
              <w:jc w:val="both"/>
            </w:pPr>
            <w:r>
              <w:rPr>
                <w:color w:val="000000"/>
                <w:sz w:val="20"/>
              </w:rPr>
              <w:t>Переработка, обезвреживание, утилизация и (или) уничтожение опасных отходов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CBE0E"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4D43DA94" w14:textId="77777777" w:rsidR="00CD7126" w:rsidRDefault="00CD7126"/>
        </w:tc>
      </w:tr>
      <w:tr w:rsidR="00CD7126" w14:paraId="0A0593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EA176" w14:textId="77777777" w:rsidR="00CD7126" w:rsidRDefault="00000000">
            <w:pPr>
              <w:spacing w:after="20"/>
              <w:ind w:left="20"/>
              <w:jc w:val="both"/>
            </w:pPr>
            <w:r>
              <w:rPr>
                <w:color w:val="000000"/>
                <w:sz w:val="20"/>
              </w:rPr>
              <w:t>636</w:t>
            </w:r>
          </w:p>
        </w:tc>
        <w:tc>
          <w:tcPr>
            <w:tcW w:w="1230" w:type="dxa"/>
            <w:vMerge/>
            <w:tcBorders>
              <w:top w:val="nil"/>
              <w:left w:val="single" w:sz="5" w:space="0" w:color="CFCFCF"/>
              <w:bottom w:val="single" w:sz="5" w:space="0" w:color="CFCFCF"/>
              <w:right w:val="single" w:sz="5" w:space="0" w:color="CFCFCF"/>
            </w:tcBorders>
          </w:tcPr>
          <w:p w14:paraId="1BD4E69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9FD81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2005C" w14:textId="77777777" w:rsidR="00CD7126" w:rsidRDefault="00000000">
            <w:pPr>
              <w:spacing w:after="20"/>
              <w:ind w:left="20"/>
              <w:jc w:val="both"/>
            </w:pPr>
            <w:r>
              <w:rPr>
                <w:color w:val="000000"/>
                <w:sz w:val="20"/>
              </w:rPr>
              <w:t>Выдача лицензии на выполнение работ и оказание услуг в области охраны окружающей среды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4BBFD"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8ECA868" w14:textId="77777777" w:rsidR="00CD7126" w:rsidRDefault="00CD7126"/>
        </w:tc>
      </w:tr>
      <w:tr w:rsidR="00CD7126" w14:paraId="54654F1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F90B7" w14:textId="77777777" w:rsidR="00CD7126" w:rsidRDefault="00000000">
            <w:pPr>
              <w:spacing w:after="20"/>
              <w:ind w:left="20"/>
              <w:jc w:val="both"/>
            </w:pPr>
            <w:r>
              <w:rPr>
                <w:color w:val="000000"/>
                <w:sz w:val="20"/>
              </w:rPr>
              <w:t>637</w:t>
            </w:r>
          </w:p>
        </w:tc>
        <w:tc>
          <w:tcPr>
            <w:tcW w:w="1230" w:type="dxa"/>
            <w:vMerge/>
            <w:tcBorders>
              <w:top w:val="nil"/>
              <w:left w:val="single" w:sz="5" w:space="0" w:color="CFCFCF"/>
              <w:bottom w:val="single" w:sz="5" w:space="0" w:color="CFCFCF"/>
              <w:right w:val="single" w:sz="5" w:space="0" w:color="CFCFCF"/>
            </w:tcBorders>
          </w:tcPr>
          <w:p w14:paraId="0B8F7D5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C9648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25FAB" w14:textId="77777777" w:rsidR="00CD7126" w:rsidRDefault="00000000">
            <w:pPr>
              <w:spacing w:after="20"/>
              <w:ind w:left="20"/>
              <w:jc w:val="both"/>
            </w:pPr>
            <w:r>
              <w:rPr>
                <w:color w:val="000000"/>
                <w:sz w:val="20"/>
              </w:rPr>
              <w:t>Переоформления лицензии и (или) приложения к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CE7AF"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A10DFC4" w14:textId="77777777" w:rsidR="00CD7126" w:rsidRDefault="00CD7126"/>
        </w:tc>
      </w:tr>
      <w:tr w:rsidR="00CD7126" w14:paraId="4D5DCF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762D2" w14:textId="77777777" w:rsidR="00CD7126" w:rsidRDefault="00000000">
            <w:pPr>
              <w:spacing w:after="20"/>
              <w:ind w:left="20"/>
              <w:jc w:val="both"/>
            </w:pPr>
            <w:r>
              <w:rPr>
                <w:color w:val="000000"/>
                <w:sz w:val="20"/>
              </w:rPr>
              <w:t>638.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6E0BD" w14:textId="77777777" w:rsidR="00CD7126" w:rsidRDefault="00000000">
            <w:pPr>
              <w:spacing w:after="20"/>
              <w:ind w:left="20"/>
              <w:jc w:val="both"/>
            </w:pPr>
            <w:r>
              <w:rPr>
                <w:color w:val="000000"/>
                <w:sz w:val="20"/>
              </w:rPr>
              <w:t>01201002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D89351" w14:textId="77777777" w:rsidR="00CD7126" w:rsidRDefault="00000000">
            <w:pPr>
              <w:spacing w:after="20"/>
              <w:ind w:left="20"/>
              <w:jc w:val="both"/>
            </w:pPr>
            <w:r>
              <w:rPr>
                <w:color w:val="000000"/>
                <w:sz w:val="20"/>
              </w:rPr>
              <w:t>Выдача лицензии на ввоз на территорию Республики Казахстан из государств, не являющихся членами Евразийского экономического союза, и (или) вывоза с территории Республики Казахстан в эти государства озоноразрушающих веществ и содержащей их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987067" w14:textId="77777777" w:rsidR="00CD7126" w:rsidRDefault="00CD7126">
            <w:pPr>
              <w:spacing w:after="20"/>
              <w:ind w:left="20"/>
              <w:jc w:val="both"/>
            </w:pPr>
          </w:p>
          <w:p w14:paraId="471D016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C7C8D"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311C7"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 Зарегистрирован в Реестре государственной регистрации нормативных правовых актов № 20823.</w:t>
            </w:r>
          </w:p>
        </w:tc>
      </w:tr>
      <w:tr w:rsidR="00CD7126" w14:paraId="51132E3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10ECE" w14:textId="77777777" w:rsidR="00CD7126" w:rsidRDefault="00000000">
            <w:pPr>
              <w:spacing w:after="20"/>
              <w:ind w:left="20"/>
              <w:jc w:val="both"/>
            </w:pPr>
            <w:r>
              <w:rPr>
                <w:color w:val="000000"/>
                <w:sz w:val="20"/>
              </w:rPr>
              <w:t>639.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A1ABE8" w14:textId="77777777" w:rsidR="00CD7126" w:rsidRDefault="00000000">
            <w:pPr>
              <w:spacing w:after="20"/>
              <w:ind w:left="20"/>
              <w:jc w:val="both"/>
            </w:pPr>
            <w:r>
              <w:rPr>
                <w:color w:val="000000"/>
                <w:sz w:val="20"/>
              </w:rPr>
              <w:t>01201003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CD087" w14:textId="77777777" w:rsidR="00CD7126" w:rsidRDefault="00000000">
            <w:pPr>
              <w:spacing w:after="20"/>
              <w:ind w:left="20"/>
              <w:jc w:val="both"/>
            </w:pPr>
            <w:r>
              <w:rPr>
                <w:color w:val="000000"/>
                <w:sz w:val="20"/>
              </w:rPr>
              <w:t>Выдача разрешения на производство работ с использованием озоноразрушающих веществ, ремонт, монтаж, обслуживание оборудования, содержащего озоноразрушающие вещества, транспортировку, хранение, рекуперацию, восстановление, утилизацию озоноразрушающих веществ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89E96" w14:textId="77777777" w:rsidR="00CD7126" w:rsidRDefault="00CD7126">
            <w:pPr>
              <w:spacing w:after="20"/>
              <w:ind w:left="20"/>
              <w:jc w:val="both"/>
            </w:pPr>
          </w:p>
          <w:p w14:paraId="1F18CEA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C1D82"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4B2FB" w14:textId="77777777" w:rsidR="00CD7126" w:rsidRDefault="00000000">
            <w:pPr>
              <w:spacing w:after="20"/>
              <w:ind w:left="20"/>
              <w:jc w:val="both"/>
            </w:pPr>
            <w:r>
              <w:rPr>
                <w:color w:val="000000"/>
                <w:sz w:val="20"/>
              </w:rPr>
              <w:t xml:space="preserve"> "Об утверждении Правил выдачи разрешений на производство работ с использованием озоноразрушающих веществ, ремонт, монтаж, обслуживание оборудования, содержащего озоноразрушающие вещества, транспортировку, хранение, рекуперацию, восстановление, утилизацию озоноразрушающих веществ" приказ исполняющего обязанности Министра экологии, геологии и природных ресурсов Республики Казахстан от 19 июля 2021 года № 258. Зарегистрирован в Реестре государственной регистрации нормативных правовых актов № 23706.</w:t>
            </w:r>
          </w:p>
        </w:tc>
      </w:tr>
      <w:tr w:rsidR="00CD7126" w14:paraId="4EF3429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09E2A" w14:textId="77777777" w:rsidR="00CD7126" w:rsidRDefault="00000000">
            <w:pPr>
              <w:spacing w:after="20"/>
              <w:ind w:left="20"/>
              <w:jc w:val="both"/>
            </w:pPr>
            <w:r>
              <w:rPr>
                <w:color w:val="000000"/>
                <w:sz w:val="20"/>
              </w:rPr>
              <w:t>640.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09537" w14:textId="77777777" w:rsidR="00CD7126" w:rsidRDefault="00000000">
            <w:pPr>
              <w:spacing w:after="20"/>
              <w:ind w:left="20"/>
              <w:jc w:val="both"/>
            </w:pPr>
            <w:r>
              <w:rPr>
                <w:color w:val="000000"/>
                <w:sz w:val="20"/>
              </w:rPr>
              <w:t>01201003-1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91E4C" w14:textId="77777777" w:rsidR="00CD7126" w:rsidRDefault="00000000">
            <w:pPr>
              <w:spacing w:after="20"/>
              <w:ind w:left="20"/>
              <w:jc w:val="both"/>
            </w:pPr>
            <w:r>
              <w:rPr>
                <w:color w:val="000000"/>
                <w:sz w:val="20"/>
              </w:rPr>
              <w:t>Выдача разрешения на ввоз на территорию Республики Казахстан из государств – членов Евразийского экономического союза и вывоз с территории Республики Казахстан в эти государства озоноразрушающих веществ и содержащей их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DC0FBE" w14:textId="77777777" w:rsidR="00CD7126" w:rsidRDefault="00CD7126">
            <w:pPr>
              <w:spacing w:after="20"/>
              <w:ind w:left="20"/>
              <w:jc w:val="both"/>
            </w:pPr>
          </w:p>
          <w:p w14:paraId="3D54C67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E7FEB"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8E5F84" w14:textId="77777777" w:rsidR="00CD7126" w:rsidRDefault="00000000">
            <w:pPr>
              <w:spacing w:after="20"/>
              <w:ind w:left="20"/>
              <w:jc w:val="both"/>
            </w:pPr>
            <w:r>
              <w:rPr>
                <w:color w:val="000000"/>
                <w:sz w:val="20"/>
              </w:rPr>
              <w:t xml:space="preserve"> "Об утверждении Правил выдачи разрешений на ввоз на территорию Республики Казахстан из государств – членов Евразийского экономического союза и вывоз с территории Республики Казахстан в эти государства озоноразрушающих веществ и содержащей их продукции" приказ Министра экологии, геологии и природных ресурсов Республики Казахстан от 12 июля 2021 года № 244. Зарегистрирован в Реестре государственной регистрации нормативных правовых актов № 23580.</w:t>
            </w:r>
          </w:p>
        </w:tc>
      </w:tr>
      <w:tr w:rsidR="00CD7126" w14:paraId="471020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F5E05" w14:textId="77777777" w:rsidR="00CD7126" w:rsidRDefault="00000000">
            <w:pPr>
              <w:spacing w:after="20"/>
              <w:ind w:left="20"/>
              <w:jc w:val="both"/>
            </w:pPr>
            <w:r>
              <w:rPr>
                <w:color w:val="000000"/>
                <w:sz w:val="20"/>
              </w:rPr>
              <w:t>641.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6CF9E" w14:textId="77777777" w:rsidR="00CD7126" w:rsidRDefault="00000000">
            <w:pPr>
              <w:spacing w:after="20"/>
              <w:ind w:left="20"/>
              <w:jc w:val="both"/>
            </w:pPr>
            <w:r>
              <w:rPr>
                <w:color w:val="000000"/>
                <w:sz w:val="20"/>
              </w:rPr>
              <w:t>01201004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E7A628" w14:textId="77777777" w:rsidR="00CD7126" w:rsidRDefault="00000000">
            <w:pPr>
              <w:spacing w:after="20"/>
              <w:ind w:left="20"/>
              <w:jc w:val="both"/>
            </w:pPr>
            <w:r>
              <w:rPr>
                <w:color w:val="000000"/>
                <w:sz w:val="20"/>
              </w:rPr>
              <w:t>Выдача экологического разрешения на воздействие для объектов I категории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E2A7E" w14:textId="77777777" w:rsidR="00CD7126" w:rsidRDefault="00CD7126">
            <w:pPr>
              <w:spacing w:after="20"/>
              <w:ind w:left="20"/>
              <w:jc w:val="both"/>
            </w:pPr>
          </w:p>
          <w:p w14:paraId="2610F5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969073"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06E9B" w14:textId="77777777" w:rsidR="00CD7126" w:rsidRDefault="00000000">
            <w:pPr>
              <w:spacing w:after="20"/>
              <w:ind w:left="20"/>
              <w:jc w:val="both"/>
            </w:pPr>
            <w:r>
              <w:rPr>
                <w:color w:val="000000"/>
                <w:sz w:val="20"/>
              </w:rPr>
              <w:t xml:space="preserve"> "Об утверждении Правил выдачи экологических разрешений, представления декларации о воздействии на окружающую среду, а также форм бланков экологического разрешения на воздействие и порядка их заполнения" приказ и.о. Министра экологии, геологии и природных ресурсов Республики Казахстан от 9 августа 2021 года № 319. Зарегистрирован в Реестре государственной регистрации нормативных правовых актов № 23928.</w:t>
            </w:r>
          </w:p>
        </w:tc>
      </w:tr>
      <w:tr w:rsidR="00CD7126" w14:paraId="20D42E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07EC1" w14:textId="77777777" w:rsidR="00CD7126" w:rsidRDefault="00000000">
            <w:pPr>
              <w:spacing w:after="20"/>
              <w:ind w:left="20"/>
              <w:jc w:val="both"/>
            </w:pPr>
            <w:r>
              <w:rPr>
                <w:color w:val="000000"/>
                <w:sz w:val="20"/>
              </w:rPr>
              <w:t>642.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B89C9" w14:textId="77777777" w:rsidR="00CD7126" w:rsidRDefault="00000000">
            <w:pPr>
              <w:spacing w:after="20"/>
              <w:ind w:left="20"/>
              <w:jc w:val="both"/>
            </w:pPr>
            <w:r>
              <w:rPr>
                <w:color w:val="000000"/>
                <w:sz w:val="20"/>
              </w:rPr>
              <w:t>01201005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18510" w14:textId="77777777" w:rsidR="00CD7126" w:rsidRDefault="00000000">
            <w:pPr>
              <w:spacing w:after="20"/>
              <w:ind w:left="20"/>
              <w:jc w:val="both"/>
            </w:pPr>
            <w:r>
              <w:rPr>
                <w:color w:val="000000"/>
                <w:sz w:val="20"/>
              </w:rPr>
              <w:t>Выдача заключений государственной экологической экспертизы, осуществляемой уполномоченным органом в области охраны окружающей среды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A949F" w14:textId="77777777" w:rsidR="00CD7126" w:rsidRDefault="00CD7126">
            <w:pPr>
              <w:spacing w:after="20"/>
              <w:ind w:left="20"/>
              <w:jc w:val="both"/>
            </w:pPr>
          </w:p>
          <w:p w14:paraId="58F4817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85733"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6219C" w14:textId="77777777" w:rsidR="00CD7126" w:rsidRDefault="00000000">
            <w:pPr>
              <w:spacing w:after="20"/>
              <w:ind w:left="20"/>
              <w:jc w:val="both"/>
            </w:pPr>
            <w:r>
              <w:rPr>
                <w:color w:val="000000"/>
                <w:sz w:val="20"/>
              </w:rPr>
              <w:t xml:space="preserve"> "Об утверждении Правил проведения государственной экологической экспертизы" приказ и.о. Министра экологии, геологии и природных ресурсов Республики Казахстан от 9 августа 2021 года № 317. Зарегистрирован в Реестре государственной регистрации нормативных правовых актов № 23918.</w:t>
            </w:r>
          </w:p>
        </w:tc>
      </w:tr>
      <w:tr w:rsidR="00CD7126" w14:paraId="32F7EAE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C5DA8" w14:textId="77777777" w:rsidR="00CD7126" w:rsidRDefault="00000000">
            <w:pPr>
              <w:spacing w:after="20"/>
              <w:ind w:left="20"/>
              <w:jc w:val="both"/>
            </w:pPr>
            <w:r>
              <w:rPr>
                <w:color w:val="000000"/>
                <w:sz w:val="20"/>
              </w:rPr>
              <w:t>643.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1A0BF" w14:textId="77777777" w:rsidR="00CD7126" w:rsidRDefault="00000000">
            <w:pPr>
              <w:spacing w:after="20"/>
              <w:ind w:left="20"/>
              <w:jc w:val="both"/>
            </w:pPr>
            <w:r>
              <w:rPr>
                <w:color w:val="000000"/>
                <w:sz w:val="20"/>
              </w:rPr>
              <w:t>01201006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06108" w14:textId="77777777" w:rsidR="00CD7126" w:rsidRDefault="00000000">
            <w:pPr>
              <w:spacing w:after="20"/>
              <w:ind w:left="20"/>
              <w:jc w:val="both"/>
            </w:pPr>
            <w:r>
              <w:rPr>
                <w:color w:val="000000"/>
                <w:sz w:val="20"/>
              </w:rPr>
              <w:t>Выдача экологического разрешения на воздействие для объектов II категории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0738BD" w14:textId="77777777" w:rsidR="00CD7126" w:rsidRDefault="00CD7126">
            <w:pPr>
              <w:spacing w:after="20"/>
              <w:ind w:left="20"/>
              <w:jc w:val="both"/>
            </w:pPr>
          </w:p>
          <w:p w14:paraId="71187EE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9CDCE"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9448E" w14:textId="77777777" w:rsidR="00CD7126" w:rsidRDefault="00000000">
            <w:pPr>
              <w:spacing w:after="20"/>
              <w:ind w:left="20"/>
              <w:jc w:val="both"/>
            </w:pPr>
            <w:r>
              <w:rPr>
                <w:color w:val="000000"/>
                <w:sz w:val="20"/>
              </w:rPr>
              <w:t xml:space="preserve"> "Об утверждении Правил выдачи экологических разрешений, представления декларации о воздействии на окружающую среду, а также форм бланков экологического разрешения на воздействие и порядка их заполнения" приказ и.о. Министра экологии, геологии и природных ресурсов Республики Казахстан от 9 августа 2021 года № 319. Зарегистрирован в Реестре государственной регистрации нормативных правовых актов № 23928.</w:t>
            </w:r>
          </w:p>
        </w:tc>
      </w:tr>
      <w:tr w:rsidR="00CD7126" w14:paraId="74F2759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FC834D" w14:textId="77777777" w:rsidR="00CD7126" w:rsidRDefault="00000000">
            <w:pPr>
              <w:spacing w:after="20"/>
              <w:ind w:left="20"/>
              <w:jc w:val="both"/>
            </w:pPr>
            <w:r>
              <w:rPr>
                <w:color w:val="000000"/>
                <w:sz w:val="20"/>
              </w:rPr>
              <w:t>644.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60ED1" w14:textId="77777777" w:rsidR="00CD7126" w:rsidRDefault="00000000">
            <w:pPr>
              <w:spacing w:after="20"/>
              <w:ind w:left="20"/>
              <w:jc w:val="both"/>
            </w:pPr>
            <w:r>
              <w:rPr>
                <w:color w:val="000000"/>
                <w:sz w:val="20"/>
              </w:rPr>
              <w:t>01201007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34CDC" w14:textId="77777777" w:rsidR="00CD7126" w:rsidRDefault="00000000">
            <w:pPr>
              <w:spacing w:after="20"/>
              <w:ind w:left="20"/>
              <w:jc w:val="both"/>
            </w:pPr>
            <w:r>
              <w:rPr>
                <w:color w:val="000000"/>
                <w:sz w:val="20"/>
              </w:rPr>
              <w:t>Выдача заключений государственной экологической экспертизы, осуществляемой местными исполнительными органами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83ABD" w14:textId="77777777" w:rsidR="00CD7126" w:rsidRDefault="00CD7126">
            <w:pPr>
              <w:spacing w:after="20"/>
              <w:ind w:left="20"/>
              <w:jc w:val="both"/>
            </w:pPr>
          </w:p>
          <w:p w14:paraId="5F121B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B90270"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F5E53" w14:textId="77777777" w:rsidR="00CD7126" w:rsidRDefault="00000000">
            <w:pPr>
              <w:spacing w:after="20"/>
              <w:ind w:left="20"/>
              <w:jc w:val="both"/>
            </w:pPr>
            <w:r>
              <w:rPr>
                <w:color w:val="000000"/>
                <w:sz w:val="20"/>
              </w:rPr>
              <w:t xml:space="preserve"> "Об утверждении Правил проведения государственной экологической экспертизы" приказ и.о. Министра экологии, геологии и природных ресурсов Республики Казахстан от 9 августа 2021 года № 317. Зарегистрирован в Реестре государственной регистрации нормативных правовых актов № 23918.</w:t>
            </w:r>
          </w:p>
        </w:tc>
      </w:tr>
      <w:tr w:rsidR="00CD7126" w14:paraId="589BAD2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96CB40" w14:textId="77777777" w:rsidR="00CD7126" w:rsidRDefault="00000000">
            <w:pPr>
              <w:spacing w:after="20"/>
              <w:ind w:left="20"/>
              <w:jc w:val="both"/>
            </w:pPr>
            <w:r>
              <w:rPr>
                <w:color w:val="000000"/>
                <w:sz w:val="20"/>
              </w:rPr>
              <w:t>645.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0072D" w14:textId="77777777" w:rsidR="00CD7126" w:rsidRDefault="00000000">
            <w:pPr>
              <w:spacing w:after="20"/>
              <w:ind w:left="20"/>
              <w:jc w:val="both"/>
            </w:pPr>
            <w:r>
              <w:rPr>
                <w:color w:val="000000"/>
                <w:sz w:val="20"/>
              </w:rPr>
              <w:t>01201008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03AA4" w14:textId="77777777" w:rsidR="00CD7126" w:rsidRDefault="00000000">
            <w:pPr>
              <w:spacing w:after="20"/>
              <w:ind w:left="20"/>
              <w:jc w:val="both"/>
            </w:pPr>
            <w:r>
              <w:rPr>
                <w:color w:val="000000"/>
                <w:sz w:val="20"/>
              </w:rPr>
              <w:t>Предоставление экологической информации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671A1" w14:textId="77777777" w:rsidR="00CD7126" w:rsidRDefault="00CD7126">
            <w:pPr>
              <w:spacing w:after="20"/>
              <w:ind w:left="20"/>
              <w:jc w:val="both"/>
            </w:pPr>
          </w:p>
          <w:p w14:paraId="01F2155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97B01"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0AB62"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 Зарегистрирован в Реестре государственной регистрации нормативных правовых актов № 20823.</w:t>
            </w:r>
          </w:p>
        </w:tc>
      </w:tr>
      <w:tr w:rsidR="00CD7126" w14:paraId="3B3498C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EE093" w14:textId="77777777" w:rsidR="00CD7126" w:rsidRDefault="00000000">
            <w:pPr>
              <w:spacing w:after="20"/>
              <w:ind w:left="20"/>
              <w:jc w:val="both"/>
            </w:pPr>
            <w:r>
              <w:rPr>
                <w:color w:val="000000"/>
                <w:sz w:val="20"/>
              </w:rPr>
              <w:t>646.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A49B5" w14:textId="77777777" w:rsidR="00CD7126" w:rsidRDefault="00000000">
            <w:pPr>
              <w:spacing w:after="20"/>
              <w:ind w:left="20"/>
              <w:jc w:val="both"/>
            </w:pPr>
            <w:r>
              <w:rPr>
                <w:color w:val="000000"/>
                <w:sz w:val="20"/>
              </w:rPr>
              <w:t>01201009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A8A95" w14:textId="77777777" w:rsidR="00CD7126" w:rsidRDefault="00000000">
            <w:pPr>
              <w:spacing w:after="20"/>
              <w:ind w:left="20"/>
              <w:jc w:val="both"/>
            </w:pPr>
            <w:r>
              <w:rPr>
                <w:color w:val="000000"/>
                <w:sz w:val="20"/>
              </w:rPr>
              <w:t>Выдача Комплексного экологического разрешения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34A34" w14:textId="77777777" w:rsidR="00CD7126" w:rsidRDefault="00CD7126">
            <w:pPr>
              <w:spacing w:after="20"/>
              <w:ind w:left="20"/>
              <w:jc w:val="both"/>
            </w:pPr>
          </w:p>
          <w:p w14:paraId="342258B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B29503"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B6BD4" w14:textId="77777777" w:rsidR="00CD7126" w:rsidRDefault="00000000">
            <w:pPr>
              <w:spacing w:after="20"/>
              <w:ind w:left="20"/>
              <w:jc w:val="both"/>
            </w:pPr>
            <w:r>
              <w:rPr>
                <w:color w:val="000000"/>
                <w:sz w:val="20"/>
              </w:rPr>
              <w:t xml:space="preserve"> "Об утверждении Правил выдачи экологических разрешений, представления декларации о воздействии на окружающую среду, а также форм бланков экологического разрешения на воздействие и порядка их заполнения" Приказ и.о. Министра экологии, геологии и природных ресурсов Республики Казахстан от 9 августа 2021 года № 319. Зарегистрирован в Министерстве юстиции Республики Казахстан 10 августа 2021 года № 23928.</w:t>
            </w:r>
          </w:p>
        </w:tc>
      </w:tr>
      <w:tr w:rsidR="00CD7126" w14:paraId="122C74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4FDF3" w14:textId="77777777" w:rsidR="00CD7126" w:rsidRDefault="00000000">
            <w:pPr>
              <w:spacing w:after="20"/>
              <w:ind w:left="20"/>
              <w:jc w:val="both"/>
            </w:pPr>
            <w:r>
              <w:rPr>
                <w:color w:val="000000"/>
                <w:sz w:val="20"/>
              </w:rPr>
              <w:t>647.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F4B4F" w14:textId="77777777" w:rsidR="00CD7126" w:rsidRDefault="00000000">
            <w:pPr>
              <w:spacing w:after="20"/>
              <w:ind w:left="20"/>
              <w:jc w:val="both"/>
            </w:pPr>
            <w:r>
              <w:rPr>
                <w:color w:val="000000"/>
                <w:sz w:val="20"/>
              </w:rPr>
              <w:t>01201010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991599" w14:textId="77777777" w:rsidR="00CD7126" w:rsidRDefault="00000000">
            <w:pPr>
              <w:spacing w:after="20"/>
              <w:ind w:left="20"/>
              <w:jc w:val="both"/>
            </w:pPr>
            <w:r>
              <w:rPr>
                <w:color w:val="000000"/>
                <w:sz w:val="20"/>
              </w:rPr>
              <w:t>Выдача заключения по результатам оценки воздействия на окружающую среду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E911C" w14:textId="77777777" w:rsidR="00CD7126" w:rsidRDefault="00CD7126">
            <w:pPr>
              <w:spacing w:after="20"/>
              <w:ind w:left="20"/>
              <w:jc w:val="both"/>
            </w:pPr>
          </w:p>
          <w:p w14:paraId="5071A2D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0A00B"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889799"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и.о. Министра экологии, геологии и природных ресурсов Республики Казахстан от 20 августа 2021 года № 337. Зарегистрирован в Реестре государственной регистрации нормативных правовых актов № 24073.</w:t>
            </w:r>
          </w:p>
        </w:tc>
      </w:tr>
      <w:tr w:rsidR="00CD7126" w14:paraId="6B01539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389EC" w14:textId="77777777" w:rsidR="00CD7126" w:rsidRDefault="00000000">
            <w:pPr>
              <w:spacing w:after="20"/>
              <w:ind w:left="20"/>
              <w:jc w:val="both"/>
            </w:pPr>
            <w:r>
              <w:rPr>
                <w:color w:val="000000"/>
                <w:sz w:val="20"/>
              </w:rPr>
              <w:t>648.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F147A" w14:textId="77777777" w:rsidR="00CD7126" w:rsidRDefault="00000000">
            <w:pPr>
              <w:spacing w:after="20"/>
              <w:ind w:left="20"/>
              <w:jc w:val="both"/>
            </w:pPr>
            <w:r>
              <w:rPr>
                <w:color w:val="000000"/>
                <w:sz w:val="20"/>
              </w:rPr>
              <w:t>01201011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D15BD2" w14:textId="77777777" w:rsidR="00CD7126" w:rsidRDefault="00000000">
            <w:pPr>
              <w:spacing w:after="20"/>
              <w:ind w:left="20"/>
              <w:jc w:val="both"/>
            </w:pPr>
            <w:r>
              <w:rPr>
                <w:color w:val="000000"/>
                <w:sz w:val="20"/>
              </w:rPr>
              <w:t>Выдача заключения об определении сферы охвата оценки воздействия на окружающую среду и (или) скрининга воздействий намечаемой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C566A" w14:textId="77777777" w:rsidR="00CD7126" w:rsidRDefault="00CD7126">
            <w:pPr>
              <w:spacing w:after="20"/>
              <w:ind w:left="20"/>
              <w:jc w:val="both"/>
            </w:pPr>
          </w:p>
          <w:p w14:paraId="7D4BF32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BC066B"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4F1C65"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и.о. Министра экологии, геологии и природных ресурсов Республики Казахстан от 20 августа 2021 года № 337. Зарегистрирован в Реестре государственной регистрации нормативных правовых актов № 24073.</w:t>
            </w:r>
          </w:p>
        </w:tc>
      </w:tr>
      <w:tr w:rsidR="00CD7126" w14:paraId="5F4FA2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190DE" w14:textId="77777777" w:rsidR="00CD7126" w:rsidRDefault="00000000">
            <w:pPr>
              <w:spacing w:after="20"/>
              <w:ind w:left="20"/>
              <w:jc w:val="both"/>
            </w:pPr>
            <w:r>
              <w:rPr>
                <w:color w:val="000000"/>
                <w:sz w:val="20"/>
              </w:rPr>
              <w:t>649.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F5E9A" w14:textId="77777777" w:rsidR="00CD7126" w:rsidRDefault="00000000">
            <w:pPr>
              <w:spacing w:after="20"/>
              <w:ind w:left="20"/>
              <w:jc w:val="both"/>
            </w:pPr>
            <w:r>
              <w:rPr>
                <w:color w:val="000000"/>
                <w:sz w:val="20"/>
              </w:rPr>
              <w:t>01202001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D1E7F" w14:textId="77777777" w:rsidR="00CD7126" w:rsidRDefault="00000000">
            <w:pPr>
              <w:spacing w:after="20"/>
              <w:ind w:left="20"/>
              <w:jc w:val="both"/>
            </w:pPr>
            <w:r>
              <w:rPr>
                <w:color w:val="000000"/>
                <w:sz w:val="20"/>
              </w:rPr>
              <w:t>Согласование размещения предприятий и других сооружений, а также условий производства строительных и других работ на водных объектах, водоохранных зонах и полосах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7E532" w14:textId="77777777" w:rsidR="00CD7126" w:rsidRDefault="00000000">
            <w:pPr>
              <w:spacing w:after="20"/>
              <w:ind w:left="20"/>
              <w:jc w:val="both"/>
            </w:pPr>
            <w:r>
              <w:rPr>
                <w:color w:val="000000"/>
                <w:sz w:val="20"/>
              </w:rPr>
              <w:t>Согласование размещения предприятий и других сооружений, а также условий производства строительных и других работ на водных объектах, водоохранных зонах и полосах при строительстве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0A10F"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F7386" w14:textId="77777777" w:rsidR="00CD7126" w:rsidRDefault="00000000">
            <w:pPr>
              <w:spacing w:after="20"/>
              <w:ind w:left="20"/>
              <w:jc w:val="both"/>
            </w:pPr>
            <w:r>
              <w:rPr>
                <w:color w:val="000000"/>
                <w:sz w:val="20"/>
              </w:rPr>
              <w:t xml:space="preserve"> "Об утверждении Правил согласования размещения предприятий и других сооружений, а также условий производства строительных и других работ на водных объектах, водоохранных зонах и полосах" приказ Заместителя Премьер-Министра Республики Казахстан - Министра сельского хозяйства Республики Казахстан от 1 сентября 2016 года № 380. Зарегистрирован в Реестре государственной регистрации нормативных правовых актов № 14445.</w:t>
            </w:r>
          </w:p>
        </w:tc>
      </w:tr>
      <w:tr w:rsidR="00CD7126" w14:paraId="258036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1C41B6" w14:textId="77777777" w:rsidR="00CD7126" w:rsidRDefault="00000000">
            <w:pPr>
              <w:spacing w:after="20"/>
              <w:ind w:left="20"/>
              <w:jc w:val="both"/>
            </w:pPr>
            <w:r>
              <w:rPr>
                <w:color w:val="000000"/>
                <w:sz w:val="20"/>
              </w:rPr>
              <w:t>650.</w:t>
            </w:r>
          </w:p>
        </w:tc>
        <w:tc>
          <w:tcPr>
            <w:tcW w:w="1230" w:type="dxa"/>
            <w:vMerge/>
            <w:tcBorders>
              <w:top w:val="nil"/>
              <w:left w:val="single" w:sz="5" w:space="0" w:color="CFCFCF"/>
              <w:bottom w:val="single" w:sz="5" w:space="0" w:color="CFCFCF"/>
              <w:right w:val="single" w:sz="5" w:space="0" w:color="CFCFCF"/>
            </w:tcBorders>
          </w:tcPr>
          <w:p w14:paraId="10119CF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EBF6BE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9B2AEC" w14:textId="77777777" w:rsidR="00CD7126" w:rsidRDefault="00000000">
            <w:pPr>
              <w:spacing w:after="20"/>
              <w:ind w:left="20"/>
              <w:jc w:val="both"/>
            </w:pPr>
            <w:r>
              <w:rPr>
                <w:color w:val="000000"/>
                <w:sz w:val="20"/>
              </w:rPr>
              <w:t>Согласования условий производства работ на водных объектах, водоохранных зонах и полосах не связанных со строительной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CA8DCE"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64AEEB27" w14:textId="77777777" w:rsidR="00CD7126" w:rsidRDefault="00CD7126"/>
        </w:tc>
      </w:tr>
      <w:tr w:rsidR="00CD7126" w14:paraId="0C8DA1D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20A38" w14:textId="77777777" w:rsidR="00CD7126" w:rsidRDefault="00000000">
            <w:pPr>
              <w:spacing w:after="20"/>
              <w:ind w:left="20"/>
              <w:jc w:val="both"/>
            </w:pPr>
            <w:r>
              <w:rPr>
                <w:color w:val="000000"/>
                <w:sz w:val="20"/>
              </w:rPr>
              <w:t>651.</w:t>
            </w:r>
          </w:p>
        </w:tc>
        <w:tc>
          <w:tcPr>
            <w:tcW w:w="1230" w:type="dxa"/>
            <w:vMerge/>
            <w:tcBorders>
              <w:top w:val="nil"/>
              <w:left w:val="single" w:sz="5" w:space="0" w:color="CFCFCF"/>
              <w:bottom w:val="single" w:sz="5" w:space="0" w:color="CFCFCF"/>
              <w:right w:val="single" w:sz="5" w:space="0" w:color="CFCFCF"/>
            </w:tcBorders>
          </w:tcPr>
          <w:p w14:paraId="290EDA5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9DB06D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2014E" w14:textId="77777777" w:rsidR="00CD7126" w:rsidRDefault="00000000">
            <w:pPr>
              <w:spacing w:after="20"/>
              <w:ind w:left="20"/>
              <w:jc w:val="both"/>
            </w:pPr>
            <w:r>
              <w:rPr>
                <w:color w:val="000000"/>
                <w:sz w:val="20"/>
              </w:rPr>
              <w:t xml:space="preserve"> Согласования размещения предприятий и других сооружений, а также условий производства строительных и других работ на водных объектах, водоохранных зонах и полосах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8E4B4"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220A9F4A" w14:textId="77777777" w:rsidR="00CD7126" w:rsidRDefault="00CD7126"/>
        </w:tc>
      </w:tr>
      <w:tr w:rsidR="00CD7126" w14:paraId="44D456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8590CA" w14:textId="77777777" w:rsidR="00CD7126" w:rsidRDefault="00000000">
            <w:pPr>
              <w:spacing w:after="20"/>
              <w:ind w:left="20"/>
              <w:jc w:val="both"/>
            </w:pPr>
            <w:r>
              <w:rPr>
                <w:color w:val="000000"/>
                <w:sz w:val="20"/>
              </w:rPr>
              <w:t>652.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06243" w14:textId="77777777" w:rsidR="00CD7126" w:rsidRDefault="00000000">
            <w:pPr>
              <w:spacing w:after="20"/>
              <w:ind w:left="20"/>
              <w:jc w:val="both"/>
            </w:pPr>
            <w:r>
              <w:rPr>
                <w:color w:val="000000"/>
                <w:sz w:val="20"/>
              </w:rPr>
              <w:t>01202002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9665C2" w14:textId="77777777" w:rsidR="00CD7126" w:rsidRDefault="00000000">
            <w:pPr>
              <w:spacing w:after="20"/>
              <w:ind w:left="20"/>
              <w:jc w:val="both"/>
            </w:pPr>
            <w:r>
              <w:rPr>
                <w:color w:val="000000"/>
                <w:sz w:val="20"/>
              </w:rPr>
              <w:t>Согласование удельных норм водопотребления и водоотведения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A668B" w14:textId="77777777" w:rsidR="00CD7126" w:rsidRDefault="00CD7126">
            <w:pPr>
              <w:spacing w:after="20"/>
              <w:ind w:left="20"/>
              <w:jc w:val="both"/>
            </w:pPr>
          </w:p>
          <w:p w14:paraId="15CCBCA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6D9766"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60A43"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регулирования использования водного фонда" приказ исполняющего обязанности Министра экологии, геологии и природных ресурсов Республики Казахстан от 11 сентября 2020 года № 216. Зарегистрирован в Реестре государственной регистрации нормативных правовых актов Республики Казахстан № 21194.</w:t>
            </w:r>
          </w:p>
        </w:tc>
      </w:tr>
      <w:tr w:rsidR="00CD7126" w14:paraId="0ED5C61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0836A3" w14:textId="77777777" w:rsidR="00CD7126" w:rsidRDefault="00000000">
            <w:pPr>
              <w:spacing w:after="20"/>
              <w:ind w:left="20"/>
              <w:jc w:val="both"/>
            </w:pPr>
            <w:r>
              <w:rPr>
                <w:color w:val="000000"/>
                <w:sz w:val="20"/>
              </w:rPr>
              <w:t>653.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24CA87" w14:textId="77777777" w:rsidR="00CD7126" w:rsidRDefault="00000000">
            <w:pPr>
              <w:spacing w:after="20"/>
              <w:ind w:left="20"/>
              <w:jc w:val="both"/>
            </w:pPr>
            <w:r>
              <w:rPr>
                <w:color w:val="000000"/>
                <w:sz w:val="20"/>
              </w:rPr>
              <w:t>01202003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7A898A" w14:textId="77777777" w:rsidR="00CD7126" w:rsidRDefault="00000000">
            <w:pPr>
              <w:spacing w:after="20"/>
              <w:ind w:left="20"/>
              <w:jc w:val="both"/>
            </w:pPr>
            <w:r>
              <w:rPr>
                <w:color w:val="000000"/>
                <w:sz w:val="20"/>
              </w:rPr>
              <w:t>Разрешение на специальное водопользование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B4D93" w14:textId="77777777" w:rsidR="00CD7126" w:rsidRDefault="00000000">
            <w:pPr>
              <w:spacing w:after="20"/>
              <w:ind w:left="20"/>
              <w:jc w:val="both"/>
            </w:pPr>
            <w:r>
              <w:rPr>
                <w:color w:val="000000"/>
                <w:sz w:val="20"/>
              </w:rPr>
              <w:t>Разрешение на специальное водопользование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BBD19"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F22081"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регулирования использования водного фонда" приказ исполняющего обязанности Министра экологии, геологии и природных ресурсов Республики Казахстан от 11 сентября 2020 года № 216. Зарегистрирован в Реестре государственной регистрации нормативных правовых актов Республики Казахстан № 21194.</w:t>
            </w:r>
          </w:p>
        </w:tc>
      </w:tr>
      <w:tr w:rsidR="00CD7126" w14:paraId="023900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D0FF0" w14:textId="77777777" w:rsidR="00CD7126" w:rsidRDefault="00000000">
            <w:pPr>
              <w:spacing w:after="20"/>
              <w:ind w:left="20"/>
              <w:jc w:val="both"/>
            </w:pPr>
            <w:r>
              <w:rPr>
                <w:color w:val="000000"/>
                <w:sz w:val="20"/>
              </w:rPr>
              <w:t>654.</w:t>
            </w:r>
          </w:p>
        </w:tc>
        <w:tc>
          <w:tcPr>
            <w:tcW w:w="1230" w:type="dxa"/>
            <w:vMerge/>
            <w:tcBorders>
              <w:top w:val="nil"/>
              <w:left w:val="single" w:sz="5" w:space="0" w:color="CFCFCF"/>
              <w:bottom w:val="single" w:sz="5" w:space="0" w:color="CFCFCF"/>
              <w:right w:val="single" w:sz="5" w:space="0" w:color="CFCFCF"/>
            </w:tcBorders>
          </w:tcPr>
          <w:p w14:paraId="07F92AC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EADDC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BBC37" w14:textId="77777777" w:rsidR="00CD7126" w:rsidRDefault="00000000">
            <w:pPr>
              <w:spacing w:after="20"/>
              <w:ind w:left="20"/>
              <w:jc w:val="both"/>
            </w:pPr>
            <w:r>
              <w:rPr>
                <w:color w:val="000000"/>
                <w:sz w:val="20"/>
              </w:rPr>
              <w:t>Разрешение, связанное с использованием водных объектов для целей гидроэнергетики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07368"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FD8260F" w14:textId="77777777" w:rsidR="00CD7126" w:rsidRDefault="00CD7126"/>
        </w:tc>
      </w:tr>
      <w:tr w:rsidR="00CD7126" w14:paraId="4C122B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268E0" w14:textId="77777777" w:rsidR="00CD7126" w:rsidRDefault="00000000">
            <w:pPr>
              <w:spacing w:after="20"/>
              <w:ind w:left="20"/>
              <w:jc w:val="both"/>
            </w:pPr>
            <w:r>
              <w:rPr>
                <w:color w:val="000000"/>
                <w:sz w:val="20"/>
              </w:rPr>
              <w:t>655.</w:t>
            </w:r>
          </w:p>
        </w:tc>
        <w:tc>
          <w:tcPr>
            <w:tcW w:w="1230" w:type="dxa"/>
            <w:vMerge/>
            <w:tcBorders>
              <w:top w:val="nil"/>
              <w:left w:val="single" w:sz="5" w:space="0" w:color="CFCFCF"/>
              <w:bottom w:val="single" w:sz="5" w:space="0" w:color="CFCFCF"/>
              <w:right w:val="single" w:sz="5" w:space="0" w:color="CFCFCF"/>
            </w:tcBorders>
          </w:tcPr>
          <w:p w14:paraId="403E47E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05909F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E0002D" w14:textId="77777777" w:rsidR="00CD7126" w:rsidRDefault="00000000">
            <w:pPr>
              <w:spacing w:after="20"/>
              <w:ind w:left="20"/>
              <w:jc w:val="both"/>
            </w:pPr>
            <w:r>
              <w:rPr>
                <w:color w:val="000000"/>
                <w:sz w:val="20"/>
              </w:rPr>
              <w:t>Разрешение, связанное с использованием поверхностных водных объектов без изъятия воды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3A812"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E039FB1" w14:textId="77777777" w:rsidR="00CD7126" w:rsidRDefault="00CD7126"/>
        </w:tc>
      </w:tr>
      <w:tr w:rsidR="00CD7126" w14:paraId="66EE3E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71F86" w14:textId="77777777" w:rsidR="00CD7126" w:rsidRDefault="00000000">
            <w:pPr>
              <w:spacing w:after="20"/>
              <w:ind w:left="20"/>
              <w:jc w:val="both"/>
            </w:pPr>
            <w:r>
              <w:rPr>
                <w:color w:val="000000"/>
                <w:sz w:val="20"/>
              </w:rPr>
              <w:t>656.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1381D" w14:textId="77777777" w:rsidR="00CD7126" w:rsidRDefault="00000000">
            <w:pPr>
              <w:spacing w:after="20"/>
              <w:ind w:left="20"/>
              <w:jc w:val="both"/>
            </w:pPr>
            <w:r>
              <w:rPr>
                <w:color w:val="000000"/>
                <w:sz w:val="20"/>
              </w:rPr>
              <w:t>01202004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7281B0" w14:textId="77777777" w:rsidR="00CD7126" w:rsidRDefault="00000000">
            <w:pPr>
              <w:spacing w:after="20"/>
              <w:ind w:left="20"/>
              <w:jc w:val="both"/>
            </w:pPr>
            <w:r>
              <w:rPr>
                <w:color w:val="000000"/>
                <w:sz w:val="20"/>
              </w:rPr>
              <w:t>Выдача путевки на проведение любительского (спортивного) рыболовства, разрешаемого для нужд местного населения, проживающего в охранной зоне Маркакольского государственного природного заповедника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5E58D" w14:textId="77777777" w:rsidR="00CD7126" w:rsidRDefault="00CD7126">
            <w:pPr>
              <w:spacing w:after="20"/>
              <w:ind w:left="20"/>
              <w:jc w:val="both"/>
            </w:pPr>
          </w:p>
          <w:p w14:paraId="2CA416E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097F5"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25045"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путевки на проведение любительского (спортивного) рыболовства, разрешаемого для нужд местного населения, проживающего в охранной зоне Маркакольского государственного природного заповедника" Приказ Министра экологии, геологии и природных ресурсов Республики Казахстан от 20 октября 2021 года № 413. Зарегистрирован в Министерстве юстиции Республики Казахстан 21 октября 2021 года № 24835.</w:t>
            </w:r>
          </w:p>
        </w:tc>
      </w:tr>
      <w:tr w:rsidR="00CD7126" w14:paraId="1D65AE6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979B4" w14:textId="77777777" w:rsidR="00CD7126" w:rsidRDefault="00000000">
            <w:pPr>
              <w:spacing w:after="20"/>
              <w:ind w:left="20"/>
              <w:jc w:val="both"/>
            </w:pPr>
            <w:r>
              <w:rPr>
                <w:color w:val="000000"/>
                <w:sz w:val="20"/>
              </w:rPr>
              <w:t>657.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ECC34" w14:textId="77777777" w:rsidR="00CD7126" w:rsidRDefault="00000000">
            <w:pPr>
              <w:spacing w:after="20"/>
              <w:ind w:left="20"/>
              <w:jc w:val="both"/>
            </w:pPr>
            <w:r>
              <w:rPr>
                <w:color w:val="000000"/>
                <w:sz w:val="20"/>
              </w:rPr>
              <w:t>01202005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CAA3F" w14:textId="77777777" w:rsidR="00CD7126" w:rsidRDefault="00000000">
            <w:pPr>
              <w:spacing w:after="20"/>
              <w:ind w:left="20"/>
              <w:jc w:val="both"/>
            </w:pPr>
            <w:r>
              <w:rPr>
                <w:color w:val="000000"/>
                <w:sz w:val="20"/>
              </w:rPr>
              <w:t>Согласование режима судоходства в запретный для рыболовства нерестовый период, а также в запретных для рыболовства водоемах и (или) участках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C3E68" w14:textId="77777777" w:rsidR="00CD7126" w:rsidRDefault="00CD7126">
            <w:pPr>
              <w:spacing w:after="20"/>
              <w:ind w:left="20"/>
              <w:jc w:val="both"/>
            </w:pPr>
          </w:p>
          <w:p w14:paraId="71B2D7A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7DA29"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95599" w14:textId="77777777" w:rsidR="00CD7126" w:rsidRDefault="00000000">
            <w:pPr>
              <w:spacing w:after="20"/>
              <w:ind w:left="20"/>
              <w:jc w:val="both"/>
            </w:pPr>
            <w:r>
              <w:rPr>
                <w:color w:val="000000"/>
                <w:sz w:val="20"/>
              </w:rPr>
              <w:t xml:space="preserve"> "Об утверждении Правил движения водного транспорта в запретный для рыболовства нерестовый период, а также в запретных для рыболовства водоемах и (или) участках" Приказ Министра охраны окружающей среды Республики Казахстан от 16 октября 2013 года № 313-Ө. Зарегистрирован в Реестре государственной регистрации нормативных правовых актов № 8918.</w:t>
            </w:r>
          </w:p>
        </w:tc>
      </w:tr>
      <w:tr w:rsidR="00CD7126" w14:paraId="4C3573F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E0FE8F" w14:textId="77777777" w:rsidR="00CD7126" w:rsidRDefault="00000000">
            <w:pPr>
              <w:spacing w:after="20"/>
              <w:ind w:left="20"/>
              <w:jc w:val="both"/>
            </w:pPr>
            <w:r>
              <w:rPr>
                <w:color w:val="000000"/>
                <w:sz w:val="20"/>
              </w:rPr>
              <w:t>658.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29CED" w14:textId="77777777" w:rsidR="00CD7126" w:rsidRDefault="00000000">
            <w:pPr>
              <w:spacing w:after="20"/>
              <w:ind w:left="20"/>
              <w:jc w:val="both"/>
            </w:pPr>
            <w:r>
              <w:rPr>
                <w:color w:val="000000"/>
                <w:sz w:val="20"/>
              </w:rPr>
              <w:t>01202006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AF5EE" w14:textId="77777777" w:rsidR="00CD7126" w:rsidRDefault="00000000">
            <w:pPr>
              <w:spacing w:after="20"/>
              <w:ind w:left="20"/>
              <w:jc w:val="both"/>
            </w:pPr>
            <w:r>
              <w:rPr>
                <w:color w:val="000000"/>
                <w:sz w:val="20"/>
              </w:rPr>
              <w:t>Согласование водоохранных мероприятий, направленных на предотвращение водных объектов от истощения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99063" w14:textId="77777777" w:rsidR="00CD7126" w:rsidRDefault="00CD7126">
            <w:pPr>
              <w:spacing w:after="20"/>
              <w:ind w:left="20"/>
              <w:jc w:val="both"/>
            </w:pPr>
          </w:p>
          <w:p w14:paraId="4185198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30474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C1BD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геологии и пользования водными ресурсами" приказ исполняющего обязанности Министра экологии, геологии и природных ресурсов Республики Казахстан от 22 мая 2020 года № 117. Зарегистрирован в Реестре государственной регистрации нормативных правовых актов № 20723.</w:t>
            </w:r>
          </w:p>
        </w:tc>
      </w:tr>
      <w:tr w:rsidR="00CD7126" w14:paraId="40782A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E37D9" w14:textId="77777777" w:rsidR="00CD7126" w:rsidRDefault="00000000">
            <w:pPr>
              <w:spacing w:after="20"/>
              <w:ind w:left="20"/>
              <w:jc w:val="both"/>
            </w:pPr>
            <w:r>
              <w:rPr>
                <w:color w:val="000000"/>
                <w:sz w:val="20"/>
              </w:rPr>
              <w:t>659.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1625C" w14:textId="77777777" w:rsidR="00CD7126" w:rsidRDefault="00000000">
            <w:pPr>
              <w:spacing w:after="20"/>
              <w:ind w:left="20"/>
              <w:jc w:val="both"/>
            </w:pPr>
            <w:r>
              <w:rPr>
                <w:color w:val="000000"/>
                <w:sz w:val="20"/>
              </w:rPr>
              <w:t>01202007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475E28" w14:textId="77777777" w:rsidR="00CD7126" w:rsidRDefault="00000000">
            <w:pPr>
              <w:spacing w:after="20"/>
              <w:ind w:left="20"/>
              <w:jc w:val="both"/>
            </w:pPr>
            <w:r>
              <w:rPr>
                <w:color w:val="000000"/>
                <w:sz w:val="20"/>
              </w:rPr>
              <w:t>Выдача заключения на строительство, реконструкцию (расширение, модернизацию, техническое перевооружение, перепрофилирование), эксплуатацию, консервацию, ликвидацию (постутилизацию) объектов, влияющих на состояние водных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3EC63" w14:textId="77777777" w:rsidR="00CD7126" w:rsidRDefault="00CD7126">
            <w:pPr>
              <w:spacing w:after="20"/>
              <w:ind w:left="20"/>
              <w:jc w:val="both"/>
            </w:pPr>
          </w:p>
          <w:p w14:paraId="75C0733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122B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D3AD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геологии и пользования водными ресурсами" приказ исполняющего обязанности Министра экологии, геологии и природных ресурсов Республики Казахстан от 22 мая 2020 года № 117. Зарегистрирован в Реестре государственной регистрации нормативных правовых актов № 20723.</w:t>
            </w:r>
          </w:p>
        </w:tc>
      </w:tr>
      <w:tr w:rsidR="00CD7126" w14:paraId="3FC163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8C73E" w14:textId="77777777" w:rsidR="00CD7126" w:rsidRDefault="00000000">
            <w:pPr>
              <w:spacing w:after="20"/>
              <w:ind w:left="20"/>
              <w:jc w:val="both"/>
            </w:pPr>
            <w:r>
              <w:rPr>
                <w:color w:val="000000"/>
                <w:sz w:val="20"/>
              </w:rPr>
              <w:t>660.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0846B" w14:textId="77777777" w:rsidR="00CD7126" w:rsidRDefault="00000000">
            <w:pPr>
              <w:spacing w:after="20"/>
              <w:ind w:left="20"/>
              <w:jc w:val="both"/>
            </w:pPr>
            <w:r>
              <w:rPr>
                <w:color w:val="000000"/>
                <w:sz w:val="20"/>
              </w:rPr>
              <w:t>01202008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74D01E" w14:textId="77777777" w:rsidR="00CD7126" w:rsidRDefault="00000000">
            <w:pPr>
              <w:spacing w:after="20"/>
              <w:ind w:left="20"/>
              <w:jc w:val="both"/>
            </w:pPr>
            <w:r>
              <w:rPr>
                <w:color w:val="000000"/>
                <w:sz w:val="20"/>
              </w:rPr>
              <w:t>Аттестация организаций на право проведения работ в области безопасности плотин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0E12C" w14:textId="77777777" w:rsidR="00CD7126" w:rsidRDefault="00CD7126">
            <w:pPr>
              <w:spacing w:after="20"/>
              <w:ind w:left="20"/>
              <w:jc w:val="both"/>
            </w:pPr>
          </w:p>
          <w:p w14:paraId="79AB196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A0B50"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90CAD1"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регулирования использования водного фонда" приказ исполняющего обязанности Министра экологии, геологии и природных ресурсов Республики Казахстан от 11 сентября 2020 года № 216. Зарегистрирован в Реестре государственной регистрации нормативных правовых актов № 21194.</w:t>
            </w:r>
          </w:p>
        </w:tc>
      </w:tr>
      <w:tr w:rsidR="00CD7126" w14:paraId="79AD64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1BD26C" w14:textId="77777777" w:rsidR="00CD7126" w:rsidRDefault="00000000">
            <w:pPr>
              <w:spacing w:after="20"/>
              <w:ind w:left="20"/>
              <w:jc w:val="both"/>
            </w:pPr>
            <w:r>
              <w:rPr>
                <w:color w:val="000000"/>
                <w:sz w:val="20"/>
              </w:rPr>
              <w:t>661.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4831A" w14:textId="77777777" w:rsidR="00CD7126" w:rsidRDefault="00000000">
            <w:pPr>
              <w:spacing w:after="20"/>
              <w:ind w:left="20"/>
              <w:jc w:val="both"/>
            </w:pPr>
            <w:r>
              <w:rPr>
                <w:color w:val="000000"/>
                <w:sz w:val="20"/>
              </w:rPr>
              <w:t>01202009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65EAE" w14:textId="77777777" w:rsidR="00CD7126" w:rsidRDefault="00000000">
            <w:pPr>
              <w:spacing w:after="20"/>
              <w:ind w:left="20"/>
              <w:jc w:val="both"/>
            </w:pPr>
            <w:r>
              <w:rPr>
                <w:color w:val="000000"/>
                <w:sz w:val="20"/>
              </w:rPr>
              <w:t>Регистрация декларации безопасности плотины для присвоения регистрационных шифров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6AF1B6" w14:textId="77777777" w:rsidR="00CD7126" w:rsidRDefault="00CD7126">
            <w:pPr>
              <w:spacing w:after="20"/>
              <w:ind w:left="20"/>
              <w:jc w:val="both"/>
            </w:pPr>
          </w:p>
          <w:p w14:paraId="7EC784F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409BD"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6642A"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регулирования использования водного фонда" приказ исполняющего обязанности Министра экологии, геологии и природных ресурсов Республики Казахстан от 11 сентября 2020 года № 216. Зарегистрирован в Реестре государственной регистрации нормативных правовых актов № 21194.</w:t>
            </w:r>
          </w:p>
        </w:tc>
      </w:tr>
      <w:tr w:rsidR="00CD7126" w14:paraId="60D853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E989D7" w14:textId="77777777" w:rsidR="00CD7126" w:rsidRDefault="00000000">
            <w:pPr>
              <w:spacing w:after="20"/>
              <w:ind w:left="20"/>
              <w:jc w:val="both"/>
            </w:pPr>
            <w:r>
              <w:rPr>
                <w:color w:val="000000"/>
                <w:sz w:val="20"/>
              </w:rPr>
              <w:t>662.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9AF16" w14:textId="77777777" w:rsidR="00CD7126" w:rsidRDefault="00000000">
            <w:pPr>
              <w:spacing w:after="20"/>
              <w:ind w:left="20"/>
              <w:jc w:val="both"/>
            </w:pPr>
            <w:r>
              <w:rPr>
                <w:color w:val="000000"/>
                <w:sz w:val="20"/>
              </w:rPr>
              <w:t>01202010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E9864" w14:textId="77777777" w:rsidR="00CD7126" w:rsidRDefault="00000000">
            <w:pPr>
              <w:spacing w:after="20"/>
              <w:ind w:left="20"/>
              <w:jc w:val="both"/>
            </w:pPr>
            <w:r>
              <w:rPr>
                <w:color w:val="000000"/>
                <w:sz w:val="20"/>
              </w:rPr>
              <w:t>Пломбирование приборов учета вод, устанавливаемых на сооружениях или устройствах по забору или сбросу вод физическими и юридическими лицами, осуществляющими право специального водопользования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48ED0C" w14:textId="77777777" w:rsidR="00CD7126" w:rsidRDefault="00CD7126">
            <w:pPr>
              <w:spacing w:after="20"/>
              <w:ind w:left="20"/>
              <w:jc w:val="both"/>
            </w:pPr>
          </w:p>
          <w:p w14:paraId="2BBAD27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897F7"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5AA0D1"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регулирования использования водного фонда" приказ исполняющего обязанности Министра экологии, геологии и природных ресурсов Республики Казахстан от 11 сентября 2020 года № 216. Зарегистрирован в Реестре государственной регистрации нормативных правовых актов № 21194.</w:t>
            </w:r>
          </w:p>
        </w:tc>
      </w:tr>
      <w:tr w:rsidR="00CD7126" w14:paraId="7F9AF1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0222A" w14:textId="77777777" w:rsidR="00CD7126" w:rsidRDefault="00000000">
            <w:pPr>
              <w:spacing w:after="20"/>
              <w:ind w:left="20"/>
              <w:jc w:val="both"/>
            </w:pPr>
            <w:r>
              <w:rPr>
                <w:color w:val="000000"/>
                <w:sz w:val="20"/>
              </w:rPr>
              <w:t>663.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B962E" w14:textId="77777777" w:rsidR="00CD7126" w:rsidRDefault="00000000">
            <w:pPr>
              <w:spacing w:after="20"/>
              <w:ind w:left="20"/>
              <w:jc w:val="both"/>
            </w:pPr>
            <w:r>
              <w:rPr>
                <w:color w:val="000000"/>
                <w:sz w:val="20"/>
              </w:rPr>
              <w:t>01202011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D0BEC" w14:textId="77777777" w:rsidR="00CD7126" w:rsidRDefault="00000000">
            <w:pPr>
              <w:spacing w:after="20"/>
              <w:ind w:left="20"/>
              <w:jc w:val="both"/>
            </w:pPr>
            <w:r>
              <w:rPr>
                <w:color w:val="000000"/>
                <w:sz w:val="20"/>
              </w:rPr>
              <w:t>Субсидирование повышения продуктивности и качества продукции аквакультуры (рыбоводства), а также развития племенного рыбоводства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F32D4" w14:textId="77777777" w:rsidR="00CD7126" w:rsidRDefault="00CD7126">
            <w:pPr>
              <w:spacing w:after="20"/>
              <w:ind w:left="20"/>
              <w:jc w:val="both"/>
            </w:pPr>
          </w:p>
          <w:p w14:paraId="1ACDBD8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D3EC2"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D7A55" w14:textId="77777777" w:rsidR="00CD7126" w:rsidRDefault="00000000">
            <w:pPr>
              <w:spacing w:after="20"/>
              <w:ind w:left="20"/>
              <w:jc w:val="both"/>
            </w:pPr>
            <w:r>
              <w:rPr>
                <w:color w:val="000000"/>
                <w:sz w:val="20"/>
              </w:rPr>
              <w:t xml:space="preserve"> "Об утверждении Правил субсидирования повышения продуктивности и качества продукции аквакультуры (рыбоводства), а также развития племенного рыбоводства" Приказ Министра экологии, геологии и природных ресурсов Республики Казахстан от 24 мая 2022 года № 180. Зарегистрирован в Министерстве юстиции Республики Казахстан 24 мая 2022 года № 28188.</w:t>
            </w:r>
          </w:p>
        </w:tc>
      </w:tr>
      <w:tr w:rsidR="00CD7126" w14:paraId="348EF8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65DC5" w14:textId="77777777" w:rsidR="00CD7126" w:rsidRDefault="00000000">
            <w:pPr>
              <w:spacing w:after="20"/>
              <w:ind w:left="20"/>
              <w:jc w:val="both"/>
            </w:pPr>
            <w:r>
              <w:rPr>
                <w:color w:val="000000"/>
                <w:sz w:val="20"/>
              </w:rPr>
              <w:t>664.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E844E1" w14:textId="77777777" w:rsidR="00CD7126" w:rsidRDefault="00000000">
            <w:pPr>
              <w:spacing w:after="20"/>
              <w:ind w:left="20"/>
              <w:jc w:val="both"/>
            </w:pPr>
            <w:r>
              <w:rPr>
                <w:color w:val="000000"/>
                <w:sz w:val="20"/>
              </w:rPr>
              <w:t>01202012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A73E62" w14:textId="77777777" w:rsidR="00CD7126" w:rsidRDefault="00000000">
            <w:pPr>
              <w:spacing w:after="20"/>
              <w:ind w:left="20"/>
              <w:jc w:val="both"/>
            </w:pPr>
            <w:r>
              <w:rPr>
                <w:color w:val="000000"/>
                <w:sz w:val="20"/>
              </w:rPr>
              <w:t>Субсидирование по возмещению части расходов, понесенных субъектом рыбного хозяйства, при инвестиционных вложениях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11CDA" w14:textId="77777777" w:rsidR="00CD7126" w:rsidRDefault="00CD7126">
            <w:pPr>
              <w:spacing w:after="20"/>
              <w:ind w:left="20"/>
              <w:jc w:val="both"/>
            </w:pPr>
          </w:p>
          <w:p w14:paraId="538CBC9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B2406"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11E51A" w14:textId="77777777" w:rsidR="00CD7126" w:rsidRDefault="00000000">
            <w:pPr>
              <w:spacing w:after="20"/>
              <w:ind w:left="20"/>
              <w:jc w:val="both"/>
            </w:pPr>
            <w:r>
              <w:rPr>
                <w:color w:val="000000"/>
                <w:sz w:val="20"/>
              </w:rPr>
              <w:t xml:space="preserve"> "Об утверждении Правил субсидирования по возмещению части расходов, понесенных субъектом рыбного хозяйства, при инвестиционных вложениях" Приказ Министра экологии, геологии и природных ресурсов Республики Казахстан от 14 июня 2022 года № 219. Зарегистрирован в Министерстве юстиции Республики Казахстан 15 июня 2022 года № 28450.</w:t>
            </w:r>
          </w:p>
        </w:tc>
      </w:tr>
      <w:tr w:rsidR="00CD7126" w14:paraId="446EEF9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D04DE" w14:textId="77777777" w:rsidR="00CD7126" w:rsidRDefault="00000000">
            <w:pPr>
              <w:spacing w:after="20"/>
              <w:ind w:left="20"/>
              <w:jc w:val="both"/>
            </w:pPr>
            <w:r>
              <w:rPr>
                <w:color w:val="000000"/>
                <w:sz w:val="20"/>
              </w:rPr>
              <w:t>665.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0B5EE" w14:textId="77777777" w:rsidR="00CD7126" w:rsidRDefault="00000000">
            <w:pPr>
              <w:spacing w:after="20"/>
              <w:ind w:left="20"/>
              <w:jc w:val="both"/>
            </w:pPr>
            <w:r>
              <w:rPr>
                <w:color w:val="000000"/>
                <w:sz w:val="20"/>
              </w:rPr>
              <w:t>01203001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039E9" w14:textId="77777777" w:rsidR="00CD7126" w:rsidRDefault="00000000">
            <w:pPr>
              <w:spacing w:after="20"/>
              <w:ind w:left="20"/>
              <w:jc w:val="both"/>
            </w:pPr>
            <w:r>
              <w:rPr>
                <w:color w:val="000000"/>
                <w:sz w:val="20"/>
              </w:rPr>
              <w:t>Выдача лесорубочного и лесного билета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A804D" w14:textId="77777777" w:rsidR="00CD7126" w:rsidRDefault="00CD7126">
            <w:pPr>
              <w:spacing w:after="20"/>
              <w:ind w:left="20"/>
              <w:jc w:val="both"/>
            </w:pPr>
          </w:p>
          <w:p w14:paraId="79E8EFF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4A1F48"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9EFD79" w14:textId="77777777" w:rsidR="00CD7126" w:rsidRDefault="00000000">
            <w:pPr>
              <w:spacing w:after="20"/>
              <w:ind w:left="20"/>
              <w:jc w:val="both"/>
            </w:pPr>
            <w:r>
              <w:rPr>
                <w:color w:val="000000"/>
                <w:sz w:val="20"/>
              </w:rPr>
              <w:t xml:space="preserve"> "Об утверждении форм лесорубочного билета и лесного билета, правил их учета, хранения, заполнения и выдачи" Приказ Министра сельского хозяйства Республики Казахстан от 26 января 2015 года № 18-02/40. Зарегистрирован в Министерстве юстиции Республики Казахстан 10 апреля 2015 года № 10676.</w:t>
            </w:r>
          </w:p>
        </w:tc>
      </w:tr>
      <w:tr w:rsidR="00CD7126" w14:paraId="32AEB8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A2528" w14:textId="77777777" w:rsidR="00CD7126" w:rsidRDefault="00000000">
            <w:pPr>
              <w:spacing w:after="20"/>
              <w:ind w:left="20"/>
              <w:jc w:val="both"/>
            </w:pPr>
            <w:r>
              <w:rPr>
                <w:color w:val="000000"/>
                <w:sz w:val="20"/>
              </w:rPr>
              <w:t>666.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05D4E" w14:textId="77777777" w:rsidR="00CD7126" w:rsidRDefault="00000000">
            <w:pPr>
              <w:spacing w:after="20"/>
              <w:ind w:left="20"/>
              <w:jc w:val="both"/>
            </w:pPr>
            <w:r>
              <w:rPr>
                <w:color w:val="000000"/>
                <w:sz w:val="20"/>
              </w:rPr>
              <w:t>01203002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2830DB" w14:textId="77777777" w:rsidR="00CD7126" w:rsidRDefault="00000000">
            <w:pPr>
              <w:spacing w:after="20"/>
              <w:ind w:left="20"/>
              <w:jc w:val="both"/>
            </w:pPr>
            <w:r>
              <w:rPr>
                <w:color w:val="000000"/>
                <w:sz w:val="20"/>
              </w:rPr>
              <w:t>Согласование мест строительства объектов, влияющих на состояние и воспроизводство лесов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E7323F" w14:textId="77777777" w:rsidR="00CD7126" w:rsidRDefault="00CD7126">
            <w:pPr>
              <w:spacing w:after="20"/>
              <w:ind w:left="20"/>
              <w:jc w:val="both"/>
            </w:pPr>
          </w:p>
          <w:p w14:paraId="1E7FA2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186B0"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8E250" w14:textId="77777777" w:rsidR="00CD7126" w:rsidRDefault="00000000">
            <w:pPr>
              <w:spacing w:after="20"/>
              <w:ind w:left="20"/>
              <w:jc w:val="both"/>
            </w:pPr>
            <w:r>
              <w:rPr>
                <w:color w:val="000000"/>
                <w:sz w:val="20"/>
              </w:rPr>
              <w:t xml:space="preserve"> "Об утверждении правил оказании государственных услуг в области лесного хозяйства и особо охраняемых природных территорий" приказ Министра экологии, геологии и природных ресурсов Республики Казахстан от 15 июня 2020 года № 143. Зарегистрирован в Реестре государственной регистрации нормативных правовых актов № 20864.</w:t>
            </w:r>
          </w:p>
        </w:tc>
      </w:tr>
      <w:tr w:rsidR="00CD7126" w14:paraId="1A8FF63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5411A" w14:textId="77777777" w:rsidR="00CD7126" w:rsidRDefault="00000000">
            <w:pPr>
              <w:spacing w:after="20"/>
              <w:ind w:left="20"/>
              <w:jc w:val="both"/>
            </w:pPr>
            <w:r>
              <w:rPr>
                <w:color w:val="000000"/>
                <w:sz w:val="20"/>
              </w:rPr>
              <w:t>667.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F6730" w14:textId="77777777" w:rsidR="00CD7126" w:rsidRDefault="00000000">
            <w:pPr>
              <w:spacing w:after="20"/>
              <w:ind w:left="20"/>
              <w:jc w:val="both"/>
            </w:pPr>
            <w:r>
              <w:rPr>
                <w:color w:val="000000"/>
                <w:sz w:val="20"/>
              </w:rPr>
              <w:t>01203003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66B7D" w14:textId="77777777" w:rsidR="00CD7126" w:rsidRDefault="00000000">
            <w:pPr>
              <w:spacing w:after="20"/>
              <w:ind w:left="20"/>
              <w:jc w:val="both"/>
            </w:pPr>
            <w:r>
              <w:rPr>
                <w:color w:val="000000"/>
                <w:sz w:val="20"/>
              </w:rPr>
              <w:t>Согласование на проведение в государственном лесном фонде работ, не связанных с ведением лесного хозяйства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66617" w14:textId="77777777" w:rsidR="00CD7126" w:rsidRDefault="00CD7126">
            <w:pPr>
              <w:spacing w:after="20"/>
              <w:ind w:left="20"/>
              <w:jc w:val="both"/>
            </w:pPr>
          </w:p>
          <w:p w14:paraId="48B7455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CE5CA"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84A87" w14:textId="77777777" w:rsidR="00CD7126" w:rsidRDefault="00000000">
            <w:pPr>
              <w:spacing w:after="20"/>
              <w:ind w:left="20"/>
              <w:jc w:val="both"/>
            </w:pPr>
            <w:r>
              <w:rPr>
                <w:color w:val="000000"/>
                <w:sz w:val="20"/>
              </w:rPr>
              <w:t xml:space="preserve"> "Об утверждении правил оказании государственных услуг в области лесного хозяйства и особо охраняемых природных территорий" приказ Министра экологии, геологии и природных ресурсов Республики Казахстан от 15 июня 2020 года № 143. Зарегистрирован в Реестре государственной регистрации нормативных правовых актов № 20864.</w:t>
            </w:r>
          </w:p>
        </w:tc>
      </w:tr>
      <w:tr w:rsidR="00CD7126" w14:paraId="60780E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52EF1" w14:textId="77777777" w:rsidR="00CD7126" w:rsidRDefault="00000000">
            <w:pPr>
              <w:spacing w:after="20"/>
              <w:ind w:left="20"/>
              <w:jc w:val="both"/>
            </w:pPr>
            <w:r>
              <w:rPr>
                <w:color w:val="000000"/>
                <w:sz w:val="20"/>
              </w:rPr>
              <w:t>668.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6854E" w14:textId="77777777" w:rsidR="00CD7126" w:rsidRDefault="00000000">
            <w:pPr>
              <w:spacing w:after="20"/>
              <w:ind w:left="20"/>
              <w:jc w:val="both"/>
            </w:pPr>
            <w:r>
              <w:rPr>
                <w:color w:val="000000"/>
                <w:sz w:val="20"/>
              </w:rPr>
              <w:t>01203004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4CC30" w14:textId="77777777" w:rsidR="00CD7126" w:rsidRDefault="00000000">
            <w:pPr>
              <w:spacing w:after="20"/>
              <w:ind w:left="20"/>
              <w:jc w:val="both"/>
            </w:pPr>
            <w:r>
              <w:rPr>
                <w:color w:val="000000"/>
                <w:sz w:val="20"/>
              </w:rPr>
              <w:t>Возмещение расходов на закладку и выращивание плантаций быстрорастущих древесных и кустарниковых пород, создание и развитие частных лесных питомников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CA38E2" w14:textId="77777777" w:rsidR="00CD7126" w:rsidRDefault="00CD7126">
            <w:pPr>
              <w:spacing w:after="20"/>
              <w:ind w:left="20"/>
              <w:jc w:val="both"/>
            </w:pPr>
          </w:p>
          <w:p w14:paraId="51F522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290300"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4F781" w14:textId="77777777" w:rsidR="00CD7126" w:rsidRDefault="00000000">
            <w:pPr>
              <w:spacing w:after="20"/>
              <w:ind w:left="20"/>
              <w:jc w:val="both"/>
            </w:pPr>
            <w:r>
              <w:rPr>
                <w:color w:val="000000"/>
                <w:sz w:val="20"/>
              </w:rPr>
              <w:t xml:space="preserve"> "Об утверждении Правил возмещения расходов на закладку и выращивание плантаций быстрорастущих древесных и кустарниковых пород, создание и развитие частных лесных питомников" приказ исполняющего обязанности Министра сельского хозяйства Республики Казахстан от 27 февраля 2015 года № 18-02/169. Зарегистрирован в Реестре государственной регистрации нормативных правовых актов № 11633.</w:t>
            </w:r>
          </w:p>
        </w:tc>
      </w:tr>
      <w:tr w:rsidR="00CD7126" w14:paraId="1F2ADE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83106" w14:textId="77777777" w:rsidR="00CD7126" w:rsidRDefault="00000000">
            <w:pPr>
              <w:spacing w:after="20"/>
              <w:ind w:left="20"/>
              <w:jc w:val="both"/>
            </w:pPr>
            <w:r>
              <w:rPr>
                <w:color w:val="000000"/>
                <w:sz w:val="20"/>
              </w:rPr>
              <w:t>669.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DA9B8" w14:textId="77777777" w:rsidR="00CD7126" w:rsidRDefault="00000000">
            <w:pPr>
              <w:spacing w:after="20"/>
              <w:ind w:left="20"/>
              <w:jc w:val="both"/>
            </w:pPr>
            <w:r>
              <w:rPr>
                <w:color w:val="000000"/>
                <w:sz w:val="20"/>
              </w:rPr>
              <w:t>01204001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34B91C" w14:textId="77777777" w:rsidR="00CD7126" w:rsidRDefault="00000000">
            <w:pPr>
              <w:spacing w:after="20"/>
              <w:ind w:left="20"/>
              <w:jc w:val="both"/>
            </w:pPr>
            <w:r>
              <w:rPr>
                <w:color w:val="000000"/>
                <w:sz w:val="20"/>
              </w:rPr>
              <w:t>Выдача административным органом разрешений на импорт на территорию Республики Казахстан, экспорт и (или) реэкспорт с территории Республики Казахстан видов животных, подпадающих под действие Конвенции о международной торговле видами дикой фауны и флоры, находящимися под угрозой исчезновения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E22AA" w14:textId="77777777" w:rsidR="00CD7126" w:rsidRDefault="00CD7126">
            <w:pPr>
              <w:spacing w:after="20"/>
              <w:ind w:left="20"/>
              <w:jc w:val="both"/>
            </w:pPr>
          </w:p>
          <w:p w14:paraId="2E74B62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C4983"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CF68B" w14:textId="77777777" w:rsidR="00CD7126" w:rsidRDefault="00000000">
            <w:pPr>
              <w:spacing w:after="20"/>
              <w:ind w:left="20"/>
              <w:jc w:val="both"/>
            </w:pPr>
            <w:r>
              <w:rPr>
                <w:color w:val="000000"/>
                <w:sz w:val="20"/>
              </w:rPr>
              <w:t xml:space="preserve"> "Об утверждении Правил выдачи административным органом разрешений на ввоз на территорию Республики Казахстан и вывоз с территории Республики Казахстан видов животных, подпадающих под действие Конвенции о международной торговле видами дикой фауны и флоры, находящимися под угрозой исчезновения" приказ исполняющего обязанности Министра сельского хозяйства Республики Казахстан от 27 февраля 2015 года № 18-03/143. Зарегистрирован в Реестре государственной регистрации нормативных правовых актов № 11935.</w:t>
            </w:r>
          </w:p>
        </w:tc>
      </w:tr>
      <w:tr w:rsidR="00CD7126" w14:paraId="20060C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E7FAC" w14:textId="77777777" w:rsidR="00CD7126" w:rsidRDefault="00000000">
            <w:pPr>
              <w:spacing w:after="20"/>
              <w:ind w:left="20"/>
              <w:jc w:val="both"/>
            </w:pPr>
            <w:r>
              <w:rPr>
                <w:color w:val="000000"/>
                <w:sz w:val="20"/>
              </w:rPr>
              <w:t>670.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4D2FC" w14:textId="77777777" w:rsidR="00CD7126" w:rsidRDefault="00000000">
            <w:pPr>
              <w:spacing w:after="20"/>
              <w:ind w:left="20"/>
              <w:jc w:val="both"/>
            </w:pPr>
            <w:r>
              <w:rPr>
                <w:color w:val="000000"/>
                <w:sz w:val="20"/>
              </w:rPr>
              <w:t>01204002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EDDCB" w14:textId="77777777" w:rsidR="00CD7126" w:rsidRDefault="00000000">
            <w:pPr>
              <w:spacing w:after="20"/>
              <w:ind w:left="20"/>
              <w:jc w:val="both"/>
            </w:pPr>
            <w:r>
              <w:rPr>
                <w:color w:val="000000"/>
                <w:sz w:val="20"/>
              </w:rPr>
              <w:t>Выдача административным органом разрешений на импорт на территорию Республики Казахстан, экспорт и (или) реэкспорт с территории Республики Казахстан объектов растительного мира, их частей 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FA330" w14:textId="77777777" w:rsidR="00CD7126" w:rsidRDefault="00CD7126">
            <w:pPr>
              <w:spacing w:after="20"/>
              <w:ind w:left="20"/>
              <w:jc w:val="both"/>
            </w:pPr>
          </w:p>
          <w:p w14:paraId="52745EC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3BE52"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93012" w14:textId="77777777" w:rsidR="00CD7126" w:rsidRDefault="00000000">
            <w:pPr>
              <w:spacing w:after="20"/>
              <w:ind w:left="20"/>
              <w:jc w:val="both"/>
            </w:pPr>
            <w:r>
              <w:rPr>
                <w:color w:val="000000"/>
                <w:sz w:val="20"/>
              </w:rPr>
              <w:t xml:space="preserve"> "Об утверждении Правил выдачи административным органом разрешений на импорт на территорию Республики Казахстан, экспорт и (или) реэкспорт с территории Республики Казахстан объектов растительного мира, их частей и дериватов, подпадающих под действие Конвенции о международной торговле видами дикой фауны и флоры, находящимися под угрозой исчезновения" приказ Министра экологии, геологии и природных ресурсов Республики Казахстан от 10 июня 2020 года № 138. Зарегистрирован в Реестре государственной регистрации нормативных правовых актов № 20856.</w:t>
            </w:r>
          </w:p>
        </w:tc>
      </w:tr>
      <w:tr w:rsidR="00CD7126" w14:paraId="6D975B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8ABE2" w14:textId="77777777" w:rsidR="00CD7126" w:rsidRDefault="00000000">
            <w:pPr>
              <w:spacing w:after="20"/>
              <w:ind w:left="20"/>
              <w:jc w:val="both"/>
            </w:pPr>
            <w:r>
              <w:rPr>
                <w:color w:val="000000"/>
                <w:sz w:val="20"/>
              </w:rPr>
              <w:t>671.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B6C52F" w14:textId="77777777" w:rsidR="00CD7126" w:rsidRDefault="00000000">
            <w:pPr>
              <w:spacing w:after="20"/>
              <w:ind w:left="20"/>
              <w:jc w:val="both"/>
            </w:pPr>
            <w:r>
              <w:rPr>
                <w:color w:val="000000"/>
                <w:sz w:val="20"/>
              </w:rPr>
              <w:t>01204003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76BDF" w14:textId="77777777" w:rsidR="00CD7126" w:rsidRDefault="00000000">
            <w:pPr>
              <w:spacing w:after="20"/>
              <w:ind w:left="20"/>
              <w:jc w:val="both"/>
            </w:pPr>
            <w:r>
              <w:rPr>
                <w:color w:val="000000"/>
                <w:sz w:val="20"/>
              </w:rPr>
              <w:t>Выдача разрешения на производство интродукции, реинтродукции и гибридизации животных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23502" w14:textId="77777777" w:rsidR="00CD7126" w:rsidRDefault="00CD7126">
            <w:pPr>
              <w:spacing w:after="20"/>
              <w:ind w:left="20"/>
              <w:jc w:val="both"/>
            </w:pPr>
          </w:p>
          <w:p w14:paraId="2EA8764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D5E14"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EDD29" w14:textId="77777777" w:rsidR="00CD7126" w:rsidRDefault="00000000">
            <w:pPr>
              <w:spacing w:after="20"/>
              <w:ind w:left="20"/>
              <w:jc w:val="both"/>
            </w:pPr>
            <w:r>
              <w:rPr>
                <w:color w:val="000000"/>
                <w:sz w:val="20"/>
              </w:rPr>
              <w:t xml:space="preserve"> "Об утверждении Правил выдачи разрешений на производство интродукции, реинтродукции и гибридизации животных" приказ исполняющего обязанности Министра сельского хозяйства Республики Казахстан от 27 февраля 2015 года № 18-03/153. Зарегистрирован в Реестре государственной регистрации нормативных правовых актов № 11623.</w:t>
            </w:r>
          </w:p>
        </w:tc>
      </w:tr>
      <w:tr w:rsidR="00CD7126" w14:paraId="148EC3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D679A" w14:textId="77777777" w:rsidR="00CD7126" w:rsidRDefault="00000000">
            <w:pPr>
              <w:spacing w:after="20"/>
              <w:ind w:left="20"/>
              <w:jc w:val="both"/>
            </w:pPr>
            <w:r>
              <w:rPr>
                <w:color w:val="000000"/>
                <w:sz w:val="20"/>
              </w:rPr>
              <w:t>672.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C6346" w14:textId="77777777" w:rsidR="00CD7126" w:rsidRDefault="00000000">
            <w:pPr>
              <w:spacing w:after="20"/>
              <w:ind w:left="20"/>
              <w:jc w:val="both"/>
            </w:pPr>
            <w:r>
              <w:rPr>
                <w:color w:val="000000"/>
                <w:sz w:val="20"/>
              </w:rPr>
              <w:t>01204004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95695" w14:textId="77777777" w:rsidR="00CD7126" w:rsidRDefault="00000000">
            <w:pPr>
              <w:spacing w:after="20"/>
              <w:ind w:left="20"/>
              <w:jc w:val="both"/>
            </w:pPr>
            <w:r>
              <w:rPr>
                <w:color w:val="000000"/>
                <w:sz w:val="20"/>
              </w:rPr>
              <w:t>Распределение квот на изъятие объектов животного мира на основании утвержденных лимитов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B9063" w14:textId="77777777" w:rsidR="00CD7126" w:rsidRDefault="00000000">
            <w:pPr>
              <w:spacing w:after="20"/>
              <w:ind w:left="20"/>
              <w:jc w:val="both"/>
            </w:pPr>
            <w:r>
              <w:rPr>
                <w:color w:val="000000"/>
                <w:sz w:val="20"/>
              </w:rPr>
              <w:t>Распределение квот на изъятие видов животных, являющихся объектами охоты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EDBFD"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7A5153" w14:textId="77777777" w:rsidR="00CD7126" w:rsidRDefault="00000000">
            <w:pPr>
              <w:spacing w:after="20"/>
              <w:ind w:left="20"/>
              <w:jc w:val="both"/>
            </w:pPr>
            <w:r>
              <w:rPr>
                <w:color w:val="000000"/>
                <w:sz w:val="20"/>
              </w:rPr>
              <w:t xml:space="preserve"> "Об утверждении Правил распределения квот изъятия объектов животного мира" приказ исполняющего обязанности Министра сельского хозяйства Республики Казахстан от 27 февраля 2015 года № 18-04/149. Зарегистрирован в Реестре государственной регистрации нормативных правовых актов № 10865.</w:t>
            </w:r>
          </w:p>
        </w:tc>
      </w:tr>
      <w:tr w:rsidR="00CD7126" w14:paraId="2FAB80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D69B4" w14:textId="77777777" w:rsidR="00CD7126" w:rsidRDefault="00000000">
            <w:pPr>
              <w:spacing w:after="20"/>
              <w:ind w:left="20"/>
              <w:jc w:val="both"/>
            </w:pPr>
            <w:r>
              <w:rPr>
                <w:color w:val="000000"/>
                <w:sz w:val="20"/>
              </w:rPr>
              <w:t>673.</w:t>
            </w:r>
          </w:p>
        </w:tc>
        <w:tc>
          <w:tcPr>
            <w:tcW w:w="1230" w:type="dxa"/>
            <w:vMerge/>
            <w:tcBorders>
              <w:top w:val="nil"/>
              <w:left w:val="single" w:sz="5" w:space="0" w:color="CFCFCF"/>
              <w:bottom w:val="single" w:sz="5" w:space="0" w:color="CFCFCF"/>
              <w:right w:val="single" w:sz="5" w:space="0" w:color="CFCFCF"/>
            </w:tcBorders>
          </w:tcPr>
          <w:p w14:paraId="6BCCE57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8D217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89987" w14:textId="77777777" w:rsidR="00CD7126" w:rsidRDefault="00000000">
            <w:pPr>
              <w:spacing w:after="20"/>
              <w:ind w:left="20"/>
              <w:jc w:val="both"/>
            </w:pPr>
            <w:r>
              <w:rPr>
                <w:color w:val="000000"/>
                <w:sz w:val="20"/>
              </w:rPr>
              <w:t>Распределение квот на изъятие рыбных ресурсов и других водных животных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36DA10"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4E5861C4" w14:textId="77777777" w:rsidR="00CD7126" w:rsidRDefault="00CD7126"/>
        </w:tc>
      </w:tr>
      <w:tr w:rsidR="00CD7126" w14:paraId="0F30A6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77632C" w14:textId="77777777" w:rsidR="00CD7126" w:rsidRDefault="00000000">
            <w:pPr>
              <w:spacing w:after="20"/>
              <w:ind w:left="20"/>
              <w:jc w:val="both"/>
            </w:pPr>
            <w:r>
              <w:rPr>
                <w:color w:val="000000"/>
                <w:sz w:val="20"/>
              </w:rPr>
              <w:t>674.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480E0" w14:textId="77777777" w:rsidR="00CD7126" w:rsidRDefault="00000000">
            <w:pPr>
              <w:spacing w:after="20"/>
              <w:ind w:left="20"/>
              <w:jc w:val="both"/>
            </w:pPr>
            <w:r>
              <w:rPr>
                <w:color w:val="000000"/>
                <w:sz w:val="20"/>
              </w:rPr>
              <w:t>01204005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70EECF" w14:textId="77777777" w:rsidR="00CD7126" w:rsidRDefault="00000000">
            <w:pPr>
              <w:spacing w:after="20"/>
              <w:ind w:left="20"/>
              <w:jc w:val="both"/>
            </w:pPr>
            <w:r>
              <w:rPr>
                <w:color w:val="000000"/>
                <w:sz w:val="20"/>
              </w:rPr>
              <w:t>Выдача марки икры осетровых видов рыб для торговли на внутреннем рынке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66873" w14:textId="77777777" w:rsidR="00CD7126" w:rsidRDefault="00CD7126">
            <w:pPr>
              <w:spacing w:after="20"/>
              <w:ind w:left="20"/>
              <w:jc w:val="both"/>
            </w:pPr>
          </w:p>
          <w:p w14:paraId="6161B0C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8D567"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FD94F" w14:textId="77777777" w:rsidR="00CD7126" w:rsidRDefault="00000000">
            <w:pPr>
              <w:spacing w:after="20"/>
              <w:ind w:left="20"/>
              <w:jc w:val="both"/>
            </w:pPr>
            <w:r>
              <w:rPr>
                <w:color w:val="000000"/>
                <w:sz w:val="20"/>
              </w:rPr>
              <w:t xml:space="preserve"> "Об утверждении Правил маркирования икры осетровых видов рыб для торговли на внутреннем и внешнем рынках" приказ Министра сельского хозяйства Республики Казахстан от 14 января 2015 года № 18-04/14. Зарегистрирован в Реестре государственной регистрации нормативных правовых актов № 10397.</w:t>
            </w:r>
          </w:p>
        </w:tc>
      </w:tr>
      <w:tr w:rsidR="00CD7126" w14:paraId="6EE027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097E6" w14:textId="77777777" w:rsidR="00CD7126" w:rsidRDefault="00000000">
            <w:pPr>
              <w:spacing w:after="20"/>
              <w:ind w:left="20"/>
              <w:jc w:val="both"/>
            </w:pPr>
            <w:r>
              <w:rPr>
                <w:color w:val="000000"/>
                <w:sz w:val="20"/>
              </w:rPr>
              <w:t>675.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0481D" w14:textId="77777777" w:rsidR="00CD7126" w:rsidRDefault="00000000">
            <w:pPr>
              <w:spacing w:after="20"/>
              <w:ind w:left="20"/>
              <w:jc w:val="both"/>
            </w:pPr>
            <w:r>
              <w:rPr>
                <w:color w:val="000000"/>
                <w:sz w:val="20"/>
              </w:rPr>
              <w:t>01204006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B8083" w14:textId="77777777" w:rsidR="00CD7126" w:rsidRDefault="00000000">
            <w:pPr>
              <w:spacing w:after="20"/>
              <w:ind w:left="20"/>
              <w:jc w:val="both"/>
            </w:pPr>
            <w:r>
              <w:rPr>
                <w:color w:val="000000"/>
                <w:sz w:val="20"/>
              </w:rPr>
              <w:t>Согласование установки рыбозащитных устройств водозаборных сооружений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E04B8" w14:textId="77777777" w:rsidR="00CD7126" w:rsidRDefault="00CD7126">
            <w:pPr>
              <w:spacing w:after="20"/>
              <w:ind w:left="20"/>
              <w:jc w:val="both"/>
            </w:pPr>
          </w:p>
          <w:p w14:paraId="4CE7EC9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C76AE"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1EDE4"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животного мира" Приказ Министра экологии, геологии и природных ресурсов Республики Казахстан от 12 августа 2020 года № 188. Зарегистрирован в Реестре государственной регистрации нормативных правовых актов № 21087.</w:t>
            </w:r>
          </w:p>
        </w:tc>
      </w:tr>
      <w:tr w:rsidR="00CD7126" w14:paraId="495496D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4EEA51" w14:textId="77777777" w:rsidR="00CD7126" w:rsidRDefault="00000000">
            <w:pPr>
              <w:spacing w:after="20"/>
              <w:ind w:left="20"/>
              <w:jc w:val="both"/>
            </w:pPr>
            <w:r>
              <w:rPr>
                <w:color w:val="000000"/>
                <w:sz w:val="20"/>
              </w:rPr>
              <w:t>676.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FE915" w14:textId="77777777" w:rsidR="00CD7126" w:rsidRDefault="00000000">
            <w:pPr>
              <w:spacing w:after="20"/>
              <w:ind w:left="20"/>
              <w:jc w:val="both"/>
            </w:pPr>
            <w:r>
              <w:rPr>
                <w:color w:val="000000"/>
                <w:sz w:val="20"/>
              </w:rPr>
              <w:t>01204008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DCBA8" w14:textId="77777777" w:rsidR="00CD7126" w:rsidRDefault="00000000">
            <w:pPr>
              <w:spacing w:after="20"/>
              <w:ind w:left="20"/>
              <w:jc w:val="both"/>
            </w:pPr>
            <w:r>
              <w:rPr>
                <w:color w:val="000000"/>
                <w:sz w:val="20"/>
              </w:rPr>
              <w:t>Выдача справки о происхождении вылова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ABDC8" w14:textId="77777777" w:rsidR="00CD7126" w:rsidRDefault="00CD7126">
            <w:pPr>
              <w:spacing w:after="20"/>
              <w:ind w:left="20"/>
              <w:jc w:val="both"/>
            </w:pPr>
          </w:p>
          <w:p w14:paraId="6AEF5BA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BDFC5"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E47B22"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животного мира" Приказ Министра экологии, геологии и природных ресурсов Республики Казахстан от 12 августа 2020 года № 188. Зарегистрирован в Реестре государственной регистрации нормативных правовых актов № 21087.</w:t>
            </w:r>
          </w:p>
        </w:tc>
      </w:tr>
      <w:tr w:rsidR="00CD7126" w14:paraId="76AC4E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BF852" w14:textId="77777777" w:rsidR="00CD7126" w:rsidRDefault="00000000">
            <w:pPr>
              <w:spacing w:after="20"/>
              <w:ind w:left="20"/>
              <w:jc w:val="both"/>
            </w:pPr>
            <w:r>
              <w:rPr>
                <w:color w:val="000000"/>
                <w:sz w:val="20"/>
              </w:rPr>
              <w:t>677.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E23470" w14:textId="77777777" w:rsidR="00CD7126" w:rsidRDefault="00000000">
            <w:pPr>
              <w:spacing w:after="20"/>
              <w:ind w:left="20"/>
              <w:jc w:val="both"/>
            </w:pPr>
            <w:r>
              <w:rPr>
                <w:color w:val="000000"/>
                <w:sz w:val="20"/>
              </w:rPr>
              <w:t>01204009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26D93" w14:textId="77777777" w:rsidR="00CD7126" w:rsidRDefault="00000000">
            <w:pPr>
              <w:spacing w:after="20"/>
              <w:ind w:left="20"/>
              <w:jc w:val="both"/>
            </w:pPr>
            <w:r>
              <w:rPr>
                <w:color w:val="000000"/>
                <w:sz w:val="20"/>
              </w:rPr>
              <w:t>Выдача разрешений на пользование животным миром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285C8" w14:textId="77777777" w:rsidR="00CD7126" w:rsidRDefault="00000000">
            <w:pPr>
              <w:spacing w:after="20"/>
              <w:ind w:left="20"/>
              <w:jc w:val="both"/>
            </w:pPr>
            <w:r>
              <w:rPr>
                <w:color w:val="000000"/>
                <w:sz w:val="20"/>
              </w:rPr>
              <w:t>Охота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31A47"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400B8" w14:textId="77777777" w:rsidR="00CD7126" w:rsidRDefault="00000000">
            <w:pPr>
              <w:spacing w:after="20"/>
              <w:ind w:left="20"/>
              <w:jc w:val="both"/>
            </w:pPr>
            <w:r>
              <w:rPr>
                <w:color w:val="000000"/>
                <w:sz w:val="20"/>
              </w:rPr>
              <w:t xml:space="preserve"> "Об утверждении Правил выдачи разрешений на пользование животным миром" приказ исполняющего обязанности Министра сельского хозяйства Республики Казахстан от 19 декабря 2014 года № 18-04/675. Зарегистрирован в Реестре государственной регистрации нормативных правовых актов № 10168.</w:t>
            </w:r>
          </w:p>
        </w:tc>
      </w:tr>
      <w:tr w:rsidR="00CD7126" w14:paraId="067A162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3A9C24" w14:textId="77777777" w:rsidR="00CD7126" w:rsidRDefault="00000000">
            <w:pPr>
              <w:spacing w:after="20"/>
              <w:ind w:left="20"/>
              <w:jc w:val="both"/>
            </w:pPr>
            <w:r>
              <w:rPr>
                <w:color w:val="000000"/>
                <w:sz w:val="20"/>
              </w:rPr>
              <w:t>678.</w:t>
            </w:r>
          </w:p>
        </w:tc>
        <w:tc>
          <w:tcPr>
            <w:tcW w:w="1230" w:type="dxa"/>
            <w:vMerge/>
            <w:tcBorders>
              <w:top w:val="nil"/>
              <w:left w:val="single" w:sz="5" w:space="0" w:color="CFCFCF"/>
              <w:bottom w:val="single" w:sz="5" w:space="0" w:color="CFCFCF"/>
              <w:right w:val="single" w:sz="5" w:space="0" w:color="CFCFCF"/>
            </w:tcBorders>
          </w:tcPr>
          <w:p w14:paraId="2284E81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C7CFF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1C68B" w14:textId="77777777" w:rsidR="00CD7126" w:rsidRDefault="00000000">
            <w:pPr>
              <w:spacing w:after="20"/>
              <w:ind w:left="20"/>
              <w:jc w:val="both"/>
            </w:pPr>
            <w:r>
              <w:rPr>
                <w:color w:val="000000"/>
                <w:sz w:val="20"/>
              </w:rPr>
              <w:t>Рыболовство (промысловое, любительское (спортивное), научно-исследовательский лов, мелиоративный лов, лов в воспроизводственных целях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A827D"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285CAD89" w14:textId="77777777" w:rsidR="00CD7126" w:rsidRDefault="00CD7126"/>
        </w:tc>
      </w:tr>
      <w:tr w:rsidR="00CD7126" w14:paraId="1D52772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AF6ED4" w14:textId="77777777" w:rsidR="00CD7126" w:rsidRDefault="00000000">
            <w:pPr>
              <w:spacing w:after="20"/>
              <w:ind w:left="20"/>
              <w:jc w:val="both"/>
            </w:pPr>
            <w:r>
              <w:rPr>
                <w:color w:val="000000"/>
                <w:sz w:val="20"/>
              </w:rPr>
              <w:t>679.</w:t>
            </w:r>
          </w:p>
        </w:tc>
        <w:tc>
          <w:tcPr>
            <w:tcW w:w="1230" w:type="dxa"/>
            <w:vMerge/>
            <w:tcBorders>
              <w:top w:val="nil"/>
              <w:left w:val="single" w:sz="5" w:space="0" w:color="CFCFCF"/>
              <w:bottom w:val="single" w:sz="5" w:space="0" w:color="CFCFCF"/>
              <w:right w:val="single" w:sz="5" w:space="0" w:color="CFCFCF"/>
            </w:tcBorders>
          </w:tcPr>
          <w:p w14:paraId="293B88C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BFA2C1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B4E7A" w14:textId="77777777" w:rsidR="00CD7126" w:rsidRDefault="00000000">
            <w:pPr>
              <w:spacing w:after="20"/>
              <w:ind w:left="20"/>
              <w:jc w:val="both"/>
            </w:pPr>
            <w:r>
              <w:rPr>
                <w:color w:val="000000"/>
                <w:sz w:val="20"/>
              </w:rPr>
              <w:t>Использование животных в научных, культурно-просветительских, воспитательных, эстетических целях, а также в целях предотвращения эпизоотии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EA32B"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25468469" w14:textId="77777777" w:rsidR="00CD7126" w:rsidRDefault="00CD7126"/>
        </w:tc>
      </w:tr>
      <w:tr w:rsidR="00CD7126" w14:paraId="092D66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B2DAAD" w14:textId="77777777" w:rsidR="00CD7126" w:rsidRDefault="00000000">
            <w:pPr>
              <w:spacing w:after="20"/>
              <w:ind w:left="20"/>
              <w:jc w:val="both"/>
            </w:pPr>
            <w:r>
              <w:rPr>
                <w:color w:val="000000"/>
                <w:sz w:val="20"/>
              </w:rPr>
              <w:t>680.</w:t>
            </w:r>
          </w:p>
        </w:tc>
        <w:tc>
          <w:tcPr>
            <w:tcW w:w="1230" w:type="dxa"/>
            <w:vMerge/>
            <w:tcBorders>
              <w:top w:val="nil"/>
              <w:left w:val="single" w:sz="5" w:space="0" w:color="CFCFCF"/>
              <w:bottom w:val="single" w:sz="5" w:space="0" w:color="CFCFCF"/>
              <w:right w:val="single" w:sz="5" w:space="0" w:color="CFCFCF"/>
            </w:tcBorders>
          </w:tcPr>
          <w:p w14:paraId="0B7C1D2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782AC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0DEF8F" w14:textId="77777777" w:rsidR="00CD7126" w:rsidRDefault="00000000">
            <w:pPr>
              <w:spacing w:after="20"/>
              <w:ind w:left="20"/>
              <w:jc w:val="both"/>
            </w:pPr>
            <w:r>
              <w:rPr>
                <w:color w:val="000000"/>
                <w:sz w:val="20"/>
              </w:rPr>
              <w:t>Использование видов животных в воспроизводственных целях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BFD91"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722B7B7D" w14:textId="77777777" w:rsidR="00CD7126" w:rsidRDefault="00CD7126"/>
        </w:tc>
      </w:tr>
      <w:tr w:rsidR="00CD7126" w14:paraId="2E6E1A3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3628B" w14:textId="77777777" w:rsidR="00CD7126" w:rsidRDefault="00000000">
            <w:pPr>
              <w:spacing w:after="20"/>
              <w:ind w:left="20"/>
              <w:jc w:val="both"/>
            </w:pPr>
            <w:r>
              <w:rPr>
                <w:color w:val="000000"/>
                <w:sz w:val="20"/>
              </w:rPr>
              <w:t>681.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D83993" w14:textId="77777777" w:rsidR="00CD7126" w:rsidRDefault="00000000">
            <w:pPr>
              <w:spacing w:after="20"/>
              <w:ind w:left="20"/>
              <w:jc w:val="both"/>
            </w:pPr>
            <w:r>
              <w:rPr>
                <w:color w:val="000000"/>
                <w:sz w:val="20"/>
              </w:rPr>
              <w:t>01204010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59664" w14:textId="77777777" w:rsidR="00CD7126" w:rsidRDefault="00000000">
            <w:pPr>
              <w:spacing w:after="20"/>
              <w:ind w:left="20"/>
              <w:jc w:val="both"/>
            </w:pPr>
            <w:r>
              <w:rPr>
                <w:color w:val="000000"/>
                <w:sz w:val="20"/>
              </w:rPr>
              <w:t>Выдача разрешения на изъятие видов животных, численность которых подлежит регулированию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759F0" w14:textId="77777777" w:rsidR="00CD7126" w:rsidRDefault="00CD7126">
            <w:pPr>
              <w:spacing w:after="20"/>
              <w:ind w:left="20"/>
              <w:jc w:val="both"/>
            </w:pPr>
          </w:p>
          <w:p w14:paraId="19121D5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C3B37"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8980D"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разрешения на изъятие видов животных, численность которых подлежит регулированию" Приказ Министра экологии, геологии и природных ресурсов Республики Казахстан от 30 декабря 2020 года № 347. Зарегистрирован в Реестре государственной регистрации нормативных правовых актов № 22000.</w:t>
            </w:r>
          </w:p>
        </w:tc>
      </w:tr>
      <w:tr w:rsidR="00CD7126" w14:paraId="311133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0949C" w14:textId="77777777" w:rsidR="00CD7126" w:rsidRDefault="00000000">
            <w:pPr>
              <w:spacing w:after="20"/>
              <w:ind w:left="20"/>
              <w:jc w:val="both"/>
            </w:pPr>
            <w:r>
              <w:rPr>
                <w:color w:val="000000"/>
                <w:sz w:val="20"/>
              </w:rPr>
              <w:t>682.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1FC57" w14:textId="77777777" w:rsidR="00CD7126" w:rsidRDefault="00000000">
            <w:pPr>
              <w:spacing w:after="20"/>
              <w:ind w:left="20"/>
              <w:jc w:val="both"/>
            </w:pPr>
            <w:r>
              <w:rPr>
                <w:color w:val="000000"/>
                <w:sz w:val="20"/>
              </w:rPr>
              <w:t>01204011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A5D02" w14:textId="77777777" w:rsidR="00CD7126" w:rsidRDefault="00000000">
            <w:pPr>
              <w:spacing w:after="20"/>
              <w:ind w:left="20"/>
              <w:jc w:val="both"/>
            </w:pPr>
            <w:r>
              <w:rPr>
                <w:color w:val="000000"/>
                <w:sz w:val="20"/>
              </w:rPr>
              <w:t>Аккредитация республиканских ассоциаций общественных объединений охотников и субъектов охотничьего хозяйства, а также общественных объединений рыболовов и субъектов рыбного хозяйства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F19E7" w14:textId="77777777" w:rsidR="00CD7126" w:rsidRDefault="00000000">
            <w:pPr>
              <w:spacing w:after="20"/>
              <w:ind w:left="20"/>
              <w:jc w:val="both"/>
            </w:pPr>
            <w:r>
              <w:rPr>
                <w:color w:val="000000"/>
                <w:sz w:val="20"/>
              </w:rPr>
              <w:t>Аккредитация ассоциации общественных объединений охотников и субъектов охотничьего хозяйства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17648"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366F3" w14:textId="77777777" w:rsidR="00CD7126" w:rsidRDefault="00000000">
            <w:pPr>
              <w:spacing w:after="20"/>
              <w:ind w:left="20"/>
              <w:jc w:val="both"/>
            </w:pPr>
            <w:r>
              <w:rPr>
                <w:color w:val="000000"/>
                <w:sz w:val="20"/>
              </w:rPr>
              <w:t xml:space="preserve"> "Об утверждении Правил аккредитации республиканских ассоциаций общественных объединений охотников и субъектов охотничьего хозяйства, а также общественных объединений рыболовов и субъектов рыбного хозяйства, проведении их аккредитации" Приказ и.о. Министра экологии, геологии и природных ресурсов Республики Казахстан от 31 января 2020 года № 28. Зарегистрирован в Министерстве юстиции Республики Казахстан 31 января 2020 года № 19960.</w:t>
            </w:r>
          </w:p>
        </w:tc>
      </w:tr>
      <w:tr w:rsidR="00CD7126" w14:paraId="3DB6782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48E8E" w14:textId="77777777" w:rsidR="00CD7126" w:rsidRDefault="00000000">
            <w:pPr>
              <w:spacing w:after="20"/>
              <w:ind w:left="20"/>
              <w:jc w:val="both"/>
            </w:pPr>
            <w:r>
              <w:rPr>
                <w:color w:val="000000"/>
                <w:sz w:val="20"/>
              </w:rPr>
              <w:t>683.</w:t>
            </w:r>
          </w:p>
        </w:tc>
        <w:tc>
          <w:tcPr>
            <w:tcW w:w="1230" w:type="dxa"/>
            <w:vMerge/>
            <w:tcBorders>
              <w:top w:val="nil"/>
              <w:left w:val="single" w:sz="5" w:space="0" w:color="CFCFCF"/>
              <w:bottom w:val="single" w:sz="5" w:space="0" w:color="CFCFCF"/>
              <w:right w:val="single" w:sz="5" w:space="0" w:color="CFCFCF"/>
            </w:tcBorders>
          </w:tcPr>
          <w:p w14:paraId="55DDE46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8F54C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318B9" w14:textId="77777777" w:rsidR="00CD7126" w:rsidRDefault="00000000">
            <w:pPr>
              <w:spacing w:after="20"/>
              <w:ind w:left="20"/>
              <w:jc w:val="both"/>
            </w:pPr>
            <w:r>
              <w:rPr>
                <w:color w:val="000000"/>
                <w:sz w:val="20"/>
              </w:rPr>
              <w:t>Аккредитация ассоциация общественных объединений рыболовов и субъектов рыбного хозяйства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85C48"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788FF49" w14:textId="77777777" w:rsidR="00CD7126" w:rsidRDefault="00CD7126"/>
        </w:tc>
      </w:tr>
      <w:tr w:rsidR="00CD7126" w14:paraId="07486E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C2179" w14:textId="77777777" w:rsidR="00CD7126" w:rsidRDefault="00000000">
            <w:pPr>
              <w:spacing w:after="20"/>
              <w:ind w:left="20"/>
              <w:jc w:val="both"/>
            </w:pPr>
            <w:r>
              <w:rPr>
                <w:color w:val="000000"/>
                <w:sz w:val="20"/>
              </w:rPr>
              <w:t>684.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0CE65D" w14:textId="77777777" w:rsidR="00CD7126" w:rsidRDefault="00000000">
            <w:pPr>
              <w:spacing w:after="20"/>
              <w:ind w:left="20"/>
              <w:jc w:val="both"/>
            </w:pPr>
            <w:r>
              <w:rPr>
                <w:color w:val="000000"/>
                <w:sz w:val="20"/>
              </w:rPr>
              <w:t>01204012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E5B98" w14:textId="77777777" w:rsidR="00CD7126" w:rsidRDefault="00000000">
            <w:pPr>
              <w:spacing w:after="20"/>
              <w:ind w:left="20"/>
              <w:jc w:val="both"/>
            </w:pPr>
            <w:r>
              <w:rPr>
                <w:color w:val="000000"/>
                <w:sz w:val="20"/>
              </w:rPr>
              <w:t>Выдача удостоверения охотника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3CBFF2" w14:textId="77777777" w:rsidR="00CD7126" w:rsidRDefault="00CD7126">
            <w:pPr>
              <w:spacing w:after="20"/>
              <w:ind w:left="20"/>
              <w:jc w:val="both"/>
            </w:pPr>
          </w:p>
          <w:p w14:paraId="619C65B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68C79"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7CEE1" w14:textId="77777777" w:rsidR="00CD7126" w:rsidRDefault="00000000">
            <w:pPr>
              <w:spacing w:after="20"/>
              <w:ind w:left="20"/>
              <w:jc w:val="both"/>
            </w:pPr>
            <w:r>
              <w:rPr>
                <w:color w:val="000000"/>
                <w:sz w:val="20"/>
              </w:rPr>
              <w:t xml:space="preserve"> "Об утверждении формы и Правил выдачи удостоверений охотника, рыбака и егеря" приказ Заместителя Премьер-Министра Республики Казахстан - Министра сельского хозяйства Республики Казахстан от 2 февраля 2018 года № 60. Зарегистрирован в Реестре государственной регистрации нормативных правовых актов № 16463.</w:t>
            </w:r>
          </w:p>
        </w:tc>
      </w:tr>
      <w:tr w:rsidR="00CD7126" w14:paraId="172572F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75F10" w14:textId="77777777" w:rsidR="00CD7126" w:rsidRDefault="00000000">
            <w:pPr>
              <w:spacing w:after="20"/>
              <w:ind w:left="20"/>
              <w:jc w:val="both"/>
            </w:pPr>
            <w:r>
              <w:rPr>
                <w:color w:val="000000"/>
                <w:sz w:val="20"/>
              </w:rPr>
              <w:t>684-1.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68A75" w14:textId="77777777" w:rsidR="00CD7126" w:rsidRDefault="00000000">
            <w:pPr>
              <w:spacing w:after="20"/>
              <w:ind w:left="20"/>
              <w:jc w:val="both"/>
            </w:pPr>
            <w:r>
              <w:rPr>
                <w:color w:val="000000"/>
                <w:sz w:val="20"/>
              </w:rPr>
              <w:t>01204012-1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A7355" w14:textId="77777777" w:rsidR="00CD7126" w:rsidRDefault="00000000">
            <w:pPr>
              <w:spacing w:after="20"/>
              <w:ind w:left="20"/>
              <w:jc w:val="both"/>
            </w:pPr>
            <w:r>
              <w:rPr>
                <w:color w:val="000000"/>
                <w:sz w:val="20"/>
              </w:rPr>
              <w:t>Выдача лицензии на экспорт и (или) импорт отдельных видов товаров при введении количественных ограничений (квот)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77E80" w14:textId="77777777" w:rsidR="00CD7126" w:rsidRDefault="00CD7126">
            <w:pPr>
              <w:spacing w:after="20"/>
              <w:ind w:left="20"/>
              <w:jc w:val="both"/>
            </w:pPr>
          </w:p>
          <w:p w14:paraId="26ECC50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04150"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67FBD" w14:textId="77777777" w:rsidR="00CD7126" w:rsidRDefault="00CD7126">
            <w:pPr>
              <w:spacing w:after="20"/>
              <w:ind w:left="20"/>
              <w:jc w:val="both"/>
            </w:pPr>
          </w:p>
          <w:p w14:paraId="26BF6228" w14:textId="77777777" w:rsidR="00CD7126" w:rsidRDefault="00CD7126">
            <w:pPr>
              <w:spacing w:after="20"/>
              <w:ind w:left="20"/>
              <w:jc w:val="both"/>
            </w:pPr>
          </w:p>
        </w:tc>
      </w:tr>
      <w:tr w:rsidR="00CD7126" w14:paraId="49BFCB97"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87727" w14:textId="77777777" w:rsidR="00CD7126" w:rsidRDefault="00000000">
            <w:pPr>
              <w:spacing w:after="20"/>
              <w:ind w:left="20"/>
              <w:jc w:val="both"/>
            </w:pPr>
            <w:r>
              <w:rPr>
                <w:color w:val="000000"/>
                <w:sz w:val="20"/>
              </w:rPr>
              <w:t>01205. Недропользование</w:t>
            </w:r>
          </w:p>
        </w:tc>
      </w:tr>
      <w:tr w:rsidR="00CD7126" w14:paraId="719228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23114" w14:textId="77777777" w:rsidR="00CD7126" w:rsidRDefault="00000000">
            <w:pPr>
              <w:spacing w:after="20"/>
              <w:ind w:left="20"/>
              <w:jc w:val="both"/>
            </w:pPr>
            <w:r>
              <w:rPr>
                <w:color w:val="000000"/>
                <w:sz w:val="20"/>
              </w:rPr>
              <w:t>685.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1A236" w14:textId="77777777" w:rsidR="00CD7126" w:rsidRDefault="00000000">
            <w:pPr>
              <w:spacing w:after="20"/>
              <w:ind w:left="20"/>
              <w:jc w:val="both"/>
            </w:pPr>
            <w:r>
              <w:rPr>
                <w:color w:val="000000"/>
                <w:sz w:val="20"/>
              </w:rPr>
              <w:t>01205001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8B234" w14:textId="77777777" w:rsidR="00CD7126" w:rsidRDefault="00000000">
            <w:pPr>
              <w:spacing w:after="20"/>
              <w:ind w:left="20"/>
              <w:jc w:val="both"/>
            </w:pPr>
            <w:r>
              <w:rPr>
                <w:color w:val="000000"/>
                <w:sz w:val="20"/>
              </w:rPr>
              <w:t>Регистрация договора залога права недропользования на разведку, добычу или совмещенную разведку и добычу на подземные воды, лечебные грязи и твердые полезные ископаемые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964C2" w14:textId="77777777" w:rsidR="00CD7126" w:rsidRDefault="00CD7126">
            <w:pPr>
              <w:spacing w:after="20"/>
              <w:ind w:left="20"/>
              <w:jc w:val="both"/>
            </w:pPr>
          </w:p>
          <w:p w14:paraId="0D4B479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6088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82F8DE"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301A48A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6029F" w14:textId="77777777" w:rsidR="00CD7126" w:rsidRDefault="00000000">
            <w:pPr>
              <w:spacing w:after="20"/>
              <w:ind w:left="20"/>
              <w:jc w:val="both"/>
            </w:pPr>
            <w:r>
              <w:rPr>
                <w:color w:val="000000"/>
                <w:sz w:val="20"/>
              </w:rPr>
              <w:t>686.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F55EB" w14:textId="77777777" w:rsidR="00CD7126" w:rsidRDefault="00000000">
            <w:pPr>
              <w:spacing w:after="20"/>
              <w:ind w:left="20"/>
              <w:jc w:val="both"/>
            </w:pPr>
            <w:r>
              <w:rPr>
                <w:color w:val="000000"/>
                <w:sz w:val="20"/>
              </w:rPr>
              <w:t>01205002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FEF24" w14:textId="77777777" w:rsidR="00CD7126" w:rsidRDefault="00000000">
            <w:pPr>
              <w:spacing w:after="20"/>
              <w:ind w:left="20"/>
              <w:jc w:val="both"/>
            </w:pPr>
            <w:r>
              <w:rPr>
                <w:color w:val="000000"/>
                <w:sz w:val="20"/>
              </w:rPr>
              <w:t>Выдача лицензии на осуществление деятельности по эксплуатации горных и химических производств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5F898" w14:textId="77777777" w:rsidR="00CD7126" w:rsidRDefault="00000000">
            <w:pPr>
              <w:spacing w:after="20"/>
              <w:ind w:left="20"/>
              <w:jc w:val="both"/>
            </w:pPr>
            <w:r>
              <w:rPr>
                <w:color w:val="000000"/>
                <w:sz w:val="20"/>
              </w:rPr>
              <w:t>Ведение технологических работ на месторождениях</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EA1C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904E57"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по эксплуатации горных и химических производств" приказ Министра индустрии и инфраструктурного развития Республики Казахстан от 8 июня 2020 года № 335. Зарегистрирован в Реестре государственной регистрации нормативных правовых актов № 20865.</w:t>
            </w:r>
          </w:p>
        </w:tc>
      </w:tr>
      <w:tr w:rsidR="00CD7126" w14:paraId="593D1A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221FB" w14:textId="77777777" w:rsidR="00CD7126" w:rsidRDefault="00000000">
            <w:pPr>
              <w:spacing w:after="20"/>
              <w:ind w:left="20"/>
              <w:jc w:val="both"/>
            </w:pPr>
            <w:r>
              <w:rPr>
                <w:color w:val="000000"/>
                <w:sz w:val="20"/>
              </w:rPr>
              <w:t>687.</w:t>
            </w:r>
          </w:p>
        </w:tc>
        <w:tc>
          <w:tcPr>
            <w:tcW w:w="1230" w:type="dxa"/>
            <w:vMerge/>
            <w:tcBorders>
              <w:top w:val="nil"/>
              <w:left w:val="single" w:sz="5" w:space="0" w:color="CFCFCF"/>
              <w:bottom w:val="single" w:sz="5" w:space="0" w:color="CFCFCF"/>
              <w:right w:val="single" w:sz="5" w:space="0" w:color="CFCFCF"/>
            </w:tcBorders>
          </w:tcPr>
          <w:p w14:paraId="7EBE88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97D7E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33AE5" w14:textId="77777777" w:rsidR="00CD7126" w:rsidRDefault="00000000">
            <w:pPr>
              <w:spacing w:after="20"/>
              <w:ind w:left="20"/>
              <w:jc w:val="both"/>
            </w:pPr>
            <w:r>
              <w:rPr>
                <w:color w:val="000000"/>
                <w:sz w:val="20"/>
              </w:rPr>
              <w:t>Вскрытие и разработка месторождений твердых полезных ископаемых открытым и подземным способами</w:t>
            </w:r>
          </w:p>
        </w:tc>
        <w:tc>
          <w:tcPr>
            <w:tcW w:w="1230" w:type="dxa"/>
            <w:vMerge/>
            <w:tcBorders>
              <w:top w:val="nil"/>
              <w:left w:val="single" w:sz="5" w:space="0" w:color="CFCFCF"/>
              <w:bottom w:val="single" w:sz="5" w:space="0" w:color="CFCFCF"/>
              <w:right w:val="single" w:sz="5" w:space="0" w:color="CFCFCF"/>
            </w:tcBorders>
          </w:tcPr>
          <w:p w14:paraId="78374C0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6C13B6" w14:textId="77777777" w:rsidR="00CD7126" w:rsidRDefault="00CD7126"/>
        </w:tc>
      </w:tr>
      <w:tr w:rsidR="00CD7126" w14:paraId="72E40A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C1521" w14:textId="77777777" w:rsidR="00CD7126" w:rsidRDefault="00000000">
            <w:pPr>
              <w:spacing w:after="20"/>
              <w:ind w:left="20"/>
              <w:jc w:val="both"/>
            </w:pPr>
            <w:r>
              <w:rPr>
                <w:color w:val="000000"/>
                <w:sz w:val="20"/>
              </w:rPr>
              <w:t>688.</w:t>
            </w:r>
          </w:p>
        </w:tc>
        <w:tc>
          <w:tcPr>
            <w:tcW w:w="1230" w:type="dxa"/>
            <w:vMerge/>
            <w:tcBorders>
              <w:top w:val="nil"/>
              <w:left w:val="single" w:sz="5" w:space="0" w:color="CFCFCF"/>
              <w:bottom w:val="single" w:sz="5" w:space="0" w:color="CFCFCF"/>
              <w:right w:val="single" w:sz="5" w:space="0" w:color="CFCFCF"/>
            </w:tcBorders>
          </w:tcPr>
          <w:p w14:paraId="6E334FA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184A4F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A9BF0" w14:textId="77777777" w:rsidR="00CD7126" w:rsidRDefault="00000000">
            <w:pPr>
              <w:spacing w:after="20"/>
              <w:ind w:left="20"/>
              <w:jc w:val="both"/>
            </w:pPr>
            <w:r>
              <w:rPr>
                <w:color w:val="000000"/>
                <w:sz w:val="20"/>
              </w:rPr>
              <w:t>Добыча твердых полезных ископаемых (за исключением общераспространенных полезных ископаемых)</w:t>
            </w:r>
          </w:p>
        </w:tc>
        <w:tc>
          <w:tcPr>
            <w:tcW w:w="1230" w:type="dxa"/>
            <w:vMerge/>
            <w:tcBorders>
              <w:top w:val="nil"/>
              <w:left w:val="single" w:sz="5" w:space="0" w:color="CFCFCF"/>
              <w:bottom w:val="single" w:sz="5" w:space="0" w:color="CFCFCF"/>
              <w:right w:val="single" w:sz="5" w:space="0" w:color="CFCFCF"/>
            </w:tcBorders>
          </w:tcPr>
          <w:p w14:paraId="49FCFCB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9789B22" w14:textId="77777777" w:rsidR="00CD7126" w:rsidRDefault="00CD7126"/>
        </w:tc>
      </w:tr>
      <w:tr w:rsidR="00CD7126" w14:paraId="5D492F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1C43C" w14:textId="77777777" w:rsidR="00CD7126" w:rsidRDefault="00000000">
            <w:pPr>
              <w:spacing w:after="20"/>
              <w:ind w:left="20"/>
              <w:jc w:val="both"/>
            </w:pPr>
            <w:r>
              <w:rPr>
                <w:color w:val="000000"/>
                <w:sz w:val="20"/>
              </w:rPr>
              <w:t>689.</w:t>
            </w:r>
          </w:p>
        </w:tc>
        <w:tc>
          <w:tcPr>
            <w:tcW w:w="1230" w:type="dxa"/>
            <w:vMerge/>
            <w:tcBorders>
              <w:top w:val="nil"/>
              <w:left w:val="single" w:sz="5" w:space="0" w:color="CFCFCF"/>
              <w:bottom w:val="single" w:sz="5" w:space="0" w:color="CFCFCF"/>
              <w:right w:val="single" w:sz="5" w:space="0" w:color="CFCFCF"/>
            </w:tcBorders>
          </w:tcPr>
          <w:p w14:paraId="5A5206B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7D786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4CBA12" w14:textId="77777777" w:rsidR="00CD7126" w:rsidRDefault="00000000">
            <w:pPr>
              <w:spacing w:after="20"/>
              <w:ind w:left="20"/>
              <w:jc w:val="both"/>
            </w:pPr>
            <w:r>
              <w:rPr>
                <w:color w:val="000000"/>
                <w:sz w:val="20"/>
              </w:rPr>
              <w:t>Испытания после ремонта скважин</w:t>
            </w:r>
          </w:p>
        </w:tc>
        <w:tc>
          <w:tcPr>
            <w:tcW w:w="1230" w:type="dxa"/>
            <w:vMerge/>
            <w:tcBorders>
              <w:top w:val="nil"/>
              <w:left w:val="single" w:sz="5" w:space="0" w:color="CFCFCF"/>
              <w:bottom w:val="single" w:sz="5" w:space="0" w:color="CFCFCF"/>
              <w:right w:val="single" w:sz="5" w:space="0" w:color="CFCFCF"/>
            </w:tcBorders>
          </w:tcPr>
          <w:p w14:paraId="148B206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66DD6B" w14:textId="77777777" w:rsidR="00CD7126" w:rsidRDefault="00CD7126"/>
        </w:tc>
      </w:tr>
      <w:tr w:rsidR="00CD7126" w14:paraId="482F52E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A010F8" w14:textId="77777777" w:rsidR="00CD7126" w:rsidRDefault="00000000">
            <w:pPr>
              <w:spacing w:after="20"/>
              <w:ind w:left="20"/>
              <w:jc w:val="both"/>
            </w:pPr>
            <w:r>
              <w:rPr>
                <w:color w:val="000000"/>
                <w:sz w:val="20"/>
              </w:rPr>
              <w:t>690.</w:t>
            </w:r>
          </w:p>
        </w:tc>
        <w:tc>
          <w:tcPr>
            <w:tcW w:w="1230" w:type="dxa"/>
            <w:vMerge/>
            <w:tcBorders>
              <w:top w:val="nil"/>
              <w:left w:val="single" w:sz="5" w:space="0" w:color="CFCFCF"/>
              <w:bottom w:val="single" w:sz="5" w:space="0" w:color="CFCFCF"/>
              <w:right w:val="single" w:sz="5" w:space="0" w:color="CFCFCF"/>
            </w:tcBorders>
          </w:tcPr>
          <w:p w14:paraId="26B7D9D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2D5F4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D13E3" w14:textId="77777777" w:rsidR="00CD7126" w:rsidRDefault="00000000">
            <w:pPr>
              <w:spacing w:after="20"/>
              <w:ind w:left="20"/>
              <w:jc w:val="both"/>
            </w:pPr>
            <w:r>
              <w:rPr>
                <w:color w:val="000000"/>
                <w:sz w:val="20"/>
              </w:rPr>
              <w:t>Ликвидационные работы по закрытию рудников и шахт</w:t>
            </w:r>
          </w:p>
        </w:tc>
        <w:tc>
          <w:tcPr>
            <w:tcW w:w="1230" w:type="dxa"/>
            <w:vMerge/>
            <w:tcBorders>
              <w:top w:val="nil"/>
              <w:left w:val="single" w:sz="5" w:space="0" w:color="CFCFCF"/>
              <w:bottom w:val="single" w:sz="5" w:space="0" w:color="CFCFCF"/>
              <w:right w:val="single" w:sz="5" w:space="0" w:color="CFCFCF"/>
            </w:tcBorders>
          </w:tcPr>
          <w:p w14:paraId="1BE0D74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BAFF3F9" w14:textId="77777777" w:rsidR="00CD7126" w:rsidRDefault="00CD7126"/>
        </w:tc>
      </w:tr>
      <w:tr w:rsidR="00CD7126" w14:paraId="30EEAD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B36C9" w14:textId="77777777" w:rsidR="00CD7126" w:rsidRDefault="00000000">
            <w:pPr>
              <w:spacing w:after="20"/>
              <w:ind w:left="20"/>
              <w:jc w:val="both"/>
            </w:pPr>
            <w:r>
              <w:rPr>
                <w:color w:val="000000"/>
                <w:sz w:val="20"/>
              </w:rPr>
              <w:t>691.</w:t>
            </w:r>
          </w:p>
        </w:tc>
        <w:tc>
          <w:tcPr>
            <w:tcW w:w="1230" w:type="dxa"/>
            <w:vMerge/>
            <w:tcBorders>
              <w:top w:val="nil"/>
              <w:left w:val="single" w:sz="5" w:space="0" w:color="CFCFCF"/>
              <w:bottom w:val="single" w:sz="5" w:space="0" w:color="CFCFCF"/>
              <w:right w:val="single" w:sz="5" w:space="0" w:color="CFCFCF"/>
            </w:tcBorders>
          </w:tcPr>
          <w:p w14:paraId="29C1ADF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63A9FC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0FD1F0" w14:textId="77777777" w:rsidR="00CD7126" w:rsidRDefault="00000000">
            <w:pPr>
              <w:spacing w:after="20"/>
              <w:ind w:left="20"/>
              <w:jc w:val="both"/>
            </w:pPr>
            <w:r>
              <w:rPr>
                <w:color w:val="000000"/>
                <w:sz w:val="20"/>
              </w:rPr>
              <w:t>Подземный и капитальный ремонт скважин, демонтаж оборудования и агрегатов, установка подъемника скважин</w:t>
            </w:r>
          </w:p>
        </w:tc>
        <w:tc>
          <w:tcPr>
            <w:tcW w:w="1230" w:type="dxa"/>
            <w:vMerge/>
            <w:tcBorders>
              <w:top w:val="nil"/>
              <w:left w:val="single" w:sz="5" w:space="0" w:color="CFCFCF"/>
              <w:bottom w:val="single" w:sz="5" w:space="0" w:color="CFCFCF"/>
              <w:right w:val="single" w:sz="5" w:space="0" w:color="CFCFCF"/>
            </w:tcBorders>
          </w:tcPr>
          <w:p w14:paraId="03F58C5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E1619F4" w14:textId="77777777" w:rsidR="00CD7126" w:rsidRDefault="00CD7126"/>
        </w:tc>
      </w:tr>
      <w:tr w:rsidR="00CD7126" w14:paraId="5FB487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90B374" w14:textId="77777777" w:rsidR="00CD7126" w:rsidRDefault="00000000">
            <w:pPr>
              <w:spacing w:after="20"/>
              <w:ind w:left="20"/>
              <w:jc w:val="both"/>
            </w:pPr>
            <w:r>
              <w:rPr>
                <w:color w:val="000000"/>
                <w:sz w:val="20"/>
              </w:rPr>
              <w:t>692.</w:t>
            </w:r>
          </w:p>
        </w:tc>
        <w:tc>
          <w:tcPr>
            <w:tcW w:w="1230" w:type="dxa"/>
            <w:vMerge/>
            <w:tcBorders>
              <w:top w:val="nil"/>
              <w:left w:val="single" w:sz="5" w:space="0" w:color="CFCFCF"/>
              <w:bottom w:val="single" w:sz="5" w:space="0" w:color="CFCFCF"/>
              <w:right w:val="single" w:sz="5" w:space="0" w:color="CFCFCF"/>
            </w:tcBorders>
          </w:tcPr>
          <w:p w14:paraId="7D413D8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E1924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B64101" w14:textId="77777777" w:rsidR="00CD7126" w:rsidRDefault="00000000">
            <w:pPr>
              <w:spacing w:after="20"/>
              <w:ind w:left="20"/>
              <w:jc w:val="both"/>
            </w:pPr>
            <w:r>
              <w:rPr>
                <w:color w:val="000000"/>
                <w:sz w:val="20"/>
              </w:rPr>
              <w:t>Производство взрывных работ для добычи полезных ископаемых</w:t>
            </w:r>
          </w:p>
        </w:tc>
        <w:tc>
          <w:tcPr>
            <w:tcW w:w="1230" w:type="dxa"/>
            <w:vMerge/>
            <w:tcBorders>
              <w:top w:val="nil"/>
              <w:left w:val="single" w:sz="5" w:space="0" w:color="CFCFCF"/>
              <w:bottom w:val="single" w:sz="5" w:space="0" w:color="CFCFCF"/>
              <w:right w:val="single" w:sz="5" w:space="0" w:color="CFCFCF"/>
            </w:tcBorders>
          </w:tcPr>
          <w:p w14:paraId="4CE8A39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D7FA93" w14:textId="77777777" w:rsidR="00CD7126" w:rsidRDefault="00CD7126"/>
        </w:tc>
      </w:tr>
      <w:tr w:rsidR="00CD7126" w14:paraId="59CDAF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BB8EDA" w14:textId="77777777" w:rsidR="00CD7126" w:rsidRDefault="00000000">
            <w:pPr>
              <w:spacing w:after="20"/>
              <w:ind w:left="20"/>
              <w:jc w:val="both"/>
            </w:pPr>
            <w:r>
              <w:rPr>
                <w:color w:val="000000"/>
                <w:sz w:val="20"/>
              </w:rPr>
              <w:t>693.</w:t>
            </w:r>
          </w:p>
        </w:tc>
        <w:tc>
          <w:tcPr>
            <w:tcW w:w="1230" w:type="dxa"/>
            <w:vMerge/>
            <w:tcBorders>
              <w:top w:val="nil"/>
              <w:left w:val="single" w:sz="5" w:space="0" w:color="CFCFCF"/>
              <w:bottom w:val="single" w:sz="5" w:space="0" w:color="CFCFCF"/>
              <w:right w:val="single" w:sz="5" w:space="0" w:color="CFCFCF"/>
            </w:tcBorders>
          </w:tcPr>
          <w:p w14:paraId="5564148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73E53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2C6F74" w14:textId="77777777" w:rsidR="00CD7126" w:rsidRDefault="00000000">
            <w:pPr>
              <w:spacing w:after="20"/>
              <w:ind w:left="20"/>
              <w:jc w:val="both"/>
            </w:pPr>
            <w:r>
              <w:rPr>
                <w:color w:val="000000"/>
                <w:sz w:val="20"/>
              </w:rPr>
              <w:t>Промывка, цементация, опробование и освоение скважин</w:t>
            </w:r>
          </w:p>
        </w:tc>
        <w:tc>
          <w:tcPr>
            <w:tcW w:w="1230" w:type="dxa"/>
            <w:vMerge/>
            <w:tcBorders>
              <w:top w:val="nil"/>
              <w:left w:val="single" w:sz="5" w:space="0" w:color="CFCFCF"/>
              <w:bottom w:val="single" w:sz="5" w:space="0" w:color="CFCFCF"/>
              <w:right w:val="single" w:sz="5" w:space="0" w:color="CFCFCF"/>
            </w:tcBorders>
          </w:tcPr>
          <w:p w14:paraId="4BBC894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EB8EB0" w14:textId="77777777" w:rsidR="00CD7126" w:rsidRDefault="00CD7126"/>
        </w:tc>
      </w:tr>
      <w:tr w:rsidR="00CD7126" w14:paraId="3CDD79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94F18" w14:textId="77777777" w:rsidR="00CD7126" w:rsidRDefault="00000000">
            <w:pPr>
              <w:spacing w:after="20"/>
              <w:ind w:left="20"/>
              <w:jc w:val="both"/>
            </w:pPr>
            <w:r>
              <w:rPr>
                <w:color w:val="000000"/>
                <w:sz w:val="20"/>
              </w:rPr>
              <w:t>694.</w:t>
            </w:r>
          </w:p>
        </w:tc>
        <w:tc>
          <w:tcPr>
            <w:tcW w:w="1230" w:type="dxa"/>
            <w:vMerge/>
            <w:tcBorders>
              <w:top w:val="nil"/>
              <w:left w:val="single" w:sz="5" w:space="0" w:color="CFCFCF"/>
              <w:bottom w:val="single" w:sz="5" w:space="0" w:color="CFCFCF"/>
              <w:right w:val="single" w:sz="5" w:space="0" w:color="CFCFCF"/>
            </w:tcBorders>
          </w:tcPr>
          <w:p w14:paraId="3FEC169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2ACA7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6E306" w14:textId="77777777" w:rsidR="00CD7126" w:rsidRDefault="00000000">
            <w:pPr>
              <w:spacing w:after="20"/>
              <w:ind w:left="20"/>
              <w:jc w:val="both"/>
            </w:pPr>
            <w:r>
              <w:rPr>
                <w:color w:val="000000"/>
                <w:sz w:val="20"/>
              </w:rPr>
              <w:t>Эксплуатация химических производств</w:t>
            </w:r>
          </w:p>
        </w:tc>
        <w:tc>
          <w:tcPr>
            <w:tcW w:w="1230" w:type="dxa"/>
            <w:vMerge/>
            <w:tcBorders>
              <w:top w:val="nil"/>
              <w:left w:val="single" w:sz="5" w:space="0" w:color="CFCFCF"/>
              <w:bottom w:val="single" w:sz="5" w:space="0" w:color="CFCFCF"/>
              <w:right w:val="single" w:sz="5" w:space="0" w:color="CFCFCF"/>
            </w:tcBorders>
          </w:tcPr>
          <w:p w14:paraId="286006D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F33FA6" w14:textId="77777777" w:rsidR="00CD7126" w:rsidRDefault="00CD7126"/>
        </w:tc>
      </w:tr>
      <w:tr w:rsidR="00CD7126" w14:paraId="711990D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BC452" w14:textId="77777777" w:rsidR="00CD7126" w:rsidRDefault="00000000">
            <w:pPr>
              <w:spacing w:after="20"/>
              <w:ind w:left="20"/>
              <w:jc w:val="both"/>
            </w:pPr>
            <w:r>
              <w:rPr>
                <w:color w:val="000000"/>
                <w:sz w:val="20"/>
              </w:rPr>
              <w:t>695.</w:t>
            </w:r>
          </w:p>
        </w:tc>
        <w:tc>
          <w:tcPr>
            <w:tcW w:w="1230" w:type="dxa"/>
            <w:vMerge/>
            <w:tcBorders>
              <w:top w:val="nil"/>
              <w:left w:val="single" w:sz="5" w:space="0" w:color="CFCFCF"/>
              <w:bottom w:val="single" w:sz="5" w:space="0" w:color="CFCFCF"/>
              <w:right w:val="single" w:sz="5" w:space="0" w:color="CFCFCF"/>
            </w:tcBorders>
          </w:tcPr>
          <w:p w14:paraId="02274A8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6283C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6D46C"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21EFFD4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ED3DEDE" w14:textId="77777777" w:rsidR="00CD7126" w:rsidRDefault="00CD7126"/>
        </w:tc>
      </w:tr>
      <w:tr w:rsidR="00CD7126" w14:paraId="5F38C14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D73A2F" w14:textId="77777777" w:rsidR="00CD7126" w:rsidRDefault="00000000">
            <w:pPr>
              <w:spacing w:after="20"/>
              <w:ind w:left="20"/>
              <w:jc w:val="both"/>
            </w:pPr>
            <w:r>
              <w:rPr>
                <w:color w:val="000000"/>
                <w:sz w:val="20"/>
              </w:rPr>
              <w:t>696.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01D6D" w14:textId="77777777" w:rsidR="00CD7126" w:rsidRDefault="00000000">
            <w:pPr>
              <w:spacing w:after="20"/>
              <w:ind w:left="20"/>
              <w:jc w:val="both"/>
            </w:pPr>
            <w:r>
              <w:rPr>
                <w:color w:val="000000"/>
                <w:sz w:val="20"/>
              </w:rPr>
              <w:t>01205003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5BE49" w14:textId="77777777" w:rsidR="00CD7126" w:rsidRDefault="00000000">
            <w:pPr>
              <w:spacing w:after="20"/>
              <w:ind w:left="20"/>
              <w:jc w:val="both"/>
            </w:pPr>
            <w:r>
              <w:rPr>
                <w:color w:val="000000"/>
                <w:sz w:val="20"/>
              </w:rPr>
              <w:t>Регистрация договора залога права недропользования на разведку, добычу общераспространенных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F1A845" w14:textId="77777777" w:rsidR="00CD7126" w:rsidRDefault="00CD7126">
            <w:pPr>
              <w:spacing w:after="20"/>
              <w:ind w:left="20"/>
              <w:jc w:val="both"/>
            </w:pPr>
          </w:p>
          <w:p w14:paraId="5ED1504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1C5A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970C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7DF218B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BE770" w14:textId="77777777" w:rsidR="00CD7126" w:rsidRDefault="00000000">
            <w:pPr>
              <w:spacing w:after="20"/>
              <w:ind w:left="20"/>
              <w:jc w:val="both"/>
            </w:pPr>
            <w:r>
              <w:rPr>
                <w:color w:val="000000"/>
                <w:sz w:val="20"/>
              </w:rPr>
              <w:t>697.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A65F7" w14:textId="77777777" w:rsidR="00CD7126" w:rsidRDefault="00000000">
            <w:pPr>
              <w:spacing w:after="20"/>
              <w:ind w:left="20"/>
              <w:jc w:val="both"/>
            </w:pPr>
            <w:r>
              <w:rPr>
                <w:color w:val="000000"/>
                <w:sz w:val="20"/>
              </w:rPr>
              <w:t>01205004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68A00" w14:textId="77777777" w:rsidR="00CD7126" w:rsidRDefault="00000000">
            <w:pPr>
              <w:spacing w:after="20"/>
              <w:ind w:left="20"/>
              <w:jc w:val="both"/>
            </w:pPr>
            <w:r>
              <w:rPr>
                <w:color w:val="000000"/>
                <w:sz w:val="20"/>
              </w:rPr>
              <w:t>Выдача разрешения на использование ликвидационного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D8F09A" w14:textId="77777777" w:rsidR="00CD7126" w:rsidRDefault="00CD7126">
            <w:pPr>
              <w:spacing w:after="20"/>
              <w:ind w:left="20"/>
              <w:jc w:val="both"/>
            </w:pPr>
          </w:p>
          <w:p w14:paraId="74930C2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6F815"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8207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3D65A3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AC34F9" w14:textId="77777777" w:rsidR="00CD7126" w:rsidRDefault="00000000">
            <w:pPr>
              <w:spacing w:after="20"/>
              <w:ind w:left="20"/>
              <w:jc w:val="both"/>
            </w:pPr>
            <w:r>
              <w:rPr>
                <w:color w:val="000000"/>
                <w:sz w:val="20"/>
              </w:rPr>
              <w:t>698.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9095A" w14:textId="77777777" w:rsidR="00CD7126" w:rsidRDefault="00000000">
            <w:pPr>
              <w:spacing w:after="20"/>
              <w:ind w:left="20"/>
              <w:jc w:val="both"/>
            </w:pPr>
            <w:r>
              <w:rPr>
                <w:color w:val="000000"/>
                <w:sz w:val="20"/>
              </w:rPr>
              <w:t>01205005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893D1" w14:textId="77777777" w:rsidR="00CD7126" w:rsidRDefault="00000000">
            <w:pPr>
              <w:spacing w:after="20"/>
              <w:ind w:left="20"/>
              <w:jc w:val="both"/>
            </w:pPr>
            <w:r>
              <w:rPr>
                <w:color w:val="000000"/>
                <w:sz w:val="20"/>
              </w:rPr>
              <w:t>Выдача заключения об экономической нецелесообразности или невозможности переработки сырьевых товаров, содержащих драгоценные металлы,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B95C3" w14:textId="77777777" w:rsidR="00CD7126" w:rsidRDefault="00CD7126">
            <w:pPr>
              <w:spacing w:after="20"/>
              <w:ind w:left="20"/>
              <w:jc w:val="both"/>
            </w:pPr>
          </w:p>
          <w:p w14:paraId="32AD35B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20864"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8C18B"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горно-металлургической промышленности" приказ исполняющего обязанности Министра индустрии и инфраструктурного развития Республики Казахстан от 5 мая 2020 года № 269. Зарегистрирован в Реестре государственной регистрации нормативных правовых актов № 20611.</w:t>
            </w:r>
          </w:p>
        </w:tc>
      </w:tr>
      <w:tr w:rsidR="00CD7126" w14:paraId="30E4ABB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D38B6" w14:textId="77777777" w:rsidR="00CD7126" w:rsidRDefault="00000000">
            <w:pPr>
              <w:spacing w:after="20"/>
              <w:ind w:left="20"/>
              <w:jc w:val="both"/>
            </w:pPr>
            <w:r>
              <w:rPr>
                <w:color w:val="000000"/>
                <w:sz w:val="20"/>
              </w:rPr>
              <w:t>699.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5A390" w14:textId="77777777" w:rsidR="00CD7126" w:rsidRDefault="00000000">
            <w:pPr>
              <w:spacing w:after="20"/>
              <w:ind w:left="20"/>
              <w:jc w:val="both"/>
            </w:pPr>
            <w:r>
              <w:rPr>
                <w:color w:val="000000"/>
                <w:sz w:val="20"/>
              </w:rPr>
              <w:t>01205006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0B87B" w14:textId="77777777" w:rsidR="00CD7126" w:rsidRDefault="00000000">
            <w:pPr>
              <w:spacing w:after="20"/>
              <w:ind w:left="20"/>
              <w:jc w:val="both"/>
            </w:pPr>
            <w:r>
              <w:rPr>
                <w:color w:val="000000"/>
                <w:sz w:val="20"/>
              </w:rPr>
              <w:t>Выдача заключения о возможности (невозможности) и экономической целесообразности (нецелесообразности) промышленного извлечения драгоценных металлов из сырьевых товаров в Республике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2397A" w14:textId="77777777" w:rsidR="00CD7126" w:rsidRDefault="00CD7126">
            <w:pPr>
              <w:spacing w:after="20"/>
              <w:ind w:left="20"/>
              <w:jc w:val="both"/>
            </w:pPr>
          </w:p>
          <w:p w14:paraId="7A23BB4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4C1A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6E1E3"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горно-металлургической промышленности" приказ исполняющего обязанности Министра индустрии и инфраструктурного развития Республики Казахстан от 5 мая 2020 года № 269. Зарегистрирован в Реестре государственной регистрации нормативных правовых актов № 20611.</w:t>
            </w:r>
          </w:p>
        </w:tc>
      </w:tr>
      <w:tr w:rsidR="00CD7126" w14:paraId="5870D63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9C54AF" w14:textId="77777777" w:rsidR="00CD7126" w:rsidRDefault="00000000">
            <w:pPr>
              <w:spacing w:after="20"/>
              <w:ind w:left="20"/>
              <w:jc w:val="both"/>
            </w:pPr>
            <w:r>
              <w:rPr>
                <w:color w:val="000000"/>
                <w:sz w:val="20"/>
              </w:rPr>
              <w:t>700.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9A92C" w14:textId="77777777" w:rsidR="00CD7126" w:rsidRDefault="00000000">
            <w:pPr>
              <w:spacing w:after="20"/>
              <w:ind w:left="20"/>
              <w:jc w:val="both"/>
            </w:pPr>
            <w:r>
              <w:rPr>
                <w:color w:val="000000"/>
                <w:sz w:val="20"/>
              </w:rPr>
              <w:t>01205007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D087" w14:textId="77777777" w:rsidR="00CD7126" w:rsidRDefault="00000000">
            <w:pPr>
              <w:spacing w:after="20"/>
              <w:ind w:left="20"/>
              <w:jc w:val="both"/>
            </w:pPr>
            <w:r>
              <w:rPr>
                <w:color w:val="000000"/>
                <w:sz w:val="20"/>
              </w:rPr>
              <w:t>Выдача акта государственного контроля при ввозе на территорию Республики Казахстан из стран, не входящих в Евразийский экономический союз, драгоценных металлов (за исключением изделий из них), лома и отходов драгоценных металлов, экспорт которых осуществляется на основании лицензии (без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BB931" w14:textId="77777777" w:rsidR="00CD7126" w:rsidRDefault="00CD7126">
            <w:pPr>
              <w:spacing w:after="20"/>
              <w:ind w:left="20"/>
              <w:jc w:val="both"/>
            </w:pPr>
          </w:p>
          <w:p w14:paraId="4F8C40B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BF4B0"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6EAF7"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горно-металлургической промышленности" приказ исполняющего обязанности Министра индустрии и инфраструктурного развития Республики Казахстан от 5 мая 2020 года № 269. Зарегистрирован в Реестре государственной регистрации нормативных правовых актов № 20611.</w:t>
            </w:r>
          </w:p>
        </w:tc>
      </w:tr>
      <w:tr w:rsidR="00CD7126" w14:paraId="2F3E05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665E0" w14:textId="77777777" w:rsidR="00CD7126" w:rsidRDefault="00000000">
            <w:pPr>
              <w:spacing w:after="20"/>
              <w:ind w:left="20"/>
              <w:jc w:val="both"/>
            </w:pPr>
            <w:r>
              <w:rPr>
                <w:color w:val="000000"/>
                <w:sz w:val="20"/>
              </w:rPr>
              <w:t>701.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F2C2C" w14:textId="77777777" w:rsidR="00CD7126" w:rsidRDefault="00000000">
            <w:pPr>
              <w:spacing w:after="20"/>
              <w:ind w:left="20"/>
              <w:jc w:val="both"/>
            </w:pPr>
            <w:r>
              <w:rPr>
                <w:color w:val="000000"/>
                <w:sz w:val="20"/>
              </w:rPr>
              <w:t>01205008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E801B" w14:textId="77777777" w:rsidR="00CD7126" w:rsidRDefault="00000000">
            <w:pPr>
              <w:spacing w:after="20"/>
              <w:ind w:left="20"/>
              <w:jc w:val="both"/>
            </w:pPr>
            <w:r>
              <w:rPr>
                <w:color w:val="000000"/>
                <w:sz w:val="20"/>
              </w:rPr>
              <w:t>Выдача акта государственного контроля и оценки стоимости при вывозе с территории Республики Казахстан в страны, не входящие в Евразийский экономический союз, драгоценных металлов (за исключением изделий из них), лома и отходов драгоценных металлов, экспорт которых осуществляется на основании лицензии (без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569D7" w14:textId="77777777" w:rsidR="00CD7126" w:rsidRDefault="00CD7126">
            <w:pPr>
              <w:spacing w:after="20"/>
              <w:ind w:left="20"/>
              <w:jc w:val="both"/>
            </w:pPr>
          </w:p>
          <w:p w14:paraId="4F5A5BB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E143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DB32EF"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горно-металлургической промышленности" приказ исполняющего обязанности Министра индустрии и инфраструктурного развития Республики Казахстан от 5 мая 2020 года № 269. Зарегистрирован в Реестре государственной регистрации нормативных правовых актов № 20611.</w:t>
            </w:r>
          </w:p>
        </w:tc>
      </w:tr>
      <w:tr w:rsidR="00CD7126" w14:paraId="5CD9B0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6C3AEC" w14:textId="77777777" w:rsidR="00CD7126" w:rsidRDefault="00000000">
            <w:pPr>
              <w:spacing w:after="20"/>
              <w:ind w:left="20"/>
              <w:jc w:val="both"/>
            </w:pPr>
            <w:r>
              <w:rPr>
                <w:color w:val="000000"/>
                <w:sz w:val="20"/>
              </w:rPr>
              <w:t>702.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1D6CB7" w14:textId="77777777" w:rsidR="00CD7126" w:rsidRDefault="00000000">
            <w:pPr>
              <w:spacing w:after="20"/>
              <w:ind w:left="20"/>
              <w:jc w:val="both"/>
            </w:pPr>
            <w:r>
              <w:rPr>
                <w:color w:val="000000"/>
                <w:sz w:val="20"/>
              </w:rPr>
              <w:t>01205009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0816C" w14:textId="77777777" w:rsidR="00CD7126" w:rsidRDefault="00000000">
            <w:pPr>
              <w:spacing w:after="20"/>
              <w:ind w:left="20"/>
              <w:jc w:val="both"/>
            </w:pPr>
            <w:r>
              <w:rPr>
                <w:color w:val="000000"/>
                <w:sz w:val="20"/>
              </w:rPr>
              <w:t>Выдача заключения об отсутствии или малозначительности полезных ископаемых в недрах под участком предстоящей застройки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D1D703" w14:textId="77777777" w:rsidR="00CD7126" w:rsidRDefault="00CD7126">
            <w:pPr>
              <w:spacing w:after="20"/>
              <w:ind w:left="20"/>
              <w:jc w:val="both"/>
            </w:pPr>
          </w:p>
          <w:p w14:paraId="3332729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214C5"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39938" w14:textId="77777777" w:rsidR="00CD7126" w:rsidRDefault="00000000">
            <w:pPr>
              <w:spacing w:after="20"/>
              <w:ind w:left="20"/>
              <w:jc w:val="both"/>
            </w:pPr>
            <w:r>
              <w:rPr>
                <w:color w:val="000000"/>
                <w:sz w:val="20"/>
              </w:rPr>
              <w:t xml:space="preserve">  "Об утверждении Правил выдачи разрешения на застройку территорий залегания полезных ископаемых" приказ Министра по инвестициям и развитию Республики Казахстан от 23 мая 2018 года № 367. Зарегистрирован в Реестре государственной регистрации нормативных правовых актов № 17049.</w:t>
            </w:r>
          </w:p>
        </w:tc>
      </w:tr>
      <w:tr w:rsidR="00CD7126" w14:paraId="121E7A5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36067" w14:textId="77777777" w:rsidR="00CD7126" w:rsidRDefault="00000000">
            <w:pPr>
              <w:spacing w:after="20"/>
              <w:ind w:left="20"/>
              <w:jc w:val="both"/>
            </w:pPr>
            <w:r>
              <w:rPr>
                <w:color w:val="000000"/>
                <w:sz w:val="20"/>
              </w:rPr>
              <w:t>703.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6110F" w14:textId="77777777" w:rsidR="00CD7126" w:rsidRDefault="00000000">
            <w:pPr>
              <w:spacing w:after="20"/>
              <w:ind w:left="20"/>
              <w:jc w:val="both"/>
            </w:pPr>
            <w:r>
              <w:rPr>
                <w:color w:val="000000"/>
                <w:sz w:val="20"/>
              </w:rPr>
              <w:t>01205010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59246D" w14:textId="77777777" w:rsidR="00CD7126" w:rsidRDefault="00000000">
            <w:pPr>
              <w:spacing w:after="20"/>
              <w:ind w:left="20"/>
              <w:jc w:val="both"/>
            </w:pPr>
            <w:r>
              <w:rPr>
                <w:color w:val="000000"/>
                <w:sz w:val="20"/>
              </w:rPr>
              <w:t>Выдача разрешения на застройку территорий залегания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71103" w14:textId="77777777" w:rsidR="00CD7126" w:rsidRDefault="00CD7126">
            <w:pPr>
              <w:spacing w:after="20"/>
              <w:ind w:left="20"/>
              <w:jc w:val="both"/>
            </w:pPr>
          </w:p>
          <w:p w14:paraId="1FB47F6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7EBA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94F91" w14:textId="77777777" w:rsidR="00CD7126" w:rsidRDefault="00000000">
            <w:pPr>
              <w:spacing w:after="20"/>
              <w:ind w:left="20"/>
              <w:jc w:val="both"/>
            </w:pPr>
            <w:r>
              <w:rPr>
                <w:color w:val="000000"/>
                <w:sz w:val="20"/>
              </w:rPr>
              <w:t xml:space="preserve">  "Об утверждении Правил выдачи разрешения на застройку территорий залегания полезных ископаемых" приказ Министра по инвестициям и развитию Республики Казахстан от 23 мая 2018 года № 367. Зарегистрирован в Реестре государственной регистрации нормативных правовых актов № 17049.</w:t>
            </w:r>
          </w:p>
        </w:tc>
      </w:tr>
      <w:tr w:rsidR="00CD7126" w14:paraId="096966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474D05" w14:textId="77777777" w:rsidR="00CD7126" w:rsidRDefault="00000000">
            <w:pPr>
              <w:spacing w:after="20"/>
              <w:ind w:left="20"/>
              <w:jc w:val="both"/>
            </w:pPr>
            <w:r>
              <w:rPr>
                <w:color w:val="000000"/>
                <w:sz w:val="20"/>
              </w:rPr>
              <w:t>704.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27941" w14:textId="77777777" w:rsidR="00CD7126" w:rsidRDefault="00000000">
            <w:pPr>
              <w:spacing w:after="20"/>
              <w:ind w:left="20"/>
              <w:jc w:val="both"/>
            </w:pPr>
            <w:r>
              <w:rPr>
                <w:color w:val="000000"/>
                <w:sz w:val="20"/>
              </w:rPr>
              <w:t>01205011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2948C" w14:textId="77777777" w:rsidR="00CD7126" w:rsidRDefault="00000000">
            <w:pPr>
              <w:spacing w:after="20"/>
              <w:ind w:left="20"/>
              <w:jc w:val="both"/>
            </w:pPr>
            <w:r>
              <w:rPr>
                <w:color w:val="000000"/>
                <w:sz w:val="20"/>
              </w:rPr>
              <w:t>Проверка знаний руководителей юридических лиц, декларирующих промышленную безопасность, а также членов постоянно действующих экзаменационных комиссий указанных юридических лиц</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981D9" w14:textId="77777777" w:rsidR="00CD7126" w:rsidRDefault="00CD7126">
            <w:pPr>
              <w:spacing w:after="20"/>
              <w:ind w:left="20"/>
              <w:jc w:val="both"/>
            </w:pPr>
          </w:p>
          <w:p w14:paraId="4517242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26FC4"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68140" w14:textId="77777777" w:rsidR="00CD7126" w:rsidRDefault="00000000">
            <w:pPr>
              <w:spacing w:after="20"/>
              <w:ind w:left="20"/>
              <w:jc w:val="both"/>
            </w:pPr>
            <w:r>
              <w:rPr>
                <w:color w:val="000000"/>
                <w:sz w:val="20"/>
              </w:rPr>
              <w:t xml:space="preserve"> "Об утверждении Правил сдачи экзаменов руководителями юридических лиц, декларирующих промышленную безопасность, а также членами постоянно действующих экзаменационных комиссий указанных юридических лиц" приказ исполняющего обязанности Министра по инвестициям и развитию Республики Казахстан от 25 ноября 2015 года № 1100. Зарегистрирован в Реестре государственной регистрации нормативных правовых актов № 12479.</w:t>
            </w:r>
          </w:p>
        </w:tc>
      </w:tr>
      <w:tr w:rsidR="00CD7126" w14:paraId="611675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861042" w14:textId="77777777" w:rsidR="00CD7126" w:rsidRDefault="00000000">
            <w:pPr>
              <w:spacing w:after="20"/>
              <w:ind w:left="20"/>
              <w:jc w:val="both"/>
            </w:pPr>
            <w:r>
              <w:rPr>
                <w:color w:val="000000"/>
                <w:sz w:val="20"/>
              </w:rPr>
              <w:t>705.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A729E" w14:textId="77777777" w:rsidR="00CD7126" w:rsidRDefault="00000000">
            <w:pPr>
              <w:spacing w:after="20"/>
              <w:ind w:left="20"/>
              <w:jc w:val="both"/>
            </w:pPr>
            <w:r>
              <w:rPr>
                <w:color w:val="000000"/>
                <w:sz w:val="20"/>
              </w:rPr>
              <w:t>01205012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BEB8A" w14:textId="77777777" w:rsidR="00CD7126" w:rsidRDefault="00000000">
            <w:pPr>
              <w:spacing w:after="20"/>
              <w:ind w:left="20"/>
              <w:jc w:val="both"/>
            </w:pPr>
            <w:r>
              <w:rPr>
                <w:color w:val="000000"/>
                <w:sz w:val="20"/>
              </w:rPr>
              <w:t>Выдача заключения (разрешительного документа) на помещение минерального сырья под таможенную процедуру переработки вне таможенной территории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080CAA" w14:textId="77777777" w:rsidR="00CD7126" w:rsidRDefault="00CD7126">
            <w:pPr>
              <w:spacing w:after="20"/>
              <w:ind w:left="20"/>
              <w:jc w:val="both"/>
            </w:pPr>
          </w:p>
          <w:p w14:paraId="2CDA8F1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AFCA6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F3E7F6"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горно-металлургической промышленности" приказ исполняющего обязанности Министра индустрии и инфраструктурного развития Республики Казахстан от 5 мая 2020 года № 269. Зарегистрирован в Реестре государственной регистрации нормативных правовых актов № 20611.</w:t>
            </w:r>
          </w:p>
        </w:tc>
      </w:tr>
      <w:tr w:rsidR="00CD7126" w14:paraId="6199FB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B1099E" w14:textId="77777777" w:rsidR="00CD7126" w:rsidRDefault="00000000">
            <w:pPr>
              <w:spacing w:after="20"/>
              <w:ind w:left="20"/>
              <w:jc w:val="both"/>
            </w:pPr>
            <w:r>
              <w:rPr>
                <w:color w:val="000000"/>
                <w:sz w:val="20"/>
              </w:rPr>
              <w:t>706.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AC052" w14:textId="77777777" w:rsidR="00CD7126" w:rsidRDefault="00000000">
            <w:pPr>
              <w:spacing w:after="20"/>
              <w:ind w:left="20"/>
              <w:jc w:val="both"/>
            </w:pPr>
            <w:r>
              <w:rPr>
                <w:color w:val="000000"/>
                <w:sz w:val="20"/>
              </w:rPr>
              <w:t>01205013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10664" w14:textId="77777777" w:rsidR="00CD7126" w:rsidRDefault="00000000">
            <w:pPr>
              <w:spacing w:after="20"/>
              <w:ind w:left="20"/>
              <w:jc w:val="both"/>
            </w:pPr>
            <w:r>
              <w:rPr>
                <w:color w:val="000000"/>
                <w:sz w:val="20"/>
              </w:rPr>
              <w:t>Переход права недропользования и (или) объектов, связанных с правом недропользования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F2D26" w14:textId="77777777" w:rsidR="00CD7126" w:rsidRDefault="00000000">
            <w:pPr>
              <w:spacing w:after="20"/>
              <w:ind w:left="20"/>
              <w:jc w:val="both"/>
            </w:pPr>
            <w:r>
              <w:rPr>
                <w:color w:val="000000"/>
                <w:sz w:val="20"/>
              </w:rPr>
              <w:t>Переход права недропользования (доли в праве недропользования) и (или) объектов, связанных с правом недропользования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410B3"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193A4" w14:textId="77777777" w:rsidR="00CD7126" w:rsidRDefault="00000000">
            <w:pPr>
              <w:spacing w:after="20"/>
              <w:ind w:left="20"/>
              <w:jc w:val="both"/>
            </w:pPr>
            <w:r>
              <w:rPr>
                <w:color w:val="000000"/>
                <w:sz w:val="20"/>
              </w:rPr>
              <w:t xml:space="preserve"> "Об утверждении правил оказания государственных услуг Министерства энергетики Республики Казахстан в сфере недропользования" приказ Министра энергетики Республики Казахстан от 29 мая 2020 года № 214. Зарегистрирован в Реестре государственной регистрации нормативных правовых актов № 20776.</w:t>
            </w:r>
          </w:p>
        </w:tc>
      </w:tr>
      <w:tr w:rsidR="00CD7126" w14:paraId="33DBFDD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F3C16" w14:textId="77777777" w:rsidR="00CD7126" w:rsidRDefault="00000000">
            <w:pPr>
              <w:spacing w:after="20"/>
              <w:ind w:left="20"/>
              <w:jc w:val="both"/>
            </w:pPr>
            <w:r>
              <w:rPr>
                <w:color w:val="000000"/>
                <w:sz w:val="20"/>
              </w:rPr>
              <w:t>707.</w:t>
            </w:r>
          </w:p>
        </w:tc>
        <w:tc>
          <w:tcPr>
            <w:tcW w:w="1230" w:type="dxa"/>
            <w:vMerge/>
            <w:tcBorders>
              <w:top w:val="nil"/>
              <w:left w:val="single" w:sz="5" w:space="0" w:color="CFCFCF"/>
              <w:bottom w:val="single" w:sz="5" w:space="0" w:color="CFCFCF"/>
              <w:right w:val="single" w:sz="5" w:space="0" w:color="CFCFCF"/>
            </w:tcBorders>
          </w:tcPr>
          <w:p w14:paraId="73F1195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365260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16A4E" w14:textId="77777777" w:rsidR="00CD7126" w:rsidRDefault="00000000">
            <w:pPr>
              <w:spacing w:after="20"/>
              <w:ind w:left="20"/>
              <w:jc w:val="both"/>
            </w:pPr>
            <w:r>
              <w:rPr>
                <w:color w:val="000000"/>
                <w:sz w:val="20"/>
              </w:rPr>
              <w:t>Выдача разрешения на выпуск акций и других ценных бумаг, являющихся объектами, связанными с правом недропользования, в обращение на организованном рынке ценных бумаг</w:t>
            </w:r>
          </w:p>
        </w:tc>
        <w:tc>
          <w:tcPr>
            <w:tcW w:w="1230" w:type="dxa"/>
            <w:vMerge/>
            <w:tcBorders>
              <w:top w:val="nil"/>
              <w:left w:val="single" w:sz="5" w:space="0" w:color="CFCFCF"/>
              <w:bottom w:val="single" w:sz="5" w:space="0" w:color="CFCFCF"/>
              <w:right w:val="single" w:sz="5" w:space="0" w:color="CFCFCF"/>
            </w:tcBorders>
          </w:tcPr>
          <w:p w14:paraId="4C082B4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70D659" w14:textId="77777777" w:rsidR="00CD7126" w:rsidRDefault="00CD7126"/>
        </w:tc>
      </w:tr>
      <w:tr w:rsidR="00CD7126" w14:paraId="21B774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5A4A1" w14:textId="77777777" w:rsidR="00CD7126" w:rsidRDefault="00000000">
            <w:pPr>
              <w:spacing w:after="20"/>
              <w:ind w:left="20"/>
              <w:jc w:val="both"/>
            </w:pPr>
            <w:r>
              <w:rPr>
                <w:color w:val="000000"/>
                <w:sz w:val="20"/>
              </w:rPr>
              <w:t>708.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A97C93" w14:textId="77777777" w:rsidR="00CD7126" w:rsidRDefault="00000000">
            <w:pPr>
              <w:spacing w:after="20"/>
              <w:ind w:left="20"/>
              <w:jc w:val="both"/>
            </w:pPr>
            <w:r>
              <w:rPr>
                <w:color w:val="000000"/>
                <w:sz w:val="20"/>
              </w:rPr>
              <w:t>01205014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CBCD7" w14:textId="77777777" w:rsidR="00CD7126" w:rsidRDefault="00000000">
            <w:pPr>
              <w:spacing w:after="20"/>
              <w:ind w:left="20"/>
              <w:jc w:val="both"/>
            </w:pPr>
            <w:r>
              <w:rPr>
                <w:color w:val="000000"/>
                <w:sz w:val="20"/>
              </w:rPr>
              <w:t>Заключение (подписание) дополнительных соглашений к контрактам на недропользование по углеводородам и добыче урана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548BE" w14:textId="77777777" w:rsidR="00CD7126" w:rsidRDefault="00000000">
            <w:pPr>
              <w:spacing w:after="20"/>
              <w:ind w:left="20"/>
              <w:jc w:val="both"/>
            </w:pPr>
            <w:r>
              <w:rPr>
                <w:color w:val="000000"/>
                <w:sz w:val="20"/>
              </w:rPr>
              <w:t>Заключение дополнительного соглашения к контракту при изменении сведений о услугополучателе или компетентном органе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47A31"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0631F" w14:textId="77777777" w:rsidR="00CD7126" w:rsidRDefault="00000000">
            <w:pPr>
              <w:spacing w:after="20"/>
              <w:ind w:left="20"/>
              <w:jc w:val="both"/>
            </w:pPr>
            <w:r>
              <w:rPr>
                <w:color w:val="000000"/>
                <w:sz w:val="20"/>
              </w:rPr>
              <w:t xml:space="preserve"> "Об утверждении правил оказания государственных услуг Министерства энергетики Республики Казахстан в сфере недропользования" приказ Министра энергетики Республики Казахстан от 29 мая 2020 года № 214. Зарегистрирован в Реестре государственной регистрации нормативных правовых актов № 20776.</w:t>
            </w:r>
          </w:p>
        </w:tc>
      </w:tr>
      <w:tr w:rsidR="00CD7126" w14:paraId="79642C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87818" w14:textId="77777777" w:rsidR="00CD7126" w:rsidRDefault="00000000">
            <w:pPr>
              <w:spacing w:after="20"/>
              <w:ind w:left="20"/>
              <w:jc w:val="both"/>
            </w:pPr>
            <w:r>
              <w:rPr>
                <w:color w:val="000000"/>
                <w:sz w:val="20"/>
              </w:rPr>
              <w:t>709.</w:t>
            </w:r>
          </w:p>
        </w:tc>
        <w:tc>
          <w:tcPr>
            <w:tcW w:w="1230" w:type="dxa"/>
            <w:vMerge/>
            <w:tcBorders>
              <w:top w:val="nil"/>
              <w:left w:val="single" w:sz="5" w:space="0" w:color="CFCFCF"/>
              <w:bottom w:val="single" w:sz="5" w:space="0" w:color="CFCFCF"/>
              <w:right w:val="single" w:sz="5" w:space="0" w:color="CFCFCF"/>
            </w:tcBorders>
          </w:tcPr>
          <w:p w14:paraId="7823F5C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699A57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CD684" w14:textId="77777777" w:rsidR="00CD7126" w:rsidRDefault="00000000">
            <w:pPr>
              <w:spacing w:after="20"/>
              <w:ind w:left="20"/>
              <w:jc w:val="both"/>
            </w:pPr>
            <w:r>
              <w:rPr>
                <w:color w:val="000000"/>
                <w:sz w:val="20"/>
              </w:rPr>
              <w:t>Заключения дополнительного соглашения к контракту при переходе права недропользования и доли в праве недропользования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E4019" w14:textId="77777777" w:rsidR="00CD7126" w:rsidRDefault="00CD7126">
            <w:pPr>
              <w:spacing w:after="20"/>
              <w:ind w:left="20"/>
              <w:jc w:val="both"/>
            </w:pPr>
          </w:p>
          <w:p w14:paraId="799DD71F" w14:textId="77777777" w:rsidR="00CD7126" w:rsidRDefault="00CD7126">
            <w:pPr>
              <w:spacing w:after="20"/>
              <w:ind w:left="20"/>
              <w:jc w:val="both"/>
            </w:pPr>
          </w:p>
        </w:tc>
        <w:tc>
          <w:tcPr>
            <w:tcW w:w="2460" w:type="dxa"/>
            <w:gridSpan w:val="2"/>
            <w:vMerge/>
            <w:tcBorders>
              <w:top w:val="nil"/>
              <w:left w:val="single" w:sz="5" w:space="0" w:color="CFCFCF"/>
              <w:bottom w:val="single" w:sz="5" w:space="0" w:color="CFCFCF"/>
              <w:right w:val="single" w:sz="5" w:space="0" w:color="CFCFCF"/>
            </w:tcBorders>
          </w:tcPr>
          <w:p w14:paraId="3752AA83" w14:textId="77777777" w:rsidR="00CD7126" w:rsidRDefault="00CD7126"/>
        </w:tc>
      </w:tr>
      <w:tr w:rsidR="00CD7126" w14:paraId="10BB5D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D1316" w14:textId="77777777" w:rsidR="00CD7126" w:rsidRDefault="00000000">
            <w:pPr>
              <w:spacing w:after="20"/>
              <w:ind w:left="20"/>
              <w:jc w:val="both"/>
            </w:pPr>
            <w:r>
              <w:rPr>
                <w:color w:val="000000"/>
                <w:sz w:val="20"/>
              </w:rPr>
              <w:t>710.</w:t>
            </w:r>
          </w:p>
        </w:tc>
        <w:tc>
          <w:tcPr>
            <w:tcW w:w="1230" w:type="dxa"/>
            <w:vMerge/>
            <w:tcBorders>
              <w:top w:val="nil"/>
              <w:left w:val="single" w:sz="5" w:space="0" w:color="CFCFCF"/>
              <w:bottom w:val="single" w:sz="5" w:space="0" w:color="CFCFCF"/>
              <w:right w:val="single" w:sz="5" w:space="0" w:color="CFCFCF"/>
            </w:tcBorders>
          </w:tcPr>
          <w:p w14:paraId="5D71FE7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3B31E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5761A" w14:textId="77777777" w:rsidR="00CD7126" w:rsidRDefault="00000000">
            <w:pPr>
              <w:spacing w:after="20"/>
              <w:ind w:left="20"/>
              <w:jc w:val="both"/>
            </w:pPr>
            <w:r>
              <w:rPr>
                <w:color w:val="000000"/>
                <w:sz w:val="20"/>
              </w:rPr>
              <w:t>Заключение дополнительного соглашения к контракту при закреплении участка (участков) добычи и подготовительного периода (подготовительных периодов);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0BCE7"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521BD4B1" w14:textId="77777777" w:rsidR="00CD7126" w:rsidRDefault="00CD7126"/>
        </w:tc>
      </w:tr>
      <w:tr w:rsidR="00CD7126" w14:paraId="1DB52E6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0EF57B" w14:textId="77777777" w:rsidR="00CD7126" w:rsidRDefault="00000000">
            <w:pPr>
              <w:spacing w:after="20"/>
              <w:ind w:left="20"/>
              <w:jc w:val="both"/>
            </w:pPr>
            <w:r>
              <w:rPr>
                <w:color w:val="000000"/>
                <w:sz w:val="20"/>
              </w:rPr>
              <w:t>711.</w:t>
            </w:r>
          </w:p>
        </w:tc>
        <w:tc>
          <w:tcPr>
            <w:tcW w:w="1230" w:type="dxa"/>
            <w:vMerge/>
            <w:tcBorders>
              <w:top w:val="nil"/>
              <w:left w:val="single" w:sz="5" w:space="0" w:color="CFCFCF"/>
              <w:bottom w:val="single" w:sz="5" w:space="0" w:color="CFCFCF"/>
              <w:right w:val="single" w:sz="5" w:space="0" w:color="CFCFCF"/>
            </w:tcBorders>
          </w:tcPr>
          <w:p w14:paraId="7BEC6C3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004F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B7846" w14:textId="77777777" w:rsidR="00CD7126" w:rsidRDefault="00000000">
            <w:pPr>
              <w:spacing w:after="20"/>
              <w:ind w:left="20"/>
              <w:jc w:val="both"/>
            </w:pPr>
            <w:r>
              <w:rPr>
                <w:color w:val="000000"/>
                <w:sz w:val="20"/>
              </w:rPr>
              <w:t>Заключение дополнительного соглашения к контракту при закреплении участка (участков) и периода (периодов) добычи или периода (периодов) добычи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421CC1"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5355CD63" w14:textId="77777777" w:rsidR="00CD7126" w:rsidRDefault="00CD7126"/>
        </w:tc>
      </w:tr>
      <w:tr w:rsidR="00CD7126" w14:paraId="13FBC1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2CECF" w14:textId="77777777" w:rsidR="00CD7126" w:rsidRDefault="00000000">
            <w:pPr>
              <w:spacing w:after="20"/>
              <w:ind w:left="20"/>
              <w:jc w:val="both"/>
            </w:pPr>
            <w:r>
              <w:rPr>
                <w:color w:val="000000"/>
                <w:sz w:val="20"/>
              </w:rPr>
              <w:t>712.</w:t>
            </w:r>
          </w:p>
        </w:tc>
        <w:tc>
          <w:tcPr>
            <w:tcW w:w="1230" w:type="dxa"/>
            <w:vMerge/>
            <w:tcBorders>
              <w:top w:val="nil"/>
              <w:left w:val="single" w:sz="5" w:space="0" w:color="CFCFCF"/>
              <w:bottom w:val="single" w:sz="5" w:space="0" w:color="CFCFCF"/>
              <w:right w:val="single" w:sz="5" w:space="0" w:color="CFCFCF"/>
            </w:tcBorders>
          </w:tcPr>
          <w:p w14:paraId="2E84B2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BD76D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84998E" w14:textId="77777777" w:rsidR="00CD7126" w:rsidRDefault="00000000">
            <w:pPr>
              <w:spacing w:after="20"/>
              <w:ind w:left="20"/>
              <w:jc w:val="both"/>
            </w:pPr>
            <w:r>
              <w:rPr>
                <w:color w:val="000000"/>
                <w:sz w:val="20"/>
              </w:rPr>
              <w:t>Заключение дополнительного соглашения к контракту при продлении периода (периодов) разведки или добычи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39DB3"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2DC5AFF3" w14:textId="77777777" w:rsidR="00CD7126" w:rsidRDefault="00CD7126"/>
        </w:tc>
      </w:tr>
      <w:tr w:rsidR="00CD7126" w14:paraId="0E9EF4E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C90D1" w14:textId="77777777" w:rsidR="00CD7126" w:rsidRDefault="00000000">
            <w:pPr>
              <w:spacing w:after="20"/>
              <w:ind w:left="20"/>
              <w:jc w:val="both"/>
            </w:pPr>
            <w:r>
              <w:rPr>
                <w:color w:val="000000"/>
                <w:sz w:val="20"/>
              </w:rPr>
              <w:t>713.</w:t>
            </w:r>
          </w:p>
        </w:tc>
        <w:tc>
          <w:tcPr>
            <w:tcW w:w="1230" w:type="dxa"/>
            <w:vMerge/>
            <w:tcBorders>
              <w:top w:val="nil"/>
              <w:left w:val="single" w:sz="5" w:space="0" w:color="CFCFCF"/>
              <w:bottom w:val="single" w:sz="5" w:space="0" w:color="CFCFCF"/>
              <w:right w:val="single" w:sz="5" w:space="0" w:color="CFCFCF"/>
            </w:tcBorders>
          </w:tcPr>
          <w:p w14:paraId="7A8C78E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A07A4C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9B5EC" w14:textId="77777777" w:rsidR="00CD7126" w:rsidRDefault="00000000">
            <w:pPr>
              <w:spacing w:after="20"/>
              <w:ind w:left="20"/>
              <w:jc w:val="both"/>
            </w:pPr>
            <w:r>
              <w:rPr>
                <w:color w:val="000000"/>
                <w:sz w:val="20"/>
              </w:rPr>
              <w:t>Заключение дополнительного соглашения к контракту при увеличении или уменьшении участка (участков) недр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D4DECD"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71741D8F" w14:textId="77777777" w:rsidR="00CD7126" w:rsidRDefault="00CD7126"/>
        </w:tc>
      </w:tr>
      <w:tr w:rsidR="00CD7126" w14:paraId="1182275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2628CC" w14:textId="77777777" w:rsidR="00CD7126" w:rsidRDefault="00000000">
            <w:pPr>
              <w:spacing w:after="20"/>
              <w:ind w:left="20"/>
              <w:jc w:val="both"/>
            </w:pPr>
            <w:r>
              <w:rPr>
                <w:color w:val="000000"/>
                <w:sz w:val="20"/>
              </w:rPr>
              <w:t>714.</w:t>
            </w:r>
          </w:p>
        </w:tc>
        <w:tc>
          <w:tcPr>
            <w:tcW w:w="1230" w:type="dxa"/>
            <w:vMerge/>
            <w:tcBorders>
              <w:top w:val="nil"/>
              <w:left w:val="single" w:sz="5" w:space="0" w:color="CFCFCF"/>
              <w:bottom w:val="single" w:sz="5" w:space="0" w:color="CFCFCF"/>
              <w:right w:val="single" w:sz="5" w:space="0" w:color="CFCFCF"/>
            </w:tcBorders>
          </w:tcPr>
          <w:p w14:paraId="69F7DCA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D88B2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5FF0AC" w14:textId="77777777" w:rsidR="00CD7126" w:rsidRDefault="00000000">
            <w:pPr>
              <w:spacing w:after="20"/>
              <w:ind w:left="20"/>
              <w:jc w:val="both"/>
            </w:pPr>
            <w:r>
              <w:rPr>
                <w:color w:val="000000"/>
                <w:sz w:val="20"/>
              </w:rPr>
              <w:t>Заключение дополнительного соглашения к контракту при выделении участка (участков) недр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0E096"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57D495C2" w14:textId="77777777" w:rsidR="00CD7126" w:rsidRDefault="00CD7126"/>
        </w:tc>
      </w:tr>
      <w:tr w:rsidR="00CD7126" w14:paraId="2225F8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2B2139" w14:textId="77777777" w:rsidR="00CD7126" w:rsidRDefault="00000000">
            <w:pPr>
              <w:spacing w:after="20"/>
              <w:ind w:left="20"/>
              <w:jc w:val="both"/>
            </w:pPr>
            <w:r>
              <w:rPr>
                <w:color w:val="000000"/>
                <w:sz w:val="20"/>
              </w:rPr>
              <w:t>714-1.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65689" w14:textId="77777777" w:rsidR="00CD7126" w:rsidRDefault="00000000">
            <w:pPr>
              <w:spacing w:after="20"/>
              <w:ind w:left="20"/>
              <w:jc w:val="both"/>
            </w:pPr>
            <w:r>
              <w:rPr>
                <w:color w:val="000000"/>
                <w:sz w:val="20"/>
              </w:rPr>
              <w:t>01205014-1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27C8C" w14:textId="77777777" w:rsidR="00CD7126" w:rsidRDefault="00000000">
            <w:pPr>
              <w:spacing w:after="20"/>
              <w:ind w:left="20"/>
              <w:jc w:val="both"/>
            </w:pPr>
            <w:r>
              <w:rPr>
                <w:color w:val="000000"/>
                <w:sz w:val="20"/>
              </w:rPr>
              <w:t>Заключение (подписание) дополнительных соглашений к контрактам на недропользование по углеводородам и добыче урана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0B1DF" w14:textId="77777777" w:rsidR="00CD7126" w:rsidRDefault="00000000">
            <w:pPr>
              <w:spacing w:after="20"/>
              <w:ind w:left="20"/>
              <w:jc w:val="both"/>
            </w:pPr>
            <w:r>
              <w:rPr>
                <w:color w:val="000000"/>
                <w:sz w:val="20"/>
              </w:rPr>
              <w:t>Заключение дополнительного соглашения к контракту на разведку и добычу по сложному проекту при переходе к этапу оценки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47587"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D9AC0" w14:textId="77777777" w:rsidR="00CD7126" w:rsidRDefault="00CD7126">
            <w:pPr>
              <w:spacing w:after="20"/>
              <w:ind w:left="20"/>
              <w:jc w:val="both"/>
            </w:pPr>
          </w:p>
          <w:p w14:paraId="4B76A85E" w14:textId="77777777" w:rsidR="00CD7126" w:rsidRDefault="00CD7126">
            <w:pPr>
              <w:spacing w:after="20"/>
              <w:ind w:left="20"/>
              <w:jc w:val="both"/>
            </w:pPr>
          </w:p>
        </w:tc>
      </w:tr>
      <w:tr w:rsidR="00CD7126" w14:paraId="1E2217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B01632" w14:textId="77777777" w:rsidR="00CD7126" w:rsidRDefault="00000000">
            <w:pPr>
              <w:spacing w:after="20"/>
              <w:ind w:left="20"/>
              <w:jc w:val="both"/>
            </w:pPr>
            <w:r>
              <w:rPr>
                <w:color w:val="000000"/>
                <w:sz w:val="20"/>
              </w:rPr>
              <w:t>714-2.</w:t>
            </w:r>
          </w:p>
        </w:tc>
        <w:tc>
          <w:tcPr>
            <w:tcW w:w="1230" w:type="dxa"/>
            <w:vMerge/>
            <w:tcBorders>
              <w:top w:val="nil"/>
              <w:left w:val="single" w:sz="5" w:space="0" w:color="CFCFCF"/>
              <w:bottom w:val="single" w:sz="5" w:space="0" w:color="CFCFCF"/>
              <w:right w:val="single" w:sz="5" w:space="0" w:color="CFCFCF"/>
            </w:tcBorders>
          </w:tcPr>
          <w:p w14:paraId="6F50493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14AC2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1D156F" w14:textId="77777777" w:rsidR="00CD7126" w:rsidRDefault="00000000">
            <w:pPr>
              <w:spacing w:after="20"/>
              <w:ind w:left="20"/>
              <w:jc w:val="both"/>
            </w:pPr>
            <w:r>
              <w:rPr>
                <w:color w:val="000000"/>
                <w:sz w:val="20"/>
              </w:rPr>
              <w:t>Заключение дополнительного соглашения к контракту на разведку и добычу по сложному проекту при переходе к этапу пробной эксплуатации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BFEE5"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E5A2E" w14:textId="77777777" w:rsidR="00CD7126" w:rsidRDefault="00CD7126">
            <w:pPr>
              <w:spacing w:after="20"/>
              <w:ind w:left="20"/>
              <w:jc w:val="both"/>
            </w:pPr>
          </w:p>
          <w:p w14:paraId="34D65906" w14:textId="77777777" w:rsidR="00CD7126" w:rsidRDefault="00CD7126">
            <w:pPr>
              <w:spacing w:after="20"/>
              <w:ind w:left="20"/>
              <w:jc w:val="both"/>
            </w:pPr>
          </w:p>
        </w:tc>
      </w:tr>
      <w:tr w:rsidR="00CD7126" w14:paraId="15E169E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95F10" w14:textId="77777777" w:rsidR="00CD7126" w:rsidRDefault="00000000">
            <w:pPr>
              <w:spacing w:after="20"/>
              <w:ind w:left="20"/>
              <w:jc w:val="both"/>
            </w:pPr>
            <w:r>
              <w:rPr>
                <w:color w:val="000000"/>
                <w:sz w:val="20"/>
              </w:rPr>
              <w:t>714-3.</w:t>
            </w:r>
          </w:p>
        </w:tc>
        <w:tc>
          <w:tcPr>
            <w:tcW w:w="1230" w:type="dxa"/>
            <w:vMerge/>
            <w:tcBorders>
              <w:top w:val="nil"/>
              <w:left w:val="single" w:sz="5" w:space="0" w:color="CFCFCF"/>
              <w:bottom w:val="single" w:sz="5" w:space="0" w:color="CFCFCF"/>
              <w:right w:val="single" w:sz="5" w:space="0" w:color="CFCFCF"/>
            </w:tcBorders>
          </w:tcPr>
          <w:p w14:paraId="5A20B4E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C8DA1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2C619" w14:textId="77777777" w:rsidR="00CD7126" w:rsidRDefault="00000000">
            <w:pPr>
              <w:spacing w:after="20"/>
              <w:ind w:left="20"/>
              <w:jc w:val="both"/>
            </w:pPr>
            <w:r>
              <w:rPr>
                <w:color w:val="000000"/>
                <w:sz w:val="20"/>
              </w:rPr>
              <w:t>Заключение дополнительного соглашения к контракту на разведку и добычу по сложному проекту при переходе к периоду добычи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67397"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D3EC6" w14:textId="77777777" w:rsidR="00CD7126" w:rsidRDefault="00CD7126">
            <w:pPr>
              <w:spacing w:after="20"/>
              <w:ind w:left="20"/>
              <w:jc w:val="both"/>
            </w:pPr>
          </w:p>
          <w:p w14:paraId="6D7E0061" w14:textId="77777777" w:rsidR="00CD7126" w:rsidRDefault="00CD7126">
            <w:pPr>
              <w:spacing w:after="20"/>
              <w:ind w:left="20"/>
              <w:jc w:val="both"/>
            </w:pPr>
          </w:p>
        </w:tc>
      </w:tr>
      <w:tr w:rsidR="00CD7126" w14:paraId="0369250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85C53" w14:textId="77777777" w:rsidR="00CD7126" w:rsidRDefault="00000000">
            <w:pPr>
              <w:spacing w:after="20"/>
              <w:ind w:left="20"/>
              <w:jc w:val="both"/>
            </w:pPr>
            <w:r>
              <w:rPr>
                <w:color w:val="000000"/>
                <w:sz w:val="20"/>
              </w:rPr>
              <w:t>714-4.</w:t>
            </w:r>
          </w:p>
        </w:tc>
        <w:tc>
          <w:tcPr>
            <w:tcW w:w="1230" w:type="dxa"/>
            <w:vMerge/>
            <w:tcBorders>
              <w:top w:val="nil"/>
              <w:left w:val="single" w:sz="5" w:space="0" w:color="CFCFCF"/>
              <w:bottom w:val="single" w:sz="5" w:space="0" w:color="CFCFCF"/>
              <w:right w:val="single" w:sz="5" w:space="0" w:color="CFCFCF"/>
            </w:tcBorders>
          </w:tcPr>
          <w:p w14:paraId="6CEA7F5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25213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786D15" w14:textId="77777777" w:rsidR="00CD7126" w:rsidRDefault="00000000">
            <w:pPr>
              <w:spacing w:after="20"/>
              <w:ind w:left="20"/>
              <w:jc w:val="both"/>
            </w:pPr>
            <w:r>
              <w:rPr>
                <w:color w:val="000000"/>
                <w:sz w:val="20"/>
              </w:rPr>
              <w:t xml:space="preserve"> Заключение дополнительного соглашения к контракту на разведку и добычу в связи с переходом на условия типового контракта на разведку и добычу по сложному проекту в случаях, предусмотренных пунктом 7 статьи 116 и пунктом 40 статьи 278 Кодекса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DB5B0"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3012D5" w14:textId="77777777" w:rsidR="00CD7126" w:rsidRDefault="00CD7126">
            <w:pPr>
              <w:spacing w:after="20"/>
              <w:ind w:left="20"/>
              <w:jc w:val="both"/>
            </w:pPr>
          </w:p>
          <w:p w14:paraId="074F2C74" w14:textId="77777777" w:rsidR="00CD7126" w:rsidRDefault="00CD7126">
            <w:pPr>
              <w:spacing w:after="20"/>
              <w:ind w:left="20"/>
              <w:jc w:val="both"/>
            </w:pPr>
          </w:p>
        </w:tc>
      </w:tr>
      <w:tr w:rsidR="00CD7126" w14:paraId="21E6A6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BE2A92" w14:textId="77777777" w:rsidR="00CD7126" w:rsidRDefault="00000000">
            <w:pPr>
              <w:spacing w:after="20"/>
              <w:ind w:left="20"/>
              <w:jc w:val="both"/>
            </w:pPr>
            <w:r>
              <w:rPr>
                <w:color w:val="000000"/>
                <w:sz w:val="20"/>
              </w:rPr>
              <w:t>714-5.</w:t>
            </w:r>
          </w:p>
        </w:tc>
        <w:tc>
          <w:tcPr>
            <w:tcW w:w="1230" w:type="dxa"/>
            <w:vMerge/>
            <w:tcBorders>
              <w:top w:val="nil"/>
              <w:left w:val="single" w:sz="5" w:space="0" w:color="CFCFCF"/>
              <w:bottom w:val="single" w:sz="5" w:space="0" w:color="CFCFCF"/>
              <w:right w:val="single" w:sz="5" w:space="0" w:color="CFCFCF"/>
            </w:tcBorders>
          </w:tcPr>
          <w:p w14:paraId="6174299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6D283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C2743" w14:textId="77777777" w:rsidR="00CD7126" w:rsidRDefault="00000000">
            <w:pPr>
              <w:spacing w:after="20"/>
              <w:ind w:left="20"/>
              <w:jc w:val="both"/>
            </w:pPr>
            <w:r>
              <w:rPr>
                <w:color w:val="000000"/>
                <w:sz w:val="20"/>
              </w:rPr>
              <w:t>Заключение дополнительного соглашения к контракту при переходе права недропользования и доли в праве недропользования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AFD0D"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A88AD" w14:textId="77777777" w:rsidR="00CD7126" w:rsidRDefault="00CD7126">
            <w:pPr>
              <w:spacing w:after="20"/>
              <w:ind w:left="20"/>
              <w:jc w:val="both"/>
            </w:pPr>
          </w:p>
          <w:p w14:paraId="1BDA5474" w14:textId="77777777" w:rsidR="00CD7126" w:rsidRDefault="00CD7126">
            <w:pPr>
              <w:spacing w:after="20"/>
              <w:ind w:left="20"/>
              <w:jc w:val="both"/>
            </w:pPr>
          </w:p>
        </w:tc>
      </w:tr>
      <w:tr w:rsidR="00CD7126" w14:paraId="56CAB82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E7DD4" w14:textId="77777777" w:rsidR="00CD7126" w:rsidRDefault="00000000">
            <w:pPr>
              <w:spacing w:after="20"/>
              <w:ind w:left="20"/>
              <w:jc w:val="both"/>
            </w:pPr>
            <w:r>
              <w:rPr>
                <w:color w:val="000000"/>
                <w:sz w:val="20"/>
              </w:rPr>
              <w:t>715.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DF51F" w14:textId="77777777" w:rsidR="00CD7126" w:rsidRDefault="00000000">
            <w:pPr>
              <w:spacing w:after="20"/>
              <w:ind w:left="20"/>
              <w:jc w:val="both"/>
            </w:pPr>
            <w:r>
              <w:rPr>
                <w:color w:val="000000"/>
                <w:sz w:val="20"/>
              </w:rPr>
              <w:t>01205015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18E8F" w14:textId="77777777" w:rsidR="00CD7126" w:rsidRDefault="00000000">
            <w:pPr>
              <w:spacing w:after="20"/>
              <w:ind w:left="20"/>
              <w:jc w:val="both"/>
            </w:pPr>
            <w:r>
              <w:rPr>
                <w:color w:val="000000"/>
                <w:sz w:val="20"/>
              </w:rPr>
              <w:t>Заключение (подписание) контрактов на недропользование по углеводородам и добыче урана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6FE28" w14:textId="77777777" w:rsidR="00CD7126" w:rsidRDefault="00000000">
            <w:pPr>
              <w:spacing w:after="20"/>
              <w:ind w:left="20"/>
              <w:jc w:val="both"/>
            </w:pPr>
            <w:r>
              <w:rPr>
                <w:color w:val="000000"/>
                <w:sz w:val="20"/>
              </w:rPr>
              <w:t>Получение контракта для разведки и добычи углеводородов или контракта для разведки и добычи углеводородов по сложному проекту по итогам аукциона на недропользование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C12830"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2F833E" w14:textId="77777777" w:rsidR="00CD7126" w:rsidRDefault="00000000">
            <w:pPr>
              <w:spacing w:after="20"/>
              <w:ind w:left="20"/>
              <w:jc w:val="both"/>
            </w:pPr>
            <w:r>
              <w:rPr>
                <w:color w:val="000000"/>
                <w:sz w:val="20"/>
              </w:rPr>
              <w:t xml:space="preserve"> "Об утверждении правил оказания государственных услуг Министерства энергетики Республики Казахстан в сфере недропользования" приказ Министра энергетики Республики Казахстан от 29 мая 2020 года № 214. Зарегистрирован в Реестре государственной регистрации нормативных правовых актов № 20776.</w:t>
            </w:r>
          </w:p>
        </w:tc>
      </w:tr>
      <w:tr w:rsidR="00CD7126" w14:paraId="0041335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71605" w14:textId="77777777" w:rsidR="00CD7126" w:rsidRDefault="00000000">
            <w:pPr>
              <w:spacing w:after="20"/>
              <w:ind w:left="20"/>
              <w:jc w:val="both"/>
            </w:pPr>
            <w:r>
              <w:rPr>
                <w:color w:val="000000"/>
                <w:sz w:val="20"/>
              </w:rPr>
              <w:t>716.</w:t>
            </w:r>
          </w:p>
        </w:tc>
        <w:tc>
          <w:tcPr>
            <w:tcW w:w="1230" w:type="dxa"/>
            <w:vMerge/>
            <w:tcBorders>
              <w:top w:val="nil"/>
              <w:left w:val="single" w:sz="5" w:space="0" w:color="CFCFCF"/>
              <w:bottom w:val="single" w:sz="5" w:space="0" w:color="CFCFCF"/>
              <w:right w:val="single" w:sz="5" w:space="0" w:color="CFCFCF"/>
            </w:tcBorders>
          </w:tcPr>
          <w:p w14:paraId="3CE488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5913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583C2" w14:textId="77777777" w:rsidR="00CD7126" w:rsidRDefault="00000000">
            <w:pPr>
              <w:spacing w:after="20"/>
              <w:ind w:left="20"/>
              <w:jc w:val="both"/>
            </w:pPr>
            <w:r>
              <w:rPr>
                <w:color w:val="000000"/>
                <w:sz w:val="20"/>
              </w:rPr>
              <w:t>Получение контракта для добычи углеводородов или контракта для добычи углеводородов по сложному проекту по итогам аукциона на недропользование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C7920"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24AF9DB0" w14:textId="77777777" w:rsidR="00CD7126" w:rsidRDefault="00CD7126"/>
        </w:tc>
      </w:tr>
      <w:tr w:rsidR="00CD7126" w14:paraId="576A716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5B789B" w14:textId="77777777" w:rsidR="00CD7126" w:rsidRDefault="00000000">
            <w:pPr>
              <w:spacing w:after="20"/>
              <w:ind w:left="20"/>
              <w:jc w:val="both"/>
            </w:pPr>
            <w:r>
              <w:rPr>
                <w:color w:val="000000"/>
                <w:sz w:val="20"/>
              </w:rPr>
              <w:t>717.</w:t>
            </w:r>
          </w:p>
        </w:tc>
        <w:tc>
          <w:tcPr>
            <w:tcW w:w="1230" w:type="dxa"/>
            <w:vMerge/>
            <w:tcBorders>
              <w:top w:val="nil"/>
              <w:left w:val="single" w:sz="5" w:space="0" w:color="CFCFCF"/>
              <w:bottom w:val="single" w:sz="5" w:space="0" w:color="CFCFCF"/>
              <w:right w:val="single" w:sz="5" w:space="0" w:color="CFCFCF"/>
            </w:tcBorders>
          </w:tcPr>
          <w:p w14:paraId="302EB0A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A3B861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947D52" w14:textId="77777777" w:rsidR="00CD7126" w:rsidRDefault="00000000">
            <w:pPr>
              <w:spacing w:after="20"/>
              <w:ind w:left="20"/>
              <w:jc w:val="both"/>
            </w:pPr>
            <w:r>
              <w:rPr>
                <w:color w:val="000000"/>
                <w:sz w:val="20"/>
              </w:rPr>
              <w:t>Получение контракта для разведки и добычи углеводородов или контракта для разведки и добычи углеводородов по сложному проекту по итогам протокола прямых переговоров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87F84"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6C60C4CA" w14:textId="77777777" w:rsidR="00CD7126" w:rsidRDefault="00CD7126"/>
        </w:tc>
      </w:tr>
      <w:tr w:rsidR="00CD7126" w14:paraId="32AE50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DEF69" w14:textId="77777777" w:rsidR="00CD7126" w:rsidRDefault="00000000">
            <w:pPr>
              <w:spacing w:after="20"/>
              <w:ind w:left="20"/>
              <w:jc w:val="both"/>
            </w:pPr>
            <w:r>
              <w:rPr>
                <w:color w:val="000000"/>
                <w:sz w:val="20"/>
              </w:rPr>
              <w:t>718.</w:t>
            </w:r>
          </w:p>
        </w:tc>
        <w:tc>
          <w:tcPr>
            <w:tcW w:w="1230" w:type="dxa"/>
            <w:vMerge/>
            <w:tcBorders>
              <w:top w:val="nil"/>
              <w:left w:val="single" w:sz="5" w:space="0" w:color="CFCFCF"/>
              <w:bottom w:val="single" w:sz="5" w:space="0" w:color="CFCFCF"/>
              <w:right w:val="single" w:sz="5" w:space="0" w:color="CFCFCF"/>
            </w:tcBorders>
          </w:tcPr>
          <w:p w14:paraId="45266B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DEF793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09D959" w14:textId="77777777" w:rsidR="00CD7126" w:rsidRDefault="00000000">
            <w:pPr>
              <w:spacing w:after="20"/>
              <w:ind w:left="20"/>
              <w:jc w:val="both"/>
            </w:pPr>
            <w:r>
              <w:rPr>
                <w:color w:val="000000"/>
                <w:sz w:val="20"/>
              </w:rPr>
              <w:t>Получение контракта для добычи углеводородов или контракта для добычи углеводородов по сложному проекту по итогам протокола прямых переговоров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E3DECE"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13E77CE0" w14:textId="77777777" w:rsidR="00CD7126" w:rsidRDefault="00CD7126"/>
        </w:tc>
      </w:tr>
      <w:tr w:rsidR="00CD7126" w14:paraId="77F16D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50D62" w14:textId="77777777" w:rsidR="00CD7126" w:rsidRDefault="00000000">
            <w:pPr>
              <w:spacing w:after="20"/>
              <w:ind w:left="20"/>
              <w:jc w:val="both"/>
            </w:pPr>
            <w:r>
              <w:rPr>
                <w:color w:val="000000"/>
                <w:sz w:val="20"/>
              </w:rPr>
              <w:t>719.</w:t>
            </w:r>
          </w:p>
        </w:tc>
        <w:tc>
          <w:tcPr>
            <w:tcW w:w="1230" w:type="dxa"/>
            <w:vMerge/>
            <w:tcBorders>
              <w:top w:val="nil"/>
              <w:left w:val="single" w:sz="5" w:space="0" w:color="CFCFCF"/>
              <w:bottom w:val="single" w:sz="5" w:space="0" w:color="CFCFCF"/>
              <w:right w:val="single" w:sz="5" w:space="0" w:color="CFCFCF"/>
            </w:tcBorders>
          </w:tcPr>
          <w:p w14:paraId="2DEF527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3BDF0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8A934" w14:textId="77777777" w:rsidR="00CD7126" w:rsidRDefault="00000000">
            <w:pPr>
              <w:spacing w:after="20"/>
              <w:ind w:left="20"/>
              <w:jc w:val="both"/>
            </w:pPr>
            <w:r>
              <w:rPr>
                <w:color w:val="000000"/>
                <w:sz w:val="20"/>
              </w:rPr>
              <w:t>Получение контракта на добычу урана по итогам протокола прямых переговоров в области урана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AFDB32"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0D790CEC" w14:textId="77777777" w:rsidR="00CD7126" w:rsidRDefault="00CD7126"/>
        </w:tc>
      </w:tr>
      <w:tr w:rsidR="00CD7126" w14:paraId="033E52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7824B" w14:textId="77777777" w:rsidR="00CD7126" w:rsidRDefault="00000000">
            <w:pPr>
              <w:spacing w:after="20"/>
              <w:ind w:left="20"/>
              <w:jc w:val="both"/>
            </w:pPr>
            <w:r>
              <w:rPr>
                <w:color w:val="000000"/>
                <w:sz w:val="20"/>
              </w:rPr>
              <w:t>719-1.</w:t>
            </w:r>
          </w:p>
        </w:tc>
        <w:tc>
          <w:tcPr>
            <w:tcW w:w="1230" w:type="dxa"/>
            <w:vMerge/>
            <w:tcBorders>
              <w:top w:val="nil"/>
              <w:left w:val="single" w:sz="5" w:space="0" w:color="CFCFCF"/>
              <w:bottom w:val="single" w:sz="5" w:space="0" w:color="CFCFCF"/>
              <w:right w:val="single" w:sz="5" w:space="0" w:color="CFCFCF"/>
            </w:tcBorders>
          </w:tcPr>
          <w:p w14:paraId="494E2A6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BE4D6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C0590" w14:textId="77777777" w:rsidR="00CD7126" w:rsidRDefault="00000000">
            <w:pPr>
              <w:spacing w:after="20"/>
              <w:ind w:left="20"/>
              <w:jc w:val="both"/>
            </w:pPr>
            <w:r>
              <w:rPr>
                <w:color w:val="000000"/>
                <w:sz w:val="20"/>
              </w:rPr>
              <w:t xml:space="preserve"> Получение контракта на добычу углеводородов недропользователями, осуществляющих либо осуществлявших деятельность по разведке углеводородов по контрактам на недропользование, заключенным до введения в действие Кодекса (первоначальный контракт) при условии перехода на типовой контракт на добычу углеводородов, утвержденные приказом Министра энергетики Республики Казахстан от 11 июня 2018 года № 233 (зарегистрирован в Реестре государственной регистрации нормативных правовых актов № 17140)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E5867"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5D724141" w14:textId="77777777" w:rsidR="00CD7126" w:rsidRDefault="00CD7126"/>
        </w:tc>
      </w:tr>
      <w:tr w:rsidR="00CD7126" w14:paraId="68B90C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583B3" w14:textId="77777777" w:rsidR="00CD7126" w:rsidRDefault="00000000">
            <w:pPr>
              <w:spacing w:after="20"/>
              <w:ind w:left="20"/>
              <w:jc w:val="both"/>
            </w:pPr>
            <w:r>
              <w:rPr>
                <w:color w:val="000000"/>
                <w:sz w:val="20"/>
              </w:rPr>
              <w:t>719-2.</w:t>
            </w:r>
          </w:p>
        </w:tc>
        <w:tc>
          <w:tcPr>
            <w:tcW w:w="1230" w:type="dxa"/>
            <w:vMerge/>
            <w:tcBorders>
              <w:top w:val="nil"/>
              <w:left w:val="single" w:sz="5" w:space="0" w:color="CFCFCF"/>
              <w:bottom w:val="single" w:sz="5" w:space="0" w:color="CFCFCF"/>
              <w:right w:val="single" w:sz="5" w:space="0" w:color="CFCFCF"/>
            </w:tcBorders>
          </w:tcPr>
          <w:p w14:paraId="4DCA11E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1D3A9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5CF364" w14:textId="77777777" w:rsidR="00CD7126" w:rsidRDefault="00000000">
            <w:pPr>
              <w:spacing w:after="20"/>
              <w:ind w:left="20"/>
              <w:jc w:val="both"/>
            </w:pPr>
            <w:r>
              <w:rPr>
                <w:color w:val="000000"/>
                <w:sz w:val="20"/>
              </w:rPr>
              <w:t xml:space="preserve"> Получение контракта на добычу углеводородов, недропользователями по контрактам на добычу, заключенным до введения в действие Кодекса (действующий контракт) при условии перехода на типовые контракты на добычу углеводородов, утвержденные приказом Министра энергетики Республики Казахстан от 11 июня 2018 года № 233 (зарегистрирован в Реестре государственной регистрации нормативных правовых актов № 17140)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222F0"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74332255" w14:textId="77777777" w:rsidR="00CD7126" w:rsidRDefault="00CD7126"/>
        </w:tc>
      </w:tr>
      <w:tr w:rsidR="00CD7126" w14:paraId="69071B9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68535" w14:textId="77777777" w:rsidR="00CD7126" w:rsidRDefault="00000000">
            <w:pPr>
              <w:spacing w:after="20"/>
              <w:ind w:left="20"/>
              <w:jc w:val="both"/>
            </w:pPr>
            <w:r>
              <w:rPr>
                <w:color w:val="000000"/>
                <w:sz w:val="20"/>
              </w:rPr>
              <w:t>719-3.</w:t>
            </w:r>
          </w:p>
        </w:tc>
        <w:tc>
          <w:tcPr>
            <w:tcW w:w="1230" w:type="dxa"/>
            <w:vMerge/>
            <w:tcBorders>
              <w:top w:val="nil"/>
              <w:left w:val="single" w:sz="5" w:space="0" w:color="CFCFCF"/>
              <w:bottom w:val="single" w:sz="5" w:space="0" w:color="CFCFCF"/>
              <w:right w:val="single" w:sz="5" w:space="0" w:color="CFCFCF"/>
            </w:tcBorders>
          </w:tcPr>
          <w:p w14:paraId="6100F2F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757D6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83DBE" w14:textId="77777777" w:rsidR="00CD7126" w:rsidRDefault="00000000">
            <w:pPr>
              <w:spacing w:after="20"/>
              <w:ind w:left="20"/>
              <w:jc w:val="both"/>
            </w:pPr>
            <w:r>
              <w:rPr>
                <w:color w:val="000000"/>
                <w:sz w:val="20"/>
              </w:rPr>
              <w:t>Получение контракта на добычу урана при закреплении участка добычи и периода опытно-промышленной добычи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588C0"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5C9C08B6" w14:textId="77777777" w:rsidR="00CD7126" w:rsidRDefault="00CD7126"/>
        </w:tc>
      </w:tr>
      <w:tr w:rsidR="00CD7126" w14:paraId="2C83696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31CB" w14:textId="77777777" w:rsidR="00CD7126" w:rsidRDefault="00000000">
            <w:pPr>
              <w:spacing w:after="20"/>
              <w:ind w:left="20"/>
              <w:jc w:val="both"/>
            </w:pPr>
            <w:r>
              <w:rPr>
                <w:color w:val="000000"/>
                <w:sz w:val="20"/>
              </w:rPr>
              <w:t>719-4.</w:t>
            </w:r>
          </w:p>
        </w:tc>
        <w:tc>
          <w:tcPr>
            <w:tcW w:w="1230" w:type="dxa"/>
            <w:vMerge/>
            <w:tcBorders>
              <w:top w:val="nil"/>
              <w:left w:val="single" w:sz="5" w:space="0" w:color="CFCFCF"/>
              <w:bottom w:val="single" w:sz="5" w:space="0" w:color="CFCFCF"/>
              <w:right w:val="single" w:sz="5" w:space="0" w:color="CFCFCF"/>
            </w:tcBorders>
          </w:tcPr>
          <w:p w14:paraId="12150C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90E0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01CB64" w14:textId="77777777" w:rsidR="00CD7126" w:rsidRDefault="00000000">
            <w:pPr>
              <w:spacing w:after="20"/>
              <w:ind w:left="20"/>
              <w:jc w:val="both"/>
            </w:pPr>
            <w:r>
              <w:rPr>
                <w:color w:val="000000"/>
                <w:sz w:val="20"/>
              </w:rPr>
              <w:t>Получение контракта для разведки углеводородов в соответствии с международными договорами.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4B84E" w14:textId="77777777" w:rsidR="00CD7126" w:rsidRDefault="00000000">
            <w:pPr>
              <w:spacing w:after="20"/>
              <w:ind w:left="20"/>
              <w:jc w:val="both"/>
            </w:pPr>
            <w:r>
              <w:rPr>
                <w:color w:val="000000"/>
                <w:sz w:val="20"/>
              </w:rPr>
              <w:t>МЭ</w:t>
            </w:r>
          </w:p>
        </w:tc>
        <w:tc>
          <w:tcPr>
            <w:tcW w:w="2460" w:type="dxa"/>
            <w:gridSpan w:val="2"/>
            <w:vMerge/>
            <w:tcBorders>
              <w:top w:val="nil"/>
              <w:left w:val="single" w:sz="5" w:space="0" w:color="CFCFCF"/>
              <w:bottom w:val="single" w:sz="5" w:space="0" w:color="CFCFCF"/>
              <w:right w:val="single" w:sz="5" w:space="0" w:color="CFCFCF"/>
            </w:tcBorders>
          </w:tcPr>
          <w:p w14:paraId="797F87A3" w14:textId="77777777" w:rsidR="00CD7126" w:rsidRDefault="00CD7126"/>
        </w:tc>
      </w:tr>
      <w:tr w:rsidR="00CD7126" w14:paraId="09AAEF0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708C7C" w14:textId="77777777" w:rsidR="00CD7126" w:rsidRDefault="00000000">
            <w:pPr>
              <w:spacing w:after="20"/>
              <w:ind w:left="20"/>
              <w:jc w:val="both"/>
            </w:pPr>
            <w:r>
              <w:rPr>
                <w:color w:val="000000"/>
                <w:sz w:val="20"/>
              </w:rPr>
              <w:t>720.</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CA3DA0"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2FD46CC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0B974" w14:textId="77777777" w:rsidR="00CD7126" w:rsidRDefault="00000000">
            <w:pPr>
              <w:spacing w:after="20"/>
              <w:ind w:left="20"/>
              <w:jc w:val="both"/>
            </w:pPr>
            <w:r>
              <w:rPr>
                <w:color w:val="000000"/>
                <w:sz w:val="20"/>
              </w:rPr>
              <w:t>721.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F79626" w14:textId="77777777" w:rsidR="00CD7126" w:rsidRDefault="00CD7126">
            <w:pPr>
              <w:spacing w:after="20"/>
              <w:ind w:left="20"/>
              <w:jc w:val="both"/>
            </w:pPr>
          </w:p>
          <w:p w14:paraId="4A47DEC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3A9A96" w14:textId="77777777" w:rsidR="00CD7126" w:rsidRDefault="00CD7126">
            <w:pPr>
              <w:spacing w:after="20"/>
              <w:ind w:left="20"/>
              <w:jc w:val="both"/>
            </w:pPr>
          </w:p>
          <w:p w14:paraId="5D4956F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A1FD7" w14:textId="77777777" w:rsidR="00CD7126" w:rsidRDefault="00000000">
            <w:pPr>
              <w:spacing w:after="20"/>
              <w:ind w:left="20"/>
              <w:jc w:val="both"/>
            </w:pPr>
            <w:r>
              <w:rPr>
                <w:color w:val="000000"/>
                <w:sz w:val="20"/>
              </w:rPr>
              <w:t>Получения контракта для разведки углеводородов в соответствии с международными договорами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C45A56" w14:textId="77777777" w:rsidR="00CD7126" w:rsidRDefault="00CD7126">
            <w:pPr>
              <w:spacing w:after="20"/>
              <w:ind w:left="20"/>
              <w:jc w:val="both"/>
            </w:pPr>
          </w:p>
          <w:p w14:paraId="37CA9046" w14:textId="77777777" w:rsidR="00CD7126" w:rsidRDefault="00CD7126">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DB128" w14:textId="77777777" w:rsidR="00CD7126" w:rsidRDefault="00CD7126">
            <w:pPr>
              <w:spacing w:after="20"/>
              <w:ind w:left="20"/>
              <w:jc w:val="both"/>
            </w:pPr>
          </w:p>
          <w:p w14:paraId="355242AB" w14:textId="77777777" w:rsidR="00CD7126" w:rsidRDefault="00CD7126">
            <w:pPr>
              <w:spacing w:after="20"/>
              <w:ind w:left="20"/>
              <w:jc w:val="both"/>
            </w:pPr>
          </w:p>
        </w:tc>
      </w:tr>
      <w:tr w:rsidR="00CD7126" w14:paraId="3C2F158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5D8275" w14:textId="77777777" w:rsidR="00CD7126" w:rsidRDefault="00000000">
            <w:pPr>
              <w:spacing w:after="20"/>
              <w:ind w:left="20"/>
              <w:jc w:val="both"/>
            </w:pPr>
            <w:r>
              <w:rPr>
                <w:color w:val="000000"/>
                <w:sz w:val="20"/>
              </w:rPr>
              <w:t>722.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628185" w14:textId="77777777" w:rsidR="00CD7126" w:rsidRDefault="00000000">
            <w:pPr>
              <w:spacing w:after="20"/>
              <w:ind w:left="20"/>
              <w:jc w:val="both"/>
            </w:pPr>
            <w:r>
              <w:rPr>
                <w:color w:val="000000"/>
                <w:sz w:val="20"/>
              </w:rPr>
              <w:t>01205016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F9BF1" w14:textId="77777777" w:rsidR="00CD7126" w:rsidRDefault="00000000">
            <w:pPr>
              <w:spacing w:after="20"/>
              <w:ind w:left="20"/>
              <w:jc w:val="both"/>
            </w:pPr>
            <w:r>
              <w:rPr>
                <w:color w:val="000000"/>
                <w:sz w:val="20"/>
              </w:rPr>
              <w:t>Выдача лицензии на старательство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E311C" w14:textId="77777777" w:rsidR="00CD7126" w:rsidRDefault="00CD7126">
            <w:pPr>
              <w:spacing w:after="20"/>
              <w:ind w:left="20"/>
              <w:jc w:val="both"/>
            </w:pPr>
          </w:p>
          <w:p w14:paraId="4B0EE0B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D02C7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5C1F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40CCF45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A5627" w14:textId="77777777" w:rsidR="00CD7126" w:rsidRDefault="00000000">
            <w:pPr>
              <w:spacing w:after="20"/>
              <w:ind w:left="20"/>
              <w:jc w:val="both"/>
            </w:pPr>
            <w:r>
              <w:rPr>
                <w:color w:val="000000"/>
                <w:sz w:val="20"/>
              </w:rPr>
              <w:t>723.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7FC26" w14:textId="77777777" w:rsidR="00CD7126" w:rsidRDefault="00000000">
            <w:pPr>
              <w:spacing w:after="20"/>
              <w:ind w:left="20"/>
              <w:jc w:val="both"/>
            </w:pPr>
            <w:r>
              <w:rPr>
                <w:color w:val="000000"/>
                <w:sz w:val="20"/>
              </w:rPr>
              <w:t>01205016-1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80F986" w14:textId="77777777" w:rsidR="00CD7126" w:rsidRDefault="00000000">
            <w:pPr>
              <w:spacing w:after="20"/>
              <w:ind w:left="20"/>
              <w:jc w:val="both"/>
            </w:pPr>
            <w:r>
              <w:rPr>
                <w:color w:val="000000"/>
                <w:sz w:val="20"/>
              </w:rPr>
              <w:t>Выдача лицензии на разведу твердых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15A9A" w14:textId="77777777" w:rsidR="00CD7126" w:rsidRDefault="00CD7126">
            <w:pPr>
              <w:spacing w:after="20"/>
              <w:ind w:left="20"/>
              <w:jc w:val="both"/>
            </w:pPr>
          </w:p>
          <w:p w14:paraId="342DA66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54A84F"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C9CD13" w14:textId="77777777" w:rsidR="00CD7126" w:rsidRDefault="00000000">
            <w:pPr>
              <w:spacing w:after="20"/>
              <w:ind w:left="20"/>
              <w:jc w:val="both"/>
            </w:pPr>
            <w:r>
              <w:rPr>
                <w:color w:val="000000"/>
                <w:sz w:val="20"/>
              </w:rPr>
              <w:t xml:space="preserve"> "Об утверждении Правил подачи и рассмотрения заявлений на выдачу лицензий на разведку твердых полезных ископаемых", приказ Министра по инвестициям и развитию Республики Казахстан от 23 мая 2018 года № 365 Зарегистрирован в Реестре государственной регистрации нормативных правовых актов 6 июня 2018 года № 17003.</w:t>
            </w:r>
          </w:p>
        </w:tc>
      </w:tr>
      <w:tr w:rsidR="00CD7126" w14:paraId="2EDE45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7A945" w14:textId="77777777" w:rsidR="00CD7126" w:rsidRDefault="00000000">
            <w:pPr>
              <w:spacing w:after="20"/>
              <w:ind w:left="20"/>
              <w:jc w:val="both"/>
            </w:pPr>
            <w:r>
              <w:rPr>
                <w:color w:val="000000"/>
                <w:sz w:val="20"/>
              </w:rPr>
              <w:t>724.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57DDB" w14:textId="77777777" w:rsidR="00CD7126" w:rsidRDefault="00000000">
            <w:pPr>
              <w:spacing w:after="20"/>
              <w:ind w:left="20"/>
              <w:jc w:val="both"/>
            </w:pPr>
            <w:r>
              <w:rPr>
                <w:color w:val="000000"/>
                <w:sz w:val="20"/>
              </w:rPr>
              <w:t>01205016-2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A0077" w14:textId="77777777" w:rsidR="00CD7126" w:rsidRDefault="00000000">
            <w:pPr>
              <w:spacing w:after="20"/>
              <w:ind w:left="20"/>
              <w:jc w:val="both"/>
            </w:pPr>
            <w:r>
              <w:rPr>
                <w:color w:val="000000"/>
                <w:sz w:val="20"/>
              </w:rPr>
              <w:t>Выдача лицензии на добычу твердых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0C121" w14:textId="77777777" w:rsidR="00CD7126" w:rsidRDefault="00CD7126">
            <w:pPr>
              <w:spacing w:after="20"/>
              <w:ind w:left="20"/>
              <w:jc w:val="both"/>
            </w:pPr>
          </w:p>
          <w:p w14:paraId="015DD80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35FBA9"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437D2" w14:textId="77777777" w:rsidR="00CD7126" w:rsidRDefault="00000000">
            <w:pPr>
              <w:spacing w:after="20"/>
              <w:ind w:left="20"/>
              <w:jc w:val="both"/>
            </w:pPr>
            <w:r>
              <w:rPr>
                <w:color w:val="000000"/>
                <w:sz w:val="20"/>
              </w:rPr>
              <w:t xml:space="preserve"> "Об утверждении Правил подачи и рассмотрения заявлений на выдачу лицензий на разведку твердых полезных ископаемых", приказ Министра по инвестициям и развитию Республики Казахстан от 23 мая 2018 года № 366 Зарегистрирован в Министерстве юстиции Республики Казахстан 6 июня 2018 года № 17001.</w:t>
            </w:r>
          </w:p>
        </w:tc>
      </w:tr>
      <w:tr w:rsidR="00CD7126" w14:paraId="0AF5DBF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97946" w14:textId="77777777" w:rsidR="00CD7126" w:rsidRDefault="00000000">
            <w:pPr>
              <w:spacing w:after="20"/>
              <w:ind w:left="20"/>
              <w:jc w:val="both"/>
            </w:pPr>
            <w:r>
              <w:rPr>
                <w:color w:val="000000"/>
                <w:sz w:val="20"/>
              </w:rPr>
              <w:t>725.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E2471" w14:textId="77777777" w:rsidR="00CD7126" w:rsidRDefault="00000000">
            <w:pPr>
              <w:spacing w:after="20"/>
              <w:ind w:left="20"/>
              <w:jc w:val="both"/>
            </w:pPr>
            <w:r>
              <w:rPr>
                <w:color w:val="000000"/>
                <w:sz w:val="20"/>
              </w:rPr>
              <w:t>01205016-3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8F97B" w14:textId="77777777" w:rsidR="00CD7126" w:rsidRDefault="00000000">
            <w:pPr>
              <w:spacing w:after="20"/>
              <w:ind w:left="20"/>
              <w:jc w:val="both"/>
            </w:pPr>
            <w:r>
              <w:rPr>
                <w:color w:val="000000"/>
                <w:sz w:val="20"/>
              </w:rPr>
              <w:t>Выдача лицензии в рамках перехода на лицензионный режим недропользования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78747" w14:textId="77777777" w:rsidR="00CD7126" w:rsidRDefault="00CD7126">
            <w:pPr>
              <w:spacing w:after="20"/>
              <w:ind w:left="20"/>
              <w:jc w:val="both"/>
            </w:pPr>
          </w:p>
          <w:p w14:paraId="3C4D6CF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AD040"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3CC6B" w14:textId="77777777" w:rsidR="00CD7126" w:rsidRDefault="00000000">
            <w:pPr>
              <w:spacing w:after="20"/>
              <w:ind w:left="20"/>
              <w:jc w:val="both"/>
            </w:pPr>
            <w:r>
              <w:rPr>
                <w:color w:val="000000"/>
                <w:sz w:val="20"/>
              </w:rPr>
              <w:t>Приказ Министра по инвестициям и развитию Республики Казахстан от 24 мая 2018 года № 379 "Об утверждении Правил перехода на лицензионный режим недропользования и Правил работы комиссии по переходу на лицензионный режим недропользования".</w:t>
            </w:r>
          </w:p>
        </w:tc>
      </w:tr>
      <w:tr w:rsidR="00CD7126" w14:paraId="10E7CF7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3A54D" w14:textId="77777777" w:rsidR="00CD7126" w:rsidRDefault="00000000">
            <w:pPr>
              <w:spacing w:after="20"/>
              <w:ind w:left="20"/>
              <w:jc w:val="both"/>
            </w:pPr>
            <w:r>
              <w:rPr>
                <w:color w:val="000000"/>
                <w:sz w:val="20"/>
              </w:rPr>
              <w:t>726.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E936A7" w14:textId="77777777" w:rsidR="00CD7126" w:rsidRDefault="00000000">
            <w:pPr>
              <w:spacing w:after="20"/>
              <w:ind w:left="20"/>
              <w:jc w:val="both"/>
            </w:pPr>
            <w:r>
              <w:rPr>
                <w:color w:val="000000"/>
                <w:sz w:val="20"/>
              </w:rPr>
              <w:t>01205016-4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E28549" w14:textId="77777777" w:rsidR="00CD7126" w:rsidRDefault="00000000">
            <w:pPr>
              <w:spacing w:after="20"/>
              <w:ind w:left="20"/>
              <w:jc w:val="both"/>
            </w:pPr>
            <w:r>
              <w:rPr>
                <w:color w:val="000000"/>
                <w:sz w:val="20"/>
              </w:rPr>
              <w:t>Заключение дополнительного Соглашения об изменении контракта на недропользование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03729" w14:textId="77777777" w:rsidR="00CD7126" w:rsidRDefault="00CD7126">
            <w:pPr>
              <w:spacing w:after="20"/>
              <w:ind w:left="20"/>
              <w:jc w:val="both"/>
            </w:pPr>
          </w:p>
          <w:p w14:paraId="3FF0DA1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C698C"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9DFA0" w14:textId="77777777" w:rsidR="00CD7126" w:rsidRDefault="00CD7126">
            <w:pPr>
              <w:spacing w:after="20"/>
              <w:ind w:left="20"/>
              <w:jc w:val="both"/>
            </w:pPr>
          </w:p>
          <w:p w14:paraId="0F24C6B5" w14:textId="77777777" w:rsidR="00CD7126" w:rsidRDefault="00CD7126">
            <w:pPr>
              <w:spacing w:after="20"/>
              <w:ind w:left="20"/>
              <w:jc w:val="both"/>
            </w:pPr>
          </w:p>
        </w:tc>
      </w:tr>
      <w:tr w:rsidR="00CD7126" w14:paraId="024AA0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EED89" w14:textId="77777777" w:rsidR="00CD7126" w:rsidRDefault="00000000">
            <w:pPr>
              <w:spacing w:after="20"/>
              <w:ind w:left="20"/>
              <w:jc w:val="both"/>
            </w:pPr>
            <w:r>
              <w:rPr>
                <w:color w:val="000000"/>
                <w:sz w:val="20"/>
              </w:rPr>
              <w:t>727.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B6A6C" w14:textId="77777777" w:rsidR="00CD7126" w:rsidRDefault="00000000">
            <w:pPr>
              <w:spacing w:after="20"/>
              <w:ind w:left="20"/>
              <w:jc w:val="both"/>
            </w:pPr>
            <w:r>
              <w:rPr>
                <w:color w:val="000000"/>
                <w:sz w:val="20"/>
              </w:rPr>
              <w:t>01205017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EA047" w14:textId="77777777" w:rsidR="00CD7126" w:rsidRDefault="00000000">
            <w:pPr>
              <w:spacing w:after="20"/>
              <w:ind w:left="20"/>
              <w:jc w:val="both"/>
            </w:pPr>
            <w:r>
              <w:rPr>
                <w:color w:val="000000"/>
                <w:sz w:val="20"/>
              </w:rPr>
              <w:t>Выдача лицензии на использование пространства недр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7A4F9" w14:textId="77777777" w:rsidR="00CD7126" w:rsidRDefault="00CD7126">
            <w:pPr>
              <w:spacing w:after="20"/>
              <w:ind w:left="20"/>
              <w:jc w:val="both"/>
            </w:pPr>
          </w:p>
          <w:p w14:paraId="42D0D4D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82745A"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B693A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геологии и пользования водными ресурсами" приказ исполняющего обязанности Министра экологии, геологии и природных ресурсов Республики Казахстан от 22 мая 2020 года № 117. Зарегистрирован в Реестре государственной регистрации нормативных правовых актов № 20723.</w:t>
            </w:r>
          </w:p>
        </w:tc>
      </w:tr>
      <w:tr w:rsidR="00CD7126" w14:paraId="6A5637F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D78D1" w14:textId="77777777" w:rsidR="00CD7126" w:rsidRDefault="00000000">
            <w:pPr>
              <w:spacing w:after="20"/>
              <w:ind w:left="20"/>
              <w:jc w:val="both"/>
            </w:pPr>
            <w:r>
              <w:rPr>
                <w:color w:val="000000"/>
                <w:sz w:val="20"/>
              </w:rPr>
              <w:t>728.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09C34" w14:textId="77777777" w:rsidR="00CD7126" w:rsidRDefault="00000000">
            <w:pPr>
              <w:spacing w:after="20"/>
              <w:ind w:left="20"/>
              <w:jc w:val="both"/>
            </w:pPr>
            <w:r>
              <w:rPr>
                <w:color w:val="000000"/>
                <w:sz w:val="20"/>
              </w:rPr>
              <w:t>01205018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56326" w14:textId="77777777" w:rsidR="00CD7126" w:rsidRDefault="00000000">
            <w:pPr>
              <w:spacing w:after="20"/>
              <w:ind w:left="20"/>
              <w:jc w:val="both"/>
            </w:pPr>
            <w:r>
              <w:rPr>
                <w:color w:val="000000"/>
                <w:sz w:val="20"/>
              </w:rPr>
              <w:t>Заключение соглашения о переработке твердых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9ABC7" w14:textId="77777777" w:rsidR="00CD7126" w:rsidRDefault="00CD7126">
            <w:pPr>
              <w:spacing w:after="20"/>
              <w:ind w:left="20"/>
              <w:jc w:val="both"/>
            </w:pPr>
          </w:p>
          <w:p w14:paraId="462FDE9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C0766"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4B02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4E702BC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AE8F66" w14:textId="77777777" w:rsidR="00CD7126" w:rsidRDefault="00000000">
            <w:pPr>
              <w:spacing w:after="20"/>
              <w:ind w:left="20"/>
              <w:jc w:val="both"/>
            </w:pPr>
            <w:r>
              <w:rPr>
                <w:color w:val="000000"/>
                <w:sz w:val="20"/>
              </w:rPr>
              <w:t>729.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BFEF28" w14:textId="77777777" w:rsidR="00CD7126" w:rsidRDefault="00000000">
            <w:pPr>
              <w:spacing w:after="20"/>
              <w:ind w:left="20"/>
              <w:jc w:val="both"/>
            </w:pPr>
            <w:r>
              <w:rPr>
                <w:color w:val="000000"/>
                <w:sz w:val="20"/>
              </w:rPr>
              <w:t>01205019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6A6B9" w14:textId="77777777" w:rsidR="00CD7126" w:rsidRDefault="00000000">
            <w:pPr>
              <w:spacing w:after="20"/>
              <w:ind w:left="20"/>
              <w:jc w:val="both"/>
            </w:pPr>
            <w:r>
              <w:rPr>
                <w:color w:val="000000"/>
                <w:sz w:val="20"/>
              </w:rPr>
              <w:t>Заявление на преобразование участка недр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6F534" w14:textId="77777777" w:rsidR="00CD7126" w:rsidRDefault="00CD7126">
            <w:pPr>
              <w:spacing w:after="20"/>
              <w:ind w:left="20"/>
              <w:jc w:val="both"/>
            </w:pPr>
          </w:p>
          <w:p w14:paraId="60A9983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25FE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654761"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67328B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4B6AF2" w14:textId="77777777" w:rsidR="00CD7126" w:rsidRDefault="00000000">
            <w:pPr>
              <w:spacing w:after="20"/>
              <w:ind w:left="20"/>
              <w:jc w:val="both"/>
            </w:pPr>
            <w:r>
              <w:rPr>
                <w:color w:val="000000"/>
                <w:sz w:val="20"/>
              </w:rPr>
              <w:t>730.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2ABF8" w14:textId="77777777" w:rsidR="00CD7126" w:rsidRDefault="00000000">
            <w:pPr>
              <w:spacing w:after="20"/>
              <w:ind w:left="20"/>
              <w:jc w:val="both"/>
            </w:pPr>
            <w:r>
              <w:rPr>
                <w:color w:val="000000"/>
                <w:sz w:val="20"/>
              </w:rPr>
              <w:t>01205020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C0BB5" w14:textId="77777777" w:rsidR="00CD7126" w:rsidRDefault="00000000">
            <w:pPr>
              <w:spacing w:after="20"/>
              <w:ind w:left="20"/>
              <w:jc w:val="both"/>
            </w:pPr>
            <w:r>
              <w:rPr>
                <w:color w:val="000000"/>
                <w:sz w:val="20"/>
              </w:rPr>
              <w:t>Выдача разрешения на извлечение горной массы и (или) перемещение почвы на участке разведки в объеме, превышающем одну тысячу кубических метров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79E497" w14:textId="77777777" w:rsidR="00CD7126" w:rsidRDefault="00CD7126">
            <w:pPr>
              <w:spacing w:after="20"/>
              <w:ind w:left="20"/>
              <w:jc w:val="both"/>
            </w:pPr>
          </w:p>
          <w:p w14:paraId="7E43336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8836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309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недропользования, за исключением углеводородного сырья и урана и о внесении изменений и дополнения в приказ Министра по инвестициям и развитию Республики Казахстан от 17 мая 2018 года № 339 "Об утверждении Правил подачи и рассмотрения заявлений на выдачу лицензий на старательство" приказ Министра индустрии и инфраструктурного развития Республики Казахстан от 30 мая 2020 года № 323. Зарегистрирован в Реестре государственной регистрации нормативных правовых актов № 20787</w:t>
            </w:r>
          </w:p>
        </w:tc>
      </w:tr>
      <w:tr w:rsidR="00CD7126" w14:paraId="558C46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EA55C" w14:textId="77777777" w:rsidR="00CD7126" w:rsidRDefault="00000000">
            <w:pPr>
              <w:spacing w:after="20"/>
              <w:ind w:left="20"/>
              <w:jc w:val="both"/>
            </w:pPr>
            <w:r>
              <w:rPr>
                <w:color w:val="000000"/>
                <w:sz w:val="20"/>
              </w:rPr>
              <w:t>731.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A7025" w14:textId="77777777" w:rsidR="00CD7126" w:rsidRDefault="00000000">
            <w:pPr>
              <w:spacing w:after="20"/>
              <w:ind w:left="20"/>
              <w:jc w:val="both"/>
            </w:pPr>
            <w:r>
              <w:rPr>
                <w:color w:val="000000"/>
                <w:sz w:val="20"/>
              </w:rPr>
              <w:t>01205021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DD1E58" w14:textId="77777777" w:rsidR="00CD7126" w:rsidRDefault="00000000">
            <w:pPr>
              <w:spacing w:after="20"/>
              <w:ind w:left="20"/>
              <w:jc w:val="both"/>
            </w:pPr>
            <w:r>
              <w:rPr>
                <w:color w:val="000000"/>
                <w:sz w:val="20"/>
              </w:rPr>
              <w:t>Выдача разрешения на переход права недропользования (доли в праве недропользования), возникшего на основании контракта на недропользование, лицензии на разведку или лицензии на добычу твердых полезных ископаемых, а также переход объектов, связанных с правом недропользования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20D2E" w14:textId="77777777" w:rsidR="00CD7126" w:rsidRDefault="00CD7126">
            <w:pPr>
              <w:spacing w:after="20"/>
              <w:ind w:left="20"/>
              <w:jc w:val="both"/>
            </w:pPr>
          </w:p>
          <w:p w14:paraId="2520774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BAE69"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EDC05" w14:textId="77777777" w:rsidR="00CD7126" w:rsidRDefault="00CD7126">
            <w:pPr>
              <w:spacing w:after="20"/>
              <w:ind w:left="20"/>
              <w:jc w:val="both"/>
            </w:pPr>
          </w:p>
          <w:p w14:paraId="053B788C" w14:textId="77777777" w:rsidR="00CD7126" w:rsidRDefault="00CD7126">
            <w:pPr>
              <w:spacing w:after="20"/>
              <w:ind w:left="20"/>
              <w:jc w:val="both"/>
            </w:pPr>
          </w:p>
        </w:tc>
      </w:tr>
      <w:tr w:rsidR="00CD7126" w14:paraId="7201C9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322EB" w14:textId="77777777" w:rsidR="00CD7126" w:rsidRDefault="00000000">
            <w:pPr>
              <w:spacing w:after="20"/>
              <w:ind w:left="20"/>
              <w:jc w:val="both"/>
            </w:pPr>
            <w:r>
              <w:rPr>
                <w:color w:val="000000"/>
                <w:sz w:val="20"/>
              </w:rPr>
              <w:t>731-1.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F4466" w14:textId="77777777" w:rsidR="00CD7126" w:rsidRDefault="00000000">
            <w:pPr>
              <w:spacing w:after="20"/>
              <w:ind w:left="20"/>
              <w:jc w:val="both"/>
            </w:pPr>
            <w:r>
              <w:rPr>
                <w:color w:val="000000"/>
                <w:sz w:val="20"/>
              </w:rPr>
              <w:t>01205021-1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FCB49" w14:textId="77777777" w:rsidR="00CD7126" w:rsidRDefault="00000000">
            <w:pPr>
              <w:spacing w:after="20"/>
              <w:ind w:left="20"/>
              <w:jc w:val="both"/>
            </w:pPr>
            <w:r>
              <w:rPr>
                <w:color w:val="000000"/>
                <w:sz w:val="20"/>
              </w:rPr>
              <w:t>Выдача лицензии на геологическое изучение недр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E6605F" w14:textId="77777777" w:rsidR="00CD7126" w:rsidRDefault="00CD7126">
            <w:pPr>
              <w:spacing w:after="20"/>
              <w:ind w:left="20"/>
              <w:jc w:val="both"/>
            </w:pPr>
          </w:p>
          <w:p w14:paraId="3A0C06D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F0FF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C54B5C" w14:textId="77777777" w:rsidR="00CD7126" w:rsidRDefault="00CD7126">
            <w:pPr>
              <w:spacing w:after="20"/>
              <w:ind w:left="20"/>
              <w:jc w:val="both"/>
            </w:pPr>
          </w:p>
          <w:p w14:paraId="58E8B202" w14:textId="77777777" w:rsidR="00CD7126" w:rsidRDefault="00CD7126">
            <w:pPr>
              <w:spacing w:after="20"/>
              <w:ind w:left="20"/>
              <w:jc w:val="both"/>
            </w:pPr>
          </w:p>
        </w:tc>
      </w:tr>
      <w:tr w:rsidR="00CD7126" w14:paraId="543A4D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448E4" w14:textId="77777777" w:rsidR="00CD7126" w:rsidRDefault="00000000">
            <w:pPr>
              <w:spacing w:after="20"/>
              <w:ind w:left="20"/>
              <w:jc w:val="both"/>
            </w:pPr>
            <w:r>
              <w:rPr>
                <w:color w:val="000000"/>
                <w:sz w:val="20"/>
              </w:rPr>
              <w:t>731-2.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D3C67" w14:textId="77777777" w:rsidR="00CD7126" w:rsidRDefault="00000000">
            <w:pPr>
              <w:spacing w:after="20"/>
              <w:ind w:left="20"/>
              <w:jc w:val="both"/>
            </w:pPr>
            <w:r>
              <w:rPr>
                <w:color w:val="000000"/>
                <w:sz w:val="20"/>
              </w:rPr>
              <w:t>01205021-2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312A2" w14:textId="77777777" w:rsidR="00CD7126" w:rsidRDefault="00000000">
            <w:pPr>
              <w:spacing w:after="20"/>
              <w:ind w:left="20"/>
              <w:jc w:val="both"/>
            </w:pPr>
            <w:r>
              <w:rPr>
                <w:color w:val="000000"/>
                <w:sz w:val="20"/>
              </w:rPr>
              <w:t>Выдача и переоформление геологического и (или) горного отводов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AEBB2D" w14:textId="77777777" w:rsidR="00CD7126" w:rsidRDefault="00CD7126">
            <w:pPr>
              <w:spacing w:after="20"/>
              <w:ind w:left="20"/>
              <w:jc w:val="both"/>
            </w:pPr>
          </w:p>
          <w:p w14:paraId="664F7D9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21EA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AF2F8F" w14:textId="77777777" w:rsidR="00CD7126" w:rsidRDefault="00CD7126">
            <w:pPr>
              <w:spacing w:after="20"/>
              <w:ind w:left="20"/>
              <w:jc w:val="both"/>
            </w:pPr>
          </w:p>
          <w:p w14:paraId="7DC04595" w14:textId="77777777" w:rsidR="00CD7126" w:rsidRDefault="00CD7126">
            <w:pPr>
              <w:spacing w:after="20"/>
              <w:ind w:left="20"/>
              <w:jc w:val="both"/>
            </w:pPr>
          </w:p>
        </w:tc>
      </w:tr>
      <w:tr w:rsidR="00CD7126" w14:paraId="173FC6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1E87E" w14:textId="77777777" w:rsidR="00CD7126" w:rsidRDefault="00000000">
            <w:pPr>
              <w:spacing w:after="20"/>
              <w:ind w:left="20"/>
              <w:jc w:val="both"/>
            </w:pPr>
            <w:r>
              <w:rPr>
                <w:color w:val="000000"/>
                <w:sz w:val="20"/>
              </w:rPr>
              <w:t>731-3.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010809" w14:textId="77777777" w:rsidR="00CD7126" w:rsidRDefault="00000000">
            <w:pPr>
              <w:spacing w:after="20"/>
              <w:ind w:left="20"/>
              <w:jc w:val="both"/>
            </w:pPr>
            <w:r>
              <w:rPr>
                <w:color w:val="000000"/>
                <w:sz w:val="20"/>
              </w:rPr>
              <w:t>01205021-3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9E0813" w14:textId="77777777" w:rsidR="00CD7126" w:rsidRDefault="00000000">
            <w:pPr>
              <w:spacing w:after="20"/>
              <w:ind w:left="20"/>
              <w:jc w:val="both"/>
            </w:pPr>
            <w:r>
              <w:rPr>
                <w:color w:val="000000"/>
                <w:sz w:val="20"/>
              </w:rPr>
              <w:t>Выдача разрешения на временный вывоз геологических проб в рамках таможенного союза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8B3B2" w14:textId="77777777" w:rsidR="00CD7126" w:rsidRDefault="00CD7126">
            <w:pPr>
              <w:spacing w:after="20"/>
              <w:ind w:left="20"/>
              <w:jc w:val="both"/>
            </w:pPr>
          </w:p>
          <w:p w14:paraId="570271A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E0FA6"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B04D5" w14:textId="77777777" w:rsidR="00CD7126" w:rsidRDefault="00CD7126">
            <w:pPr>
              <w:spacing w:after="20"/>
              <w:ind w:left="20"/>
              <w:jc w:val="both"/>
            </w:pPr>
          </w:p>
          <w:p w14:paraId="6A353BB0" w14:textId="77777777" w:rsidR="00CD7126" w:rsidRDefault="00CD7126">
            <w:pPr>
              <w:spacing w:after="20"/>
              <w:ind w:left="20"/>
              <w:jc w:val="both"/>
            </w:pPr>
          </w:p>
        </w:tc>
      </w:tr>
      <w:tr w:rsidR="00CD7126" w14:paraId="025E30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B8783D" w14:textId="77777777" w:rsidR="00CD7126" w:rsidRDefault="00000000">
            <w:pPr>
              <w:spacing w:after="20"/>
              <w:ind w:left="20"/>
              <w:jc w:val="both"/>
            </w:pPr>
            <w:r>
              <w:rPr>
                <w:color w:val="000000"/>
                <w:sz w:val="20"/>
              </w:rPr>
              <w:t>731-4.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E97063" w14:textId="77777777" w:rsidR="00CD7126" w:rsidRDefault="00000000">
            <w:pPr>
              <w:spacing w:after="20"/>
              <w:ind w:left="20"/>
              <w:jc w:val="both"/>
            </w:pPr>
            <w:r>
              <w:rPr>
                <w:color w:val="000000"/>
                <w:sz w:val="20"/>
              </w:rPr>
              <w:t>01205021-4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95099" w14:textId="77777777" w:rsidR="00CD7126" w:rsidRDefault="00000000">
            <w:pPr>
              <w:spacing w:after="20"/>
              <w:ind w:left="20"/>
              <w:jc w:val="both"/>
            </w:pPr>
            <w:r>
              <w:rPr>
                <w:color w:val="000000"/>
                <w:sz w:val="20"/>
              </w:rPr>
              <w:t>Выдача лицензии на добычу общераспространенных полезных ископаемых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5ADC3" w14:textId="77777777" w:rsidR="00CD7126" w:rsidRDefault="00CD7126">
            <w:pPr>
              <w:spacing w:after="20"/>
              <w:ind w:left="20"/>
              <w:jc w:val="both"/>
            </w:pPr>
          </w:p>
          <w:p w14:paraId="0147E3D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FB7176"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C9FF8" w14:textId="77777777" w:rsidR="00CD7126" w:rsidRDefault="00CD7126">
            <w:pPr>
              <w:spacing w:after="20"/>
              <w:ind w:left="20"/>
              <w:jc w:val="both"/>
            </w:pPr>
          </w:p>
          <w:p w14:paraId="1AD1EC2D" w14:textId="77777777" w:rsidR="00CD7126" w:rsidRDefault="00CD7126">
            <w:pPr>
              <w:spacing w:after="20"/>
              <w:ind w:left="20"/>
              <w:jc w:val="both"/>
            </w:pPr>
          </w:p>
        </w:tc>
      </w:tr>
      <w:tr w:rsidR="00CD7126" w14:paraId="51D58B0B"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6CC52F" w14:textId="77777777" w:rsidR="00CD7126" w:rsidRDefault="00000000">
            <w:pPr>
              <w:spacing w:after="20"/>
              <w:ind w:left="20"/>
              <w:jc w:val="both"/>
            </w:pPr>
            <w:r>
              <w:rPr>
                <w:color w:val="000000"/>
                <w:sz w:val="20"/>
              </w:rPr>
              <w:t>013. Сельское хозяйство</w:t>
            </w:r>
          </w:p>
        </w:tc>
      </w:tr>
      <w:tr w:rsidR="00CD7126" w14:paraId="3715011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41637" w14:textId="77777777" w:rsidR="00CD7126" w:rsidRDefault="00000000">
            <w:pPr>
              <w:spacing w:after="20"/>
              <w:ind w:left="20"/>
              <w:jc w:val="both"/>
            </w:pPr>
            <w:r>
              <w:rPr>
                <w:color w:val="000000"/>
                <w:sz w:val="20"/>
              </w:rPr>
              <w:t>01301. Прочие государственные услуги в сфере сельского хозяйства</w:t>
            </w:r>
          </w:p>
        </w:tc>
      </w:tr>
      <w:tr w:rsidR="00CD7126" w14:paraId="043407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6AEC9" w14:textId="77777777" w:rsidR="00CD7126" w:rsidRDefault="00000000">
            <w:pPr>
              <w:spacing w:after="20"/>
              <w:ind w:left="20"/>
              <w:jc w:val="both"/>
            </w:pPr>
            <w:r>
              <w:rPr>
                <w:color w:val="000000"/>
                <w:sz w:val="20"/>
              </w:rPr>
              <w:t>732.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FC250B" w14:textId="77777777" w:rsidR="00CD7126" w:rsidRDefault="00000000">
            <w:pPr>
              <w:spacing w:after="20"/>
              <w:ind w:left="20"/>
              <w:jc w:val="both"/>
            </w:pPr>
            <w:r>
              <w:rPr>
                <w:color w:val="000000"/>
                <w:sz w:val="20"/>
              </w:rPr>
              <w:t>01301001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5F08A" w14:textId="77777777" w:rsidR="00CD7126" w:rsidRDefault="00000000">
            <w:pPr>
              <w:spacing w:after="20"/>
              <w:ind w:left="20"/>
              <w:jc w:val="both"/>
            </w:pPr>
            <w:r>
              <w:rPr>
                <w:color w:val="000000"/>
                <w:sz w:val="20"/>
              </w:rPr>
              <w:t>Субсидирование развития систем управления производством сельскохозяйственной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993EF" w14:textId="77777777" w:rsidR="00CD7126" w:rsidRDefault="00CD7126">
            <w:pPr>
              <w:spacing w:after="20"/>
              <w:ind w:left="20"/>
              <w:jc w:val="both"/>
            </w:pPr>
          </w:p>
          <w:p w14:paraId="27FCFB5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2DEF8"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0A9EF" w14:textId="77777777" w:rsidR="00CD7126" w:rsidRDefault="00000000">
            <w:pPr>
              <w:spacing w:after="20"/>
              <w:ind w:left="20"/>
              <w:jc w:val="both"/>
            </w:pPr>
            <w:r>
              <w:rPr>
                <w:color w:val="000000"/>
                <w:sz w:val="20"/>
              </w:rPr>
              <w:t xml:space="preserve"> "Об утверждении Правил субсидирования развития систем управления производством сельскохозяйственной продукции" приказ Министра сельского хозяйства Республики Казахстан от 15 декабря 2014 года № 5-2/671. Зарегистрирован в Реестре государственной регистрации нормативных правовых актов № 10198.</w:t>
            </w:r>
          </w:p>
        </w:tc>
      </w:tr>
      <w:tr w:rsidR="00CD7126" w14:paraId="288C36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106C86" w14:textId="77777777" w:rsidR="00CD7126" w:rsidRDefault="00000000">
            <w:pPr>
              <w:spacing w:after="20"/>
              <w:ind w:left="20"/>
              <w:jc w:val="both"/>
            </w:pPr>
            <w:r>
              <w:rPr>
                <w:color w:val="000000"/>
                <w:sz w:val="20"/>
              </w:rPr>
              <w:t>733.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04545" w14:textId="77777777" w:rsidR="00CD7126" w:rsidRDefault="00000000">
            <w:pPr>
              <w:spacing w:after="20"/>
              <w:ind w:left="20"/>
              <w:jc w:val="both"/>
            </w:pPr>
            <w:r>
              <w:rPr>
                <w:color w:val="000000"/>
                <w:sz w:val="20"/>
              </w:rPr>
              <w:t>01301002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0E33D2" w14:textId="77777777" w:rsidR="00CD7126" w:rsidRDefault="00000000">
            <w:pPr>
              <w:spacing w:after="20"/>
              <w:ind w:left="20"/>
              <w:jc w:val="both"/>
            </w:pPr>
            <w:r>
              <w:rPr>
                <w:color w:val="000000"/>
                <w:sz w:val="20"/>
              </w:rPr>
              <w:t>Субсидирование ставок вознаграждения при кредитовании субъектов агропромышленного комплекса, а также лизинге на приобретение сельскохозяйственных животных, техники и технологического оборудования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6CB44" w14:textId="77777777" w:rsidR="00CD7126" w:rsidRDefault="00CD7126">
            <w:pPr>
              <w:spacing w:after="20"/>
              <w:ind w:left="20"/>
              <w:jc w:val="both"/>
            </w:pPr>
          </w:p>
          <w:p w14:paraId="7910D0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EDF04"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5E4BBB" w14:textId="77777777" w:rsidR="00CD7126" w:rsidRDefault="00000000">
            <w:pPr>
              <w:spacing w:after="20"/>
              <w:ind w:left="20"/>
              <w:jc w:val="both"/>
            </w:pPr>
            <w:r>
              <w:rPr>
                <w:color w:val="000000"/>
                <w:sz w:val="20"/>
              </w:rPr>
              <w:t xml:space="preserve"> "Об утверждении Правил субсидирования ставок вознаграждения по кредитам и лизингу технологического оборудования, на приобретение сельскохозяйственных животных, а также лизингу сельскохозяйственной техники" приказ Заместителя Премьер-Министра Республики Казахстан – Министра сельского хозяйства Республики Казахстан от 26 октября 2018 года № 436. Зарегистрирован в Реестре государственной регистрации нормативных правовых актов № 17741</w:t>
            </w:r>
          </w:p>
        </w:tc>
      </w:tr>
      <w:tr w:rsidR="00CD7126" w14:paraId="4F45F14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EDADE" w14:textId="77777777" w:rsidR="00CD7126" w:rsidRDefault="00000000">
            <w:pPr>
              <w:spacing w:after="20"/>
              <w:ind w:left="20"/>
              <w:jc w:val="both"/>
            </w:pPr>
            <w:r>
              <w:rPr>
                <w:color w:val="000000"/>
                <w:sz w:val="20"/>
              </w:rPr>
              <w:t>734.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F2FE5" w14:textId="77777777" w:rsidR="00CD7126" w:rsidRDefault="00000000">
            <w:pPr>
              <w:spacing w:after="20"/>
              <w:ind w:left="20"/>
              <w:jc w:val="both"/>
            </w:pPr>
            <w:r>
              <w:rPr>
                <w:color w:val="000000"/>
                <w:sz w:val="20"/>
              </w:rPr>
              <w:t>01301003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D3557" w14:textId="77777777" w:rsidR="00CD7126" w:rsidRDefault="00000000">
            <w:pPr>
              <w:spacing w:after="20"/>
              <w:ind w:left="20"/>
              <w:jc w:val="both"/>
            </w:pPr>
            <w:r>
              <w:rPr>
                <w:color w:val="000000"/>
                <w:sz w:val="20"/>
              </w:rPr>
              <w:t>Государственное испытание сельскохозяйственных растений на хозяйственную полезность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41995" w14:textId="77777777" w:rsidR="00CD7126" w:rsidRDefault="00CD7126">
            <w:pPr>
              <w:spacing w:after="20"/>
              <w:ind w:left="20"/>
              <w:jc w:val="both"/>
            </w:pPr>
          </w:p>
          <w:p w14:paraId="14162D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E95A3D"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7946D" w14:textId="77777777" w:rsidR="00CD7126" w:rsidRDefault="00000000">
            <w:pPr>
              <w:spacing w:after="20"/>
              <w:ind w:left="20"/>
              <w:jc w:val="both"/>
            </w:pPr>
            <w:r>
              <w:rPr>
                <w:color w:val="000000"/>
                <w:sz w:val="20"/>
              </w:rPr>
              <w:t xml:space="preserve"> "Об утверждении Правил проведения сортоиспытания сельскохозяйственных растений" приказ Министра сельского хозяйства Республики Казахстан от 2 июля 2015 года № 4-2/602. Зарегистрирован в Реестре государственной регистрации нормативных правовых актов № 11879.</w:t>
            </w:r>
          </w:p>
        </w:tc>
      </w:tr>
      <w:tr w:rsidR="00CD7126" w14:paraId="3DD955B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5851C" w14:textId="77777777" w:rsidR="00CD7126" w:rsidRDefault="00000000">
            <w:pPr>
              <w:spacing w:after="20"/>
              <w:ind w:left="20"/>
              <w:jc w:val="both"/>
            </w:pPr>
            <w:r>
              <w:rPr>
                <w:color w:val="000000"/>
                <w:sz w:val="20"/>
              </w:rPr>
              <w:t>735.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060FC" w14:textId="77777777" w:rsidR="00CD7126" w:rsidRDefault="00000000">
            <w:pPr>
              <w:spacing w:after="20"/>
              <w:ind w:left="20"/>
              <w:jc w:val="both"/>
            </w:pPr>
            <w:r>
              <w:rPr>
                <w:color w:val="000000"/>
                <w:sz w:val="20"/>
              </w:rPr>
              <w:t>01301004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566E9" w14:textId="77777777" w:rsidR="00CD7126" w:rsidRDefault="00000000">
            <w:pPr>
              <w:spacing w:after="20"/>
              <w:ind w:left="20"/>
              <w:jc w:val="both"/>
            </w:pPr>
            <w:r>
              <w:rPr>
                <w:color w:val="000000"/>
                <w:sz w:val="20"/>
              </w:rPr>
              <w:t>Государственная регистрация (перерегистрация) пестицидов, временная регистрация пестицида биологического препарата с низким риском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9B76F" w14:textId="77777777" w:rsidR="00CD7126" w:rsidRDefault="00CD7126">
            <w:pPr>
              <w:spacing w:after="20"/>
              <w:ind w:left="20"/>
              <w:jc w:val="both"/>
            </w:pPr>
          </w:p>
          <w:p w14:paraId="526EFF6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4909B5"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61ED3" w14:textId="77777777" w:rsidR="00CD7126" w:rsidRDefault="00000000">
            <w:pPr>
              <w:spacing w:after="20"/>
              <w:ind w:left="20"/>
              <w:jc w:val="both"/>
            </w:pPr>
            <w:r>
              <w:rPr>
                <w:color w:val="000000"/>
                <w:sz w:val="20"/>
              </w:rPr>
              <w:t xml:space="preserve"> "Об утверждении Правил проведения регистрационных (мелкоделяночных и производственных) испытаний и государственной регистрации пестицидов" приказ Министра сельского хозяйства Республики Казахстан от 30 января 2015 года № 4-4/61. Зарегистрирован в Реестре государственной регистрации нормативных правовых актов № 11687.</w:t>
            </w:r>
          </w:p>
        </w:tc>
      </w:tr>
      <w:tr w:rsidR="00CD7126" w14:paraId="1800267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A8893" w14:textId="77777777" w:rsidR="00CD7126" w:rsidRDefault="00000000">
            <w:pPr>
              <w:spacing w:after="20"/>
              <w:ind w:left="20"/>
              <w:jc w:val="both"/>
            </w:pPr>
            <w:r>
              <w:rPr>
                <w:color w:val="000000"/>
                <w:sz w:val="20"/>
              </w:rPr>
              <w:t>736.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65E98" w14:textId="77777777" w:rsidR="00CD7126" w:rsidRDefault="00000000">
            <w:pPr>
              <w:spacing w:after="20"/>
              <w:ind w:left="20"/>
              <w:jc w:val="both"/>
            </w:pPr>
            <w:r>
              <w:rPr>
                <w:color w:val="000000"/>
                <w:sz w:val="20"/>
              </w:rPr>
              <w:t>01301005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7DC57" w14:textId="77777777" w:rsidR="00CD7126" w:rsidRDefault="00000000">
            <w:pPr>
              <w:spacing w:after="20"/>
              <w:ind w:left="20"/>
              <w:jc w:val="both"/>
            </w:pPr>
            <w:r>
              <w:rPr>
                <w:color w:val="000000"/>
                <w:sz w:val="20"/>
              </w:rPr>
              <w:t>Присвоение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CB777" w14:textId="77777777" w:rsidR="00CD7126" w:rsidRDefault="00CD7126">
            <w:pPr>
              <w:spacing w:after="20"/>
              <w:ind w:left="20"/>
              <w:jc w:val="both"/>
            </w:pPr>
          </w:p>
          <w:p w14:paraId="61E7437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43A86"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5D7AF" w14:textId="77777777" w:rsidR="00CD7126" w:rsidRDefault="00000000">
            <w:pPr>
              <w:spacing w:after="20"/>
              <w:ind w:left="20"/>
              <w:jc w:val="both"/>
            </w:pPr>
            <w:r>
              <w:rPr>
                <w:color w:val="000000"/>
                <w:sz w:val="20"/>
              </w:rPr>
              <w:t xml:space="preserve"> "Об утверждении Правил присвоения учетных номеров объектам производства, осуществляющим выращивание животных, заготовку (убой), хранение, переработку и реализацию животных, продукции и сырья животного происхождения, а также организациям по производству, хранению и реализации ветеринарных препаратов, кормов и кормовых добавок" приказ Министра сельского хозяйства Республики Казахстан от 23 января 2015 года № 7-1/37. Зарегистрирован в Реестре государственной регистрации нормативных правовых актов № 10466.</w:t>
            </w:r>
          </w:p>
        </w:tc>
      </w:tr>
      <w:tr w:rsidR="00CD7126" w14:paraId="6CD92E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0C586" w14:textId="77777777" w:rsidR="00CD7126" w:rsidRDefault="00000000">
            <w:pPr>
              <w:spacing w:after="20"/>
              <w:ind w:left="20"/>
              <w:jc w:val="both"/>
            </w:pPr>
            <w:r>
              <w:rPr>
                <w:color w:val="000000"/>
                <w:sz w:val="20"/>
              </w:rPr>
              <w:t>737.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69027" w14:textId="77777777" w:rsidR="00CD7126" w:rsidRDefault="00000000">
            <w:pPr>
              <w:spacing w:after="20"/>
              <w:ind w:left="20"/>
              <w:jc w:val="both"/>
            </w:pPr>
            <w:r>
              <w:rPr>
                <w:color w:val="000000"/>
                <w:sz w:val="20"/>
              </w:rPr>
              <w:t>01301006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450647" w14:textId="77777777" w:rsidR="00CD7126" w:rsidRDefault="00000000">
            <w:pPr>
              <w:spacing w:after="20"/>
              <w:ind w:left="20"/>
              <w:jc w:val="both"/>
            </w:pPr>
            <w:r>
              <w:rPr>
                <w:color w:val="000000"/>
                <w:sz w:val="20"/>
              </w:rPr>
              <w:t>Выдача ветеринарного сертификата на перемещаемые (перевозимые) объекты при экспорте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EB107" w14:textId="77777777" w:rsidR="00CD7126" w:rsidRDefault="00CD7126">
            <w:pPr>
              <w:spacing w:after="20"/>
              <w:ind w:left="20"/>
              <w:jc w:val="both"/>
            </w:pPr>
          </w:p>
          <w:p w14:paraId="69AA2E3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BB132"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9B45C" w14:textId="77777777" w:rsidR="00CD7126" w:rsidRDefault="00000000">
            <w:pPr>
              <w:spacing w:after="20"/>
              <w:ind w:left="20"/>
              <w:jc w:val="both"/>
            </w:pPr>
            <w:r>
              <w:rPr>
                <w:color w:val="000000"/>
                <w:sz w:val="20"/>
              </w:rPr>
              <w:t xml:space="preserve"> "Об утверждении Правил выдачи ветеринарных документов и требований к их бланкам" приказ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w:t>
            </w:r>
          </w:p>
        </w:tc>
      </w:tr>
      <w:tr w:rsidR="00CD7126" w14:paraId="558057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AA351" w14:textId="77777777" w:rsidR="00CD7126" w:rsidRDefault="00000000">
            <w:pPr>
              <w:spacing w:after="20"/>
              <w:ind w:left="20"/>
              <w:jc w:val="both"/>
            </w:pPr>
            <w:r>
              <w:rPr>
                <w:color w:val="000000"/>
                <w:sz w:val="20"/>
              </w:rPr>
              <w:t>738.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85621" w14:textId="77777777" w:rsidR="00CD7126" w:rsidRDefault="00000000">
            <w:pPr>
              <w:spacing w:after="20"/>
              <w:ind w:left="20"/>
              <w:jc w:val="both"/>
            </w:pPr>
            <w:r>
              <w:rPr>
                <w:color w:val="000000"/>
                <w:sz w:val="20"/>
              </w:rPr>
              <w:t>01301007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D2BEB" w14:textId="77777777" w:rsidR="00CD7126" w:rsidRDefault="00000000">
            <w:pPr>
              <w:spacing w:after="20"/>
              <w:ind w:left="20"/>
              <w:jc w:val="both"/>
            </w:pPr>
            <w:r>
              <w:rPr>
                <w:color w:val="000000"/>
                <w:sz w:val="20"/>
              </w:rPr>
              <w:t>Выдача карантинного сертификата на перемещение подкарантинной продукции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AC0FF" w14:textId="77777777" w:rsidR="00CD7126" w:rsidRDefault="00CD7126">
            <w:pPr>
              <w:spacing w:after="20"/>
              <w:ind w:left="20"/>
              <w:jc w:val="both"/>
            </w:pPr>
          </w:p>
          <w:p w14:paraId="316ABC5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76CC7"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A50A14" w14:textId="77777777" w:rsidR="00CD7126" w:rsidRDefault="00000000">
            <w:pPr>
              <w:spacing w:after="20"/>
              <w:ind w:left="20"/>
              <w:jc w:val="both"/>
            </w:pPr>
            <w:r>
              <w:rPr>
                <w:color w:val="000000"/>
                <w:sz w:val="20"/>
              </w:rPr>
              <w:t xml:space="preserve"> "Об утверждении Правил по охране территории Республики Казахстан от карантинных объектов и чужеродных видов" приказ Министра сельского хозяйства Республики Казахстан от 29 июня 2015 года № 15-08/590. Зарегистрирован в Реестре государственной регистрации нормативных правовых актов № 12032.</w:t>
            </w:r>
          </w:p>
        </w:tc>
      </w:tr>
      <w:tr w:rsidR="00CD7126" w14:paraId="63AB00D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A74A0A" w14:textId="77777777" w:rsidR="00CD7126" w:rsidRDefault="00000000">
            <w:pPr>
              <w:spacing w:after="20"/>
              <w:ind w:left="20"/>
              <w:jc w:val="both"/>
            </w:pPr>
            <w:r>
              <w:rPr>
                <w:color w:val="000000"/>
                <w:sz w:val="20"/>
              </w:rPr>
              <w:t>739.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D0401F" w14:textId="77777777" w:rsidR="00CD7126" w:rsidRDefault="00000000">
            <w:pPr>
              <w:spacing w:after="20"/>
              <w:ind w:left="20"/>
              <w:jc w:val="both"/>
            </w:pPr>
            <w:r>
              <w:rPr>
                <w:color w:val="000000"/>
                <w:sz w:val="20"/>
              </w:rPr>
              <w:t>01301008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389A9B" w14:textId="77777777" w:rsidR="00CD7126" w:rsidRDefault="00000000">
            <w:pPr>
              <w:spacing w:after="20"/>
              <w:ind w:left="20"/>
              <w:jc w:val="both"/>
            </w:pPr>
            <w:r>
              <w:rPr>
                <w:color w:val="000000"/>
                <w:sz w:val="20"/>
              </w:rPr>
              <w:t>Выдача фитосанитарного сертификата на вывоз подкарантинной продукции за пределы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03919" w14:textId="77777777" w:rsidR="00CD7126" w:rsidRDefault="00CD7126">
            <w:pPr>
              <w:spacing w:after="20"/>
              <w:ind w:left="20"/>
              <w:jc w:val="both"/>
            </w:pPr>
          </w:p>
          <w:p w14:paraId="48EB599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D9943C"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87E1D" w14:textId="77777777" w:rsidR="00CD7126" w:rsidRDefault="00000000">
            <w:pPr>
              <w:spacing w:after="20"/>
              <w:ind w:left="20"/>
              <w:jc w:val="both"/>
            </w:pPr>
            <w:r>
              <w:rPr>
                <w:color w:val="000000"/>
                <w:sz w:val="20"/>
              </w:rPr>
              <w:t xml:space="preserve"> "Об утверждении Правил по охране территории Республики Казахстан от карантинных объектов и чужеродных видов" Приказ Министра сельского хозяйства Республики Казахстан от 29 июня 2015 года № 15-08/590. Зарегистрирован в Реестре государственной регистрации нормативных правовых актов № 12032.</w:t>
            </w:r>
          </w:p>
        </w:tc>
      </w:tr>
      <w:tr w:rsidR="00CD7126" w14:paraId="06C9D1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4C1DEF" w14:textId="77777777" w:rsidR="00CD7126" w:rsidRDefault="00000000">
            <w:pPr>
              <w:spacing w:after="20"/>
              <w:ind w:left="20"/>
              <w:jc w:val="both"/>
            </w:pPr>
            <w:r>
              <w:rPr>
                <w:color w:val="000000"/>
                <w:sz w:val="20"/>
              </w:rPr>
              <w:t>740.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252DE5" w14:textId="77777777" w:rsidR="00CD7126" w:rsidRDefault="00000000">
            <w:pPr>
              <w:spacing w:after="20"/>
              <w:ind w:left="20"/>
              <w:jc w:val="both"/>
            </w:pPr>
            <w:r>
              <w:rPr>
                <w:color w:val="000000"/>
                <w:sz w:val="20"/>
              </w:rPr>
              <w:t>01301009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5E7C64" w14:textId="77777777" w:rsidR="00CD7126" w:rsidRDefault="00000000">
            <w:pPr>
              <w:spacing w:after="20"/>
              <w:ind w:left="20"/>
              <w:jc w:val="both"/>
            </w:pPr>
            <w:r>
              <w:rPr>
                <w:color w:val="000000"/>
                <w:sz w:val="20"/>
              </w:rPr>
              <w:t>Выдача ветеринарно-санитарного заключения на объекты государственного ветеринарно-санитарного контроля и надзора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6C5C4" w14:textId="77777777" w:rsidR="00CD7126" w:rsidRDefault="00CD7126">
            <w:pPr>
              <w:spacing w:after="20"/>
              <w:ind w:left="20"/>
              <w:jc w:val="both"/>
            </w:pPr>
          </w:p>
          <w:p w14:paraId="576DEE4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C1B27"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A6175" w14:textId="77777777" w:rsidR="00CD7126" w:rsidRDefault="00000000">
            <w:pPr>
              <w:spacing w:after="20"/>
              <w:ind w:left="20"/>
              <w:jc w:val="both"/>
            </w:pPr>
            <w:r>
              <w:rPr>
                <w:color w:val="000000"/>
                <w:sz w:val="20"/>
              </w:rPr>
              <w:t xml:space="preserve"> "Об утверждении Правил выдачи ветеринарных документов и требований к их бланкам" приказ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w:t>
            </w:r>
          </w:p>
        </w:tc>
      </w:tr>
      <w:tr w:rsidR="00CD7126" w14:paraId="5527CE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842D8E" w14:textId="77777777" w:rsidR="00CD7126" w:rsidRDefault="00000000">
            <w:pPr>
              <w:spacing w:after="20"/>
              <w:ind w:left="20"/>
              <w:jc w:val="both"/>
            </w:pPr>
            <w:r>
              <w:rPr>
                <w:color w:val="000000"/>
                <w:sz w:val="20"/>
              </w:rPr>
              <w:t>741.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44B24" w14:textId="77777777" w:rsidR="00CD7126" w:rsidRDefault="00000000">
            <w:pPr>
              <w:spacing w:after="20"/>
              <w:ind w:left="20"/>
              <w:jc w:val="both"/>
            </w:pPr>
            <w:r>
              <w:rPr>
                <w:color w:val="000000"/>
                <w:sz w:val="20"/>
              </w:rPr>
              <w:t>01301010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3AAE1" w14:textId="77777777" w:rsidR="00CD7126" w:rsidRDefault="00000000">
            <w:pPr>
              <w:spacing w:after="20"/>
              <w:ind w:left="20"/>
              <w:jc w:val="both"/>
            </w:pPr>
            <w:r>
              <w:rPr>
                <w:color w:val="000000"/>
                <w:sz w:val="20"/>
              </w:rPr>
              <w:t>Выдача охранного документа на селекционное достижение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CF2486" w14:textId="77777777" w:rsidR="00CD7126" w:rsidRDefault="00CD7126">
            <w:pPr>
              <w:spacing w:after="20"/>
              <w:ind w:left="20"/>
              <w:jc w:val="both"/>
            </w:pPr>
          </w:p>
          <w:p w14:paraId="00B8F7A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1ACBD"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4CBE29" w14:textId="77777777" w:rsidR="00CD7126" w:rsidRDefault="00000000">
            <w:pPr>
              <w:spacing w:after="20"/>
              <w:ind w:left="20"/>
              <w:jc w:val="both"/>
            </w:pPr>
            <w:r>
              <w:rPr>
                <w:color w:val="000000"/>
                <w:sz w:val="20"/>
              </w:rPr>
              <w:t xml:space="preserve"> "Об утверждении Правил регистрации селекционных достижений в Государственном реестре селекционных достижений и выдачи охранных документов и их дубликатов, аннулирования и досрочного прекращения действия патентов" приказ Министра юстиции Республики Казахстан от 29 августа 2018 года № 1343. Зарегистрирован в Министерстве юстиции Республики Казахстан 24 сентября 2018 года № 17416.</w:t>
            </w:r>
          </w:p>
        </w:tc>
      </w:tr>
      <w:tr w:rsidR="00CD7126" w14:paraId="5C0879F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20AFFD" w14:textId="77777777" w:rsidR="00CD7126" w:rsidRDefault="00000000">
            <w:pPr>
              <w:spacing w:after="20"/>
              <w:ind w:left="20"/>
              <w:jc w:val="both"/>
            </w:pPr>
            <w:r>
              <w:rPr>
                <w:color w:val="000000"/>
                <w:sz w:val="20"/>
              </w:rPr>
              <w:t>742.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C70F9" w14:textId="77777777" w:rsidR="00CD7126" w:rsidRDefault="00000000">
            <w:pPr>
              <w:spacing w:after="20"/>
              <w:ind w:left="20"/>
              <w:jc w:val="both"/>
            </w:pPr>
            <w:r>
              <w:rPr>
                <w:color w:val="000000"/>
                <w:sz w:val="20"/>
              </w:rPr>
              <w:t>01301011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6E83C" w14:textId="77777777" w:rsidR="00CD7126" w:rsidRDefault="00000000">
            <w:pPr>
              <w:spacing w:after="20"/>
              <w:ind w:left="20"/>
              <w:jc w:val="both"/>
            </w:pPr>
            <w:r>
              <w:rPr>
                <w:color w:val="000000"/>
                <w:sz w:val="20"/>
              </w:rPr>
              <w:t>Выдача акта экспертизы (протокол испытаний), выдаваемой ветеринарными лабораториями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80F3A" w14:textId="77777777" w:rsidR="00CD7126" w:rsidRDefault="00CD7126">
            <w:pPr>
              <w:spacing w:after="20"/>
              <w:ind w:left="20"/>
              <w:jc w:val="both"/>
            </w:pPr>
          </w:p>
          <w:p w14:paraId="530CFE3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124CD"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D9560" w14:textId="77777777" w:rsidR="00CD7126" w:rsidRDefault="00000000">
            <w:pPr>
              <w:spacing w:after="20"/>
              <w:ind w:left="20"/>
              <w:jc w:val="both"/>
            </w:pPr>
            <w:r>
              <w:rPr>
                <w:color w:val="000000"/>
                <w:sz w:val="20"/>
              </w:rPr>
              <w:t xml:space="preserve"> "Об утверждении Правил выдачи акта экспертизы (протокола испытаний)" приказ Министра сельского хозяйства Республики Казахстан от 16 января 2015 года № 7-1/19. Зарегистрирован в Реестре государственной регистрации нормативных правовых актов № 10410.</w:t>
            </w:r>
          </w:p>
        </w:tc>
      </w:tr>
      <w:tr w:rsidR="00CD7126" w14:paraId="7CD346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3BB665" w14:textId="77777777" w:rsidR="00CD7126" w:rsidRDefault="00000000">
            <w:pPr>
              <w:spacing w:after="20"/>
              <w:ind w:left="20"/>
              <w:jc w:val="both"/>
            </w:pPr>
            <w:r>
              <w:rPr>
                <w:color w:val="000000"/>
                <w:sz w:val="20"/>
              </w:rPr>
              <w:t>743.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D12D57" w14:textId="77777777" w:rsidR="00CD7126" w:rsidRDefault="00000000">
            <w:pPr>
              <w:spacing w:after="20"/>
              <w:ind w:left="20"/>
              <w:jc w:val="both"/>
            </w:pPr>
            <w:r>
              <w:rPr>
                <w:color w:val="000000"/>
                <w:sz w:val="20"/>
              </w:rPr>
              <w:t>01301012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5249E" w14:textId="77777777" w:rsidR="00CD7126" w:rsidRDefault="00000000">
            <w:pPr>
              <w:spacing w:after="20"/>
              <w:ind w:left="20"/>
              <w:jc w:val="both"/>
            </w:pPr>
            <w:r>
              <w:rPr>
                <w:color w:val="000000"/>
                <w:sz w:val="20"/>
              </w:rPr>
              <w:t>Выдача ветеринарной справки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1A9C37" w14:textId="77777777" w:rsidR="00CD7126" w:rsidRDefault="00CD7126">
            <w:pPr>
              <w:spacing w:after="20"/>
              <w:ind w:left="20"/>
              <w:jc w:val="both"/>
            </w:pPr>
          </w:p>
          <w:p w14:paraId="7DE7A32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AD959"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0FE94" w14:textId="77777777" w:rsidR="00CD7126" w:rsidRDefault="00000000">
            <w:pPr>
              <w:spacing w:after="20"/>
              <w:ind w:left="20"/>
              <w:jc w:val="both"/>
            </w:pPr>
            <w:r>
              <w:rPr>
                <w:color w:val="000000"/>
                <w:sz w:val="20"/>
              </w:rPr>
              <w:t xml:space="preserve"> "Об утверждении Правил выдачи ветеринарных документов и требований к их бланкам" приказ Министра сельского хозяйства Республики Казахстан от 21 мая 2015 года № 7-1/453. Зарегистрирован в Реестре государственной регистрации нормативных правовых актов № 11898.</w:t>
            </w:r>
          </w:p>
        </w:tc>
      </w:tr>
      <w:tr w:rsidR="00CD7126" w14:paraId="17EF69C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2B20B" w14:textId="77777777" w:rsidR="00CD7126" w:rsidRDefault="00000000">
            <w:pPr>
              <w:spacing w:after="20"/>
              <w:ind w:left="20"/>
              <w:jc w:val="both"/>
            </w:pPr>
            <w:r>
              <w:rPr>
                <w:color w:val="000000"/>
                <w:sz w:val="20"/>
              </w:rPr>
              <w:t>744.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523B1" w14:textId="77777777" w:rsidR="00CD7126" w:rsidRDefault="00000000">
            <w:pPr>
              <w:spacing w:after="20"/>
              <w:ind w:left="20"/>
              <w:jc w:val="both"/>
            </w:pPr>
            <w:r>
              <w:rPr>
                <w:color w:val="000000"/>
                <w:sz w:val="20"/>
              </w:rPr>
              <w:t>01301013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71305" w14:textId="77777777" w:rsidR="00CD7126" w:rsidRDefault="00000000">
            <w:pPr>
              <w:spacing w:after="20"/>
              <w:ind w:left="20"/>
              <w:jc w:val="both"/>
            </w:pPr>
            <w:r>
              <w:rPr>
                <w:color w:val="000000"/>
                <w:sz w:val="20"/>
              </w:rPr>
              <w:t>Субсидирование производства приоритетных культур, в том числе многолетних насаждений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178DC" w14:textId="77777777" w:rsidR="00CD7126" w:rsidRDefault="00000000">
            <w:pPr>
              <w:spacing w:after="20"/>
              <w:ind w:left="20"/>
              <w:jc w:val="both"/>
            </w:pPr>
            <w:r>
              <w:rPr>
                <w:color w:val="000000"/>
                <w:sz w:val="20"/>
              </w:rPr>
              <w:t>На получение субсидий на частичное возмещение затрат за сданную продукцию на переработку</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468C28" w14:textId="77777777" w:rsidR="00CD7126" w:rsidRDefault="00000000">
            <w:pPr>
              <w:spacing w:after="20"/>
              <w:ind w:left="20"/>
              <w:jc w:val="both"/>
            </w:pPr>
            <w:r>
              <w:rPr>
                <w:color w:val="000000"/>
                <w:sz w:val="20"/>
              </w:rPr>
              <w:t>МСХ</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B9426" w14:textId="77777777" w:rsidR="00CD7126" w:rsidRDefault="00000000">
            <w:pPr>
              <w:spacing w:after="20"/>
              <w:ind w:left="20"/>
              <w:jc w:val="both"/>
            </w:pPr>
            <w:r>
              <w:rPr>
                <w:color w:val="000000"/>
                <w:sz w:val="20"/>
              </w:rPr>
              <w:t xml:space="preserve">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 Зарегистрирован в Реестре государственной регистрации нормативных правовых актов № 20209</w:t>
            </w:r>
          </w:p>
        </w:tc>
      </w:tr>
      <w:tr w:rsidR="00CD7126" w14:paraId="3E045F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A717A" w14:textId="77777777" w:rsidR="00CD7126" w:rsidRDefault="00000000">
            <w:pPr>
              <w:spacing w:after="20"/>
              <w:ind w:left="20"/>
              <w:jc w:val="both"/>
            </w:pPr>
            <w:r>
              <w:rPr>
                <w:color w:val="000000"/>
                <w:sz w:val="20"/>
              </w:rPr>
              <w:t>745.</w:t>
            </w:r>
          </w:p>
        </w:tc>
        <w:tc>
          <w:tcPr>
            <w:tcW w:w="1230" w:type="dxa"/>
            <w:vMerge/>
            <w:tcBorders>
              <w:top w:val="nil"/>
              <w:left w:val="single" w:sz="5" w:space="0" w:color="CFCFCF"/>
              <w:bottom w:val="single" w:sz="5" w:space="0" w:color="CFCFCF"/>
              <w:right w:val="single" w:sz="5" w:space="0" w:color="CFCFCF"/>
            </w:tcBorders>
          </w:tcPr>
          <w:p w14:paraId="49A0424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1B089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25532F" w14:textId="77777777" w:rsidR="00CD7126" w:rsidRDefault="00000000">
            <w:pPr>
              <w:spacing w:after="20"/>
              <w:ind w:left="20"/>
              <w:jc w:val="both"/>
            </w:pPr>
            <w:r>
              <w:rPr>
                <w:color w:val="000000"/>
                <w:sz w:val="20"/>
              </w:rPr>
              <w:t>На частичное возмещение затрат на производство посадочного материала плодово-ягодных культур и винограда</w:t>
            </w:r>
          </w:p>
        </w:tc>
        <w:tc>
          <w:tcPr>
            <w:tcW w:w="1230" w:type="dxa"/>
            <w:vMerge/>
            <w:tcBorders>
              <w:top w:val="nil"/>
              <w:left w:val="single" w:sz="5" w:space="0" w:color="CFCFCF"/>
              <w:bottom w:val="single" w:sz="5" w:space="0" w:color="CFCFCF"/>
              <w:right w:val="single" w:sz="5" w:space="0" w:color="CFCFCF"/>
            </w:tcBorders>
          </w:tcPr>
          <w:p w14:paraId="7EF5131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EAD544" w14:textId="77777777" w:rsidR="00CD7126" w:rsidRDefault="00CD7126"/>
        </w:tc>
      </w:tr>
      <w:tr w:rsidR="00CD7126" w14:paraId="465F78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71A61" w14:textId="77777777" w:rsidR="00CD7126" w:rsidRDefault="00000000">
            <w:pPr>
              <w:spacing w:after="20"/>
              <w:ind w:left="20"/>
              <w:jc w:val="both"/>
            </w:pPr>
            <w:r>
              <w:rPr>
                <w:color w:val="000000"/>
                <w:sz w:val="20"/>
              </w:rPr>
              <w:t>746.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BC5F2" w14:textId="77777777" w:rsidR="00CD7126" w:rsidRDefault="00000000">
            <w:pPr>
              <w:spacing w:after="20"/>
              <w:ind w:left="20"/>
              <w:jc w:val="both"/>
            </w:pPr>
            <w:r>
              <w:rPr>
                <w:color w:val="000000"/>
                <w:sz w:val="20"/>
              </w:rPr>
              <w:t>01301014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58C11" w14:textId="77777777" w:rsidR="00CD7126" w:rsidRDefault="00000000">
            <w:pPr>
              <w:spacing w:after="20"/>
              <w:ind w:left="20"/>
              <w:jc w:val="both"/>
            </w:pPr>
            <w:r>
              <w:rPr>
                <w:color w:val="000000"/>
                <w:sz w:val="20"/>
              </w:rPr>
              <w:t>Субсидирование стоимости удобрений (за исключением органических)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B0FAB" w14:textId="77777777" w:rsidR="00CD7126" w:rsidRDefault="00CD7126">
            <w:pPr>
              <w:spacing w:after="20"/>
              <w:ind w:left="20"/>
              <w:jc w:val="both"/>
            </w:pPr>
          </w:p>
          <w:p w14:paraId="0864BC0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E5F7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21D6B" w14:textId="77777777" w:rsidR="00CD7126" w:rsidRDefault="00000000">
            <w:pPr>
              <w:spacing w:after="20"/>
              <w:ind w:left="20"/>
              <w:jc w:val="both"/>
            </w:pPr>
            <w:r>
              <w:rPr>
                <w:color w:val="000000"/>
                <w:sz w:val="20"/>
              </w:rPr>
              <w:t xml:space="preserve">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 Зарегистрирован в Реестре государственной регистрации нормативных правовых актов № 20209</w:t>
            </w:r>
          </w:p>
        </w:tc>
      </w:tr>
      <w:tr w:rsidR="00CD7126" w14:paraId="4AB848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B6194" w14:textId="77777777" w:rsidR="00CD7126" w:rsidRDefault="00000000">
            <w:pPr>
              <w:spacing w:after="20"/>
              <w:ind w:left="20"/>
              <w:jc w:val="both"/>
            </w:pPr>
            <w:r>
              <w:rPr>
                <w:color w:val="000000"/>
                <w:sz w:val="20"/>
              </w:rPr>
              <w:t>747.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B52D8" w14:textId="77777777" w:rsidR="00CD7126" w:rsidRDefault="00000000">
            <w:pPr>
              <w:spacing w:after="20"/>
              <w:ind w:left="20"/>
              <w:jc w:val="both"/>
            </w:pPr>
            <w:r>
              <w:rPr>
                <w:color w:val="000000"/>
                <w:sz w:val="20"/>
              </w:rPr>
              <w:t>01301015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15E769" w14:textId="77777777" w:rsidR="00CD7126" w:rsidRDefault="00000000">
            <w:pPr>
              <w:spacing w:after="20"/>
              <w:ind w:left="20"/>
              <w:jc w:val="both"/>
            </w:pPr>
            <w:r>
              <w:rPr>
                <w:color w:val="000000"/>
                <w:sz w:val="20"/>
              </w:rPr>
              <w:t>Субсидирование развития семеноводства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B70CD" w14:textId="77777777" w:rsidR="00CD7126" w:rsidRDefault="00CD7126">
            <w:pPr>
              <w:spacing w:after="20"/>
              <w:ind w:left="20"/>
              <w:jc w:val="both"/>
            </w:pPr>
          </w:p>
          <w:p w14:paraId="6403312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18659"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BF4BA" w14:textId="77777777" w:rsidR="00CD7126" w:rsidRDefault="00000000">
            <w:pPr>
              <w:spacing w:after="20"/>
              <w:ind w:left="20"/>
              <w:jc w:val="both"/>
            </w:pPr>
            <w:r>
              <w:rPr>
                <w:color w:val="000000"/>
                <w:sz w:val="20"/>
              </w:rPr>
              <w:t xml:space="preserve">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 Зарегистрирован в Реестре государственной регистрации нормативных правовых актов № 20209</w:t>
            </w:r>
          </w:p>
        </w:tc>
      </w:tr>
      <w:tr w:rsidR="00CD7126" w14:paraId="67275B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AFA83" w14:textId="77777777" w:rsidR="00CD7126" w:rsidRDefault="00000000">
            <w:pPr>
              <w:spacing w:after="20"/>
              <w:ind w:left="20"/>
              <w:jc w:val="both"/>
            </w:pPr>
            <w:r>
              <w:rPr>
                <w:color w:val="000000"/>
                <w:sz w:val="20"/>
              </w:rPr>
              <w:t>748.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93F7D" w14:textId="77777777" w:rsidR="00CD7126" w:rsidRDefault="00000000">
            <w:pPr>
              <w:spacing w:after="20"/>
              <w:ind w:left="20"/>
              <w:jc w:val="both"/>
            </w:pPr>
            <w:r>
              <w:rPr>
                <w:color w:val="000000"/>
                <w:sz w:val="20"/>
              </w:rPr>
              <w:t>01301016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59EB0" w14:textId="77777777" w:rsidR="00CD7126" w:rsidRDefault="00000000">
            <w:pPr>
              <w:spacing w:after="20"/>
              <w:ind w:left="20"/>
              <w:jc w:val="both"/>
            </w:pPr>
            <w:r>
              <w:rPr>
                <w:color w:val="000000"/>
                <w:sz w:val="20"/>
              </w:rPr>
              <w:t>Субсидирование стоимости услуг по подаче воды сельскохозяйственным товаропроизводителям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59E93" w14:textId="77777777" w:rsidR="00CD7126" w:rsidRDefault="00CD7126">
            <w:pPr>
              <w:spacing w:after="20"/>
              <w:ind w:left="20"/>
              <w:jc w:val="both"/>
            </w:pPr>
          </w:p>
          <w:p w14:paraId="06C1690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74CD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7CCF3D" w14:textId="77777777" w:rsidR="00CD7126" w:rsidRDefault="00000000">
            <w:pPr>
              <w:spacing w:after="20"/>
              <w:ind w:left="20"/>
              <w:jc w:val="both"/>
            </w:pPr>
            <w:r>
              <w:rPr>
                <w:color w:val="000000"/>
                <w:sz w:val="20"/>
              </w:rPr>
              <w:t xml:space="preserve">  "Об утверждении Правил субсидирования стоимости услуг по подаче воды сельскохозяйственным товаропроизводителям" приказ Министра сельского хозяйства Республики Казахстан от 30 июня 2015 года № 6-3/597. Зарегистрирован в Реестре государственной регистрации нормативных правовых актов № 12714.</w:t>
            </w:r>
          </w:p>
        </w:tc>
      </w:tr>
      <w:tr w:rsidR="00CD7126" w14:paraId="708F0E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E4D5CE" w14:textId="77777777" w:rsidR="00CD7126" w:rsidRDefault="00000000">
            <w:pPr>
              <w:spacing w:after="20"/>
              <w:ind w:left="20"/>
              <w:jc w:val="both"/>
            </w:pPr>
            <w:r>
              <w:rPr>
                <w:color w:val="000000"/>
                <w:sz w:val="20"/>
              </w:rPr>
              <w:t>749.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B3014" w14:textId="77777777" w:rsidR="00CD7126" w:rsidRDefault="00000000">
            <w:pPr>
              <w:spacing w:after="20"/>
              <w:ind w:left="20"/>
              <w:jc w:val="both"/>
            </w:pPr>
            <w:r>
              <w:rPr>
                <w:color w:val="000000"/>
                <w:sz w:val="20"/>
              </w:rPr>
              <w:t>01301017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A04D01" w14:textId="77777777" w:rsidR="00CD7126" w:rsidRDefault="00000000">
            <w:pPr>
              <w:spacing w:after="20"/>
              <w:ind w:left="20"/>
              <w:jc w:val="both"/>
            </w:pPr>
            <w:r>
              <w:rPr>
                <w:color w:val="000000"/>
                <w:sz w:val="20"/>
              </w:rPr>
              <w:t>Субсидирование на развитие племенного животноводства, повышение продуктивности и качества продукции животноводства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6DBC1" w14:textId="77777777" w:rsidR="00CD7126" w:rsidRDefault="00CD7126">
            <w:pPr>
              <w:spacing w:after="20"/>
              <w:ind w:left="20"/>
              <w:jc w:val="both"/>
            </w:pPr>
          </w:p>
          <w:p w14:paraId="5719646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D0BAD"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599EE" w14:textId="77777777" w:rsidR="00CD7126" w:rsidRDefault="00000000">
            <w:pPr>
              <w:spacing w:after="20"/>
              <w:ind w:left="20"/>
              <w:jc w:val="both"/>
            </w:pPr>
            <w:r>
              <w:rPr>
                <w:color w:val="000000"/>
                <w:sz w:val="20"/>
              </w:rPr>
              <w:t xml:space="preserve"> "Об утверждении Правил субсидирования развития племенного животноводства, повышения продуктивности и качества продукции животноводства" приказ Министра сельского хозяйства Республики Казахстан от 15 марта 2019 года № 108. Зарегистрирован в Реестре государственной регистрации нормативных правовых актов № 18404.</w:t>
            </w:r>
          </w:p>
        </w:tc>
      </w:tr>
      <w:tr w:rsidR="00CD7126" w14:paraId="612AA62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1E23EA" w14:textId="77777777" w:rsidR="00CD7126" w:rsidRDefault="00000000">
            <w:pPr>
              <w:spacing w:after="20"/>
              <w:ind w:left="20"/>
              <w:jc w:val="both"/>
            </w:pPr>
            <w:r>
              <w:rPr>
                <w:color w:val="000000"/>
                <w:sz w:val="20"/>
              </w:rPr>
              <w:t>750.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4A1B3" w14:textId="77777777" w:rsidR="00CD7126" w:rsidRDefault="00000000">
            <w:pPr>
              <w:spacing w:after="20"/>
              <w:ind w:left="20"/>
              <w:jc w:val="both"/>
            </w:pPr>
            <w:r>
              <w:rPr>
                <w:color w:val="000000"/>
                <w:sz w:val="20"/>
              </w:rPr>
              <w:t>01301018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CC13C3" w14:textId="77777777" w:rsidR="00CD7126" w:rsidRDefault="00000000">
            <w:pPr>
              <w:spacing w:after="20"/>
              <w:ind w:left="20"/>
              <w:jc w:val="both"/>
            </w:pPr>
            <w:r>
              <w:rPr>
                <w:color w:val="000000"/>
                <w:sz w:val="20"/>
              </w:rPr>
              <w:t>Выдача ветеринарного паспорта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F0179" w14:textId="77777777" w:rsidR="00CD7126" w:rsidRDefault="00CD7126">
            <w:pPr>
              <w:spacing w:after="20"/>
              <w:ind w:left="20"/>
              <w:jc w:val="both"/>
            </w:pPr>
          </w:p>
          <w:p w14:paraId="47884C6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9111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2A116" w14:textId="77777777" w:rsidR="00CD7126" w:rsidRDefault="00000000">
            <w:pPr>
              <w:spacing w:after="20"/>
              <w:ind w:left="20"/>
              <w:jc w:val="both"/>
            </w:pPr>
            <w:r>
              <w:rPr>
                <w:color w:val="000000"/>
                <w:sz w:val="20"/>
              </w:rPr>
              <w:t xml:space="preserve"> "Об утверждении Правил идентификации сельскохозяйственных животных" приказ Министра сельского хозяйства Республики Казахстан от 30 января 2015 года № 7-1/68. Зарегистрирован Реестре государственной регистрации нормативных правовых актов № 11127.</w:t>
            </w:r>
          </w:p>
        </w:tc>
      </w:tr>
      <w:tr w:rsidR="00CD7126" w14:paraId="76D037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4115C" w14:textId="77777777" w:rsidR="00CD7126" w:rsidRDefault="00000000">
            <w:pPr>
              <w:spacing w:after="20"/>
              <w:ind w:left="20"/>
              <w:jc w:val="both"/>
            </w:pPr>
            <w:r>
              <w:rPr>
                <w:color w:val="000000"/>
                <w:sz w:val="20"/>
              </w:rPr>
              <w:t>751.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ADA4D" w14:textId="77777777" w:rsidR="00CD7126" w:rsidRDefault="00000000">
            <w:pPr>
              <w:spacing w:after="20"/>
              <w:ind w:left="20"/>
              <w:jc w:val="both"/>
            </w:pPr>
            <w:r>
              <w:rPr>
                <w:color w:val="000000"/>
                <w:sz w:val="20"/>
              </w:rPr>
              <w:t>01301019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59AAE" w14:textId="77777777" w:rsidR="00CD7126" w:rsidRDefault="00000000">
            <w:pPr>
              <w:spacing w:after="20"/>
              <w:ind w:left="20"/>
              <w:jc w:val="both"/>
            </w:pPr>
            <w:r>
              <w:rPr>
                <w:color w:val="000000"/>
                <w:sz w:val="20"/>
              </w:rPr>
              <w:t>Субсидирование стоимости пестицидов, биоагентов (энтомофагов), предназначенных для проведения обработки против вредных и особо опасных вредных организмов с численностью выше экономического порога вредоносности и карантинных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BF5D3" w14:textId="77777777" w:rsidR="00CD7126" w:rsidRDefault="00CD7126">
            <w:pPr>
              <w:spacing w:after="20"/>
              <w:ind w:left="20"/>
              <w:jc w:val="both"/>
            </w:pPr>
          </w:p>
          <w:p w14:paraId="54C2A01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405F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6BC3C" w14:textId="77777777" w:rsidR="00CD7126" w:rsidRDefault="00000000">
            <w:pPr>
              <w:spacing w:after="20"/>
              <w:ind w:left="20"/>
              <w:jc w:val="both"/>
            </w:pPr>
            <w:r>
              <w:rPr>
                <w:color w:val="000000"/>
                <w:sz w:val="20"/>
              </w:rPr>
              <w:t xml:space="preserve"> "Об утверждении Правил субсидирования повышения урожайности и качества продукции растениеводства" приказ Министра сельского хозяйства Республики Казахстан от 30 марта 2020 года № 107. Зарегистрирован в Реестре государственной регистрации нормативных правовых актов № 20209</w:t>
            </w:r>
          </w:p>
        </w:tc>
      </w:tr>
      <w:tr w:rsidR="00CD7126" w14:paraId="620293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51401" w14:textId="77777777" w:rsidR="00CD7126" w:rsidRDefault="00000000">
            <w:pPr>
              <w:spacing w:after="20"/>
              <w:ind w:left="20"/>
              <w:jc w:val="both"/>
            </w:pPr>
            <w:r>
              <w:rPr>
                <w:color w:val="000000"/>
                <w:sz w:val="20"/>
              </w:rPr>
              <w:t>752.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3D3E35" w14:textId="77777777" w:rsidR="00CD7126" w:rsidRDefault="00000000">
            <w:pPr>
              <w:spacing w:after="20"/>
              <w:ind w:left="20"/>
              <w:jc w:val="both"/>
            </w:pPr>
            <w:r>
              <w:rPr>
                <w:color w:val="000000"/>
                <w:sz w:val="20"/>
              </w:rPr>
              <w:t>01301020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85AE9" w14:textId="77777777" w:rsidR="00CD7126" w:rsidRDefault="00000000">
            <w:pPr>
              <w:spacing w:after="20"/>
              <w:ind w:left="20"/>
              <w:jc w:val="both"/>
            </w:pPr>
            <w:r>
              <w:rPr>
                <w:color w:val="000000"/>
                <w:sz w:val="20"/>
              </w:rPr>
              <w:t>Выдача заключения (разрешительного документа) на ввоз образцов незарегистрированных средств защиты растений (пестицидов) для проведения регистрационных (мелкоделяночных и производственных) испытаний и (или) научных исследований в соответствии с решениями Коллегии Евразийской экономической комиссии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14669A" w14:textId="77777777" w:rsidR="00CD7126" w:rsidRDefault="00CD7126">
            <w:pPr>
              <w:spacing w:after="20"/>
              <w:ind w:left="20"/>
              <w:jc w:val="both"/>
            </w:pPr>
          </w:p>
          <w:p w14:paraId="6AB0E02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936F6A"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6010A"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заключения (разрешительного документа) на ввоз образцов незарегистрированных средств защиты растений (пестицидов) для проведения регистрационных (мелкоделяночных и производственных) испытаний и (или) научных исследований в соответствии с решениями Коллегии Евразийской экономической комиссии" Приказ Министра сельского хозяйства Республики Казахстан от 8 октября 2020 года № 309. Зарегистрирован в Министерстве юстиции Республики Казахстан 12 октября 2020 года № 21404.</w:t>
            </w:r>
          </w:p>
        </w:tc>
      </w:tr>
      <w:tr w:rsidR="00CD7126" w14:paraId="4DB26C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94DA4" w14:textId="77777777" w:rsidR="00CD7126" w:rsidRDefault="00000000">
            <w:pPr>
              <w:spacing w:after="20"/>
              <w:ind w:left="20"/>
              <w:jc w:val="both"/>
            </w:pPr>
            <w:r>
              <w:rPr>
                <w:color w:val="000000"/>
                <w:sz w:val="20"/>
              </w:rPr>
              <w:t>753.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4399C" w14:textId="77777777" w:rsidR="00CD7126" w:rsidRDefault="00000000">
            <w:pPr>
              <w:spacing w:after="20"/>
              <w:ind w:left="20"/>
              <w:jc w:val="both"/>
            </w:pPr>
            <w:r>
              <w:rPr>
                <w:color w:val="000000"/>
                <w:sz w:val="20"/>
              </w:rPr>
              <w:t>01301021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2F5E0" w14:textId="77777777" w:rsidR="00CD7126" w:rsidRDefault="00000000">
            <w:pPr>
              <w:spacing w:after="20"/>
              <w:ind w:left="20"/>
              <w:jc w:val="both"/>
            </w:pPr>
            <w:r>
              <w:rPr>
                <w:color w:val="000000"/>
                <w:sz w:val="20"/>
              </w:rPr>
              <w:t>Согласование ввоза карантинных объектов (карантинных вредных организмов) в научно-исследовательских целях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F9B46" w14:textId="77777777" w:rsidR="00CD7126" w:rsidRDefault="00CD7126">
            <w:pPr>
              <w:spacing w:after="20"/>
              <w:ind w:left="20"/>
              <w:jc w:val="both"/>
            </w:pPr>
          </w:p>
          <w:p w14:paraId="1DC47A8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CC244"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D579E7" w14:textId="77777777" w:rsidR="00CD7126" w:rsidRDefault="00000000">
            <w:pPr>
              <w:spacing w:after="20"/>
              <w:ind w:left="20"/>
              <w:jc w:val="both"/>
            </w:pPr>
            <w:r>
              <w:rPr>
                <w:color w:val="000000"/>
                <w:sz w:val="20"/>
              </w:rPr>
              <w:t xml:space="preserve"> "Об утверждении Правил по охране территории Республики Казахстан от карантинных объектов и чужеродных видов" приказ Министра сельского хозяйства Республики Казахстан от 29 июня 2015 года № 15-08/590. Зарегистрирован в Реестре государственной регистрации нормативных правовых актов № 12032.</w:t>
            </w:r>
          </w:p>
        </w:tc>
      </w:tr>
      <w:tr w:rsidR="00CD7126" w14:paraId="49A692E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FA8089" w14:textId="77777777" w:rsidR="00CD7126" w:rsidRDefault="00000000">
            <w:pPr>
              <w:spacing w:after="20"/>
              <w:ind w:left="20"/>
              <w:jc w:val="both"/>
            </w:pPr>
            <w:r>
              <w:rPr>
                <w:color w:val="000000"/>
                <w:sz w:val="20"/>
              </w:rPr>
              <w:t>754.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1ED86" w14:textId="77777777" w:rsidR="00CD7126" w:rsidRDefault="00000000">
            <w:pPr>
              <w:spacing w:after="20"/>
              <w:ind w:left="20"/>
              <w:jc w:val="both"/>
            </w:pPr>
            <w:r>
              <w:rPr>
                <w:color w:val="000000"/>
                <w:sz w:val="20"/>
              </w:rPr>
              <w:t>01301022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1FAC7" w14:textId="77777777" w:rsidR="00CD7126" w:rsidRDefault="00000000">
            <w:pPr>
              <w:spacing w:after="20"/>
              <w:ind w:left="20"/>
              <w:jc w:val="both"/>
            </w:pPr>
            <w:r>
              <w:rPr>
                <w:color w:val="000000"/>
                <w:sz w:val="20"/>
              </w:rPr>
              <w:t>Субсидирование ставок вознаграждения по кредитным и лизинговым обязательствам в рамках направления по финансовому оздоровлению субъектов агропромышленного комплекса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1EA0F9" w14:textId="77777777" w:rsidR="00CD7126" w:rsidRDefault="00CD7126">
            <w:pPr>
              <w:spacing w:after="20"/>
              <w:ind w:left="20"/>
              <w:jc w:val="both"/>
            </w:pPr>
          </w:p>
          <w:p w14:paraId="281253E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906CD"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6D06C" w14:textId="77777777" w:rsidR="00CD7126" w:rsidRDefault="00000000">
            <w:pPr>
              <w:spacing w:after="20"/>
              <w:ind w:left="20"/>
              <w:jc w:val="both"/>
            </w:pPr>
            <w:r>
              <w:rPr>
                <w:color w:val="000000"/>
                <w:sz w:val="20"/>
              </w:rPr>
              <w:t xml:space="preserve"> "Об утверждении Правил субсидирования процентной ставки по кредитным и лизинговым обязательствам в рамках направления по финансовому оздоровлению субъектов агропромышленного комплекса" приказ Министра сельского хозяйства Республики Казахстан от 5 мая 2016 года № 205. Зарегистрирован в Реестре государственной регистрации нормативных правовых актов № 13876.</w:t>
            </w:r>
          </w:p>
        </w:tc>
      </w:tr>
      <w:tr w:rsidR="00CD7126" w14:paraId="0B1EC6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F8A2F" w14:textId="77777777" w:rsidR="00CD7126" w:rsidRDefault="00000000">
            <w:pPr>
              <w:spacing w:after="20"/>
              <w:ind w:left="20"/>
              <w:jc w:val="both"/>
            </w:pPr>
            <w:r>
              <w:rPr>
                <w:color w:val="000000"/>
                <w:sz w:val="20"/>
              </w:rPr>
              <w:t>755.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4D8C1" w14:textId="77777777" w:rsidR="00CD7126" w:rsidRDefault="00000000">
            <w:pPr>
              <w:spacing w:after="20"/>
              <w:ind w:left="20"/>
              <w:jc w:val="both"/>
            </w:pPr>
            <w:r>
              <w:rPr>
                <w:color w:val="000000"/>
                <w:sz w:val="20"/>
              </w:rPr>
              <w:t>01301023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3C6058" w14:textId="77777777" w:rsidR="00CD7126" w:rsidRDefault="00000000">
            <w:pPr>
              <w:spacing w:after="20"/>
              <w:ind w:left="20"/>
              <w:jc w:val="both"/>
            </w:pPr>
            <w:r>
              <w:rPr>
                <w:color w:val="000000"/>
                <w:sz w:val="20"/>
              </w:rPr>
              <w:t>Субсидирование по возмещению части расходов, понесенных субъектом агропромышленного комплекса при инвестиционных вложениях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8EFF4" w14:textId="77777777" w:rsidR="00CD7126" w:rsidRDefault="00CD7126">
            <w:pPr>
              <w:spacing w:after="20"/>
              <w:ind w:left="20"/>
              <w:jc w:val="both"/>
            </w:pPr>
          </w:p>
          <w:p w14:paraId="122A315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B3BE4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89F29" w14:textId="77777777" w:rsidR="00CD7126" w:rsidRDefault="00000000">
            <w:pPr>
              <w:spacing w:after="20"/>
              <w:ind w:left="20"/>
              <w:jc w:val="both"/>
            </w:pPr>
            <w:r>
              <w:rPr>
                <w:color w:val="000000"/>
                <w:sz w:val="20"/>
              </w:rPr>
              <w:t xml:space="preserve"> "Об утверждении Правил субсидирования по возмещению части расходов, понесенных субъектом агропромышленного комплекса, при инвестиционных вложениях" приказ исполняющего обязанности Министра сельского хозяйства Республики Казахстан от 23 июля 2018 года № 317. Зарегистрирован в Реестре государственной регистрации нормативных правовых актов № 17320.</w:t>
            </w:r>
          </w:p>
        </w:tc>
      </w:tr>
      <w:tr w:rsidR="00CD7126" w14:paraId="33FB17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79336" w14:textId="77777777" w:rsidR="00CD7126" w:rsidRDefault="00000000">
            <w:pPr>
              <w:spacing w:after="20"/>
              <w:ind w:left="20"/>
              <w:jc w:val="both"/>
            </w:pPr>
            <w:r>
              <w:rPr>
                <w:color w:val="000000"/>
                <w:sz w:val="20"/>
              </w:rPr>
              <w:t>756.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746EC" w14:textId="77777777" w:rsidR="00CD7126" w:rsidRDefault="00000000">
            <w:pPr>
              <w:spacing w:after="20"/>
              <w:ind w:left="20"/>
              <w:jc w:val="both"/>
            </w:pPr>
            <w:r>
              <w:rPr>
                <w:color w:val="000000"/>
                <w:sz w:val="20"/>
              </w:rPr>
              <w:t>01301024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F8B070" w14:textId="77777777" w:rsidR="00CD7126" w:rsidRDefault="00000000">
            <w:pPr>
              <w:spacing w:after="20"/>
              <w:ind w:left="20"/>
              <w:jc w:val="both"/>
            </w:pPr>
            <w:r>
              <w:rPr>
                <w:color w:val="000000"/>
                <w:sz w:val="20"/>
              </w:rPr>
              <w:t>Субсидирование в рамках гарантирования и страхования займов субъектов агропромышленного комплекса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59752" w14:textId="77777777" w:rsidR="00CD7126" w:rsidRDefault="00CD7126">
            <w:pPr>
              <w:spacing w:after="20"/>
              <w:ind w:left="20"/>
              <w:jc w:val="both"/>
            </w:pPr>
          </w:p>
          <w:p w14:paraId="20DB0E7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C5BCE0"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B9D37" w14:textId="77777777" w:rsidR="00CD7126" w:rsidRDefault="00000000">
            <w:pPr>
              <w:spacing w:after="20"/>
              <w:ind w:left="20"/>
              <w:jc w:val="both"/>
            </w:pPr>
            <w:r>
              <w:rPr>
                <w:color w:val="000000"/>
                <w:sz w:val="20"/>
              </w:rPr>
              <w:t xml:space="preserve"> "Об утверждении Правил субсидирования в рамках гарантирования и страхования займов субъектов агропромышленного комплекса" приказ Министра сельского хозяйства Республики Казахстан от 30 января 2015 года № 9-1/71. Зарегистрирован в Реестре государственной регистрации нормативных правовых актов № 12183.</w:t>
            </w:r>
          </w:p>
        </w:tc>
      </w:tr>
      <w:tr w:rsidR="00CD7126" w14:paraId="0CB129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279FF" w14:textId="77777777" w:rsidR="00CD7126" w:rsidRDefault="00000000">
            <w:pPr>
              <w:spacing w:after="20"/>
              <w:ind w:left="20"/>
              <w:jc w:val="both"/>
            </w:pPr>
            <w:r>
              <w:rPr>
                <w:color w:val="000000"/>
                <w:sz w:val="20"/>
              </w:rPr>
              <w:t>757.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CF1151" w14:textId="77777777" w:rsidR="00CD7126" w:rsidRDefault="00000000">
            <w:pPr>
              <w:spacing w:after="20"/>
              <w:ind w:left="20"/>
              <w:jc w:val="both"/>
            </w:pPr>
            <w:r>
              <w:rPr>
                <w:color w:val="000000"/>
                <w:sz w:val="20"/>
              </w:rPr>
              <w:t>01301025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D8168F" w14:textId="77777777" w:rsidR="00CD7126" w:rsidRDefault="00000000">
            <w:pPr>
              <w:spacing w:after="20"/>
              <w:ind w:left="20"/>
              <w:jc w:val="both"/>
            </w:pPr>
            <w:r>
              <w:rPr>
                <w:color w:val="000000"/>
                <w:sz w:val="20"/>
              </w:rPr>
              <w:t>Регистрация лазерных станций, изделий (средств) и атрибутов для проведения идентификации сельскохозяйственных животных и их производителей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64664" w14:textId="77777777" w:rsidR="00CD7126" w:rsidRDefault="00CD7126">
            <w:pPr>
              <w:spacing w:after="20"/>
              <w:ind w:left="20"/>
              <w:jc w:val="both"/>
            </w:pPr>
          </w:p>
          <w:p w14:paraId="7827270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0C99B"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2EA3E" w14:textId="77777777" w:rsidR="00CD7126" w:rsidRDefault="00000000">
            <w:pPr>
              <w:spacing w:after="20"/>
              <w:ind w:left="20"/>
              <w:jc w:val="both"/>
            </w:pPr>
            <w:r>
              <w:rPr>
                <w:color w:val="000000"/>
                <w:sz w:val="20"/>
              </w:rPr>
              <w:t xml:space="preserve"> "Об утверждении Правил регистрации лазерных станций, изделий (средств) и атрибутов для проведения идентификации сельскохозяйственных животных и производителей" приказ Министра сельского хозяйства Республики Казахстан от 21 июля 2015 года № 7-1/678. Зарегистрирован в Реестре государственной регистрации нормативных правовых актов № 11926.</w:t>
            </w:r>
          </w:p>
        </w:tc>
      </w:tr>
      <w:tr w:rsidR="00CD7126" w14:paraId="4AE4DB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8F6A29" w14:textId="77777777" w:rsidR="00CD7126" w:rsidRDefault="00000000">
            <w:pPr>
              <w:spacing w:after="20"/>
              <w:ind w:left="20"/>
              <w:jc w:val="both"/>
            </w:pPr>
            <w:r>
              <w:rPr>
                <w:color w:val="000000"/>
                <w:sz w:val="20"/>
              </w:rPr>
              <w:t>758.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84A69" w14:textId="77777777" w:rsidR="00CD7126" w:rsidRDefault="00000000">
            <w:pPr>
              <w:spacing w:after="20"/>
              <w:ind w:left="20"/>
              <w:jc w:val="both"/>
            </w:pPr>
            <w:r>
              <w:rPr>
                <w:color w:val="000000"/>
                <w:sz w:val="20"/>
              </w:rPr>
              <w:t>01301025-1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7B7BBA" w14:textId="77777777" w:rsidR="00CD7126" w:rsidRDefault="00000000">
            <w:pPr>
              <w:spacing w:after="20"/>
              <w:ind w:left="20"/>
              <w:jc w:val="both"/>
            </w:pPr>
            <w:r>
              <w:rPr>
                <w:color w:val="000000"/>
                <w:sz w:val="20"/>
              </w:rPr>
              <w:t>Актуализация (корректировка) сведений о сельскохозяйственных животных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689C2" w14:textId="77777777" w:rsidR="00CD7126" w:rsidRDefault="00CD7126">
            <w:pPr>
              <w:spacing w:after="20"/>
              <w:ind w:left="20"/>
              <w:jc w:val="both"/>
            </w:pPr>
          </w:p>
          <w:p w14:paraId="7E1F7C4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EF1DAA"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1B809" w14:textId="77777777" w:rsidR="00CD7126" w:rsidRDefault="00CD7126">
            <w:pPr>
              <w:spacing w:after="20"/>
              <w:ind w:left="20"/>
              <w:jc w:val="both"/>
            </w:pPr>
          </w:p>
          <w:p w14:paraId="620DEA5D" w14:textId="77777777" w:rsidR="00CD7126" w:rsidRDefault="00CD7126">
            <w:pPr>
              <w:spacing w:after="20"/>
              <w:ind w:left="20"/>
              <w:jc w:val="both"/>
            </w:pPr>
          </w:p>
        </w:tc>
      </w:tr>
      <w:tr w:rsidR="00CD7126" w14:paraId="3A9255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C02FA3" w14:textId="77777777" w:rsidR="00CD7126" w:rsidRDefault="00000000">
            <w:pPr>
              <w:spacing w:after="20"/>
              <w:ind w:left="20"/>
              <w:jc w:val="both"/>
            </w:pPr>
            <w:r>
              <w:rPr>
                <w:color w:val="000000"/>
                <w:sz w:val="20"/>
              </w:rPr>
              <w:t>759.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F06A8B" w14:textId="77777777" w:rsidR="00CD7126" w:rsidRDefault="00000000">
            <w:pPr>
              <w:spacing w:after="20"/>
              <w:ind w:left="20"/>
              <w:jc w:val="both"/>
            </w:pPr>
            <w:r>
              <w:rPr>
                <w:color w:val="000000"/>
                <w:sz w:val="20"/>
              </w:rPr>
              <w:t>01301026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4004F" w14:textId="77777777" w:rsidR="00CD7126" w:rsidRDefault="00000000">
            <w:pPr>
              <w:spacing w:after="20"/>
              <w:ind w:left="20"/>
              <w:jc w:val="both"/>
            </w:pPr>
            <w:r>
              <w:rPr>
                <w:color w:val="000000"/>
                <w:sz w:val="20"/>
              </w:rPr>
              <w:t>Субсидирование затрат ревизионных союзов сельскохозяйственных кооперативов на проведение внутреннего аудита сельскохозяйственных кооперативов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C97D1" w14:textId="77777777" w:rsidR="00CD7126" w:rsidRDefault="00CD7126">
            <w:pPr>
              <w:spacing w:after="20"/>
              <w:ind w:left="20"/>
              <w:jc w:val="both"/>
            </w:pPr>
          </w:p>
          <w:p w14:paraId="2358DA7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C28B4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71B63" w14:textId="77777777" w:rsidR="00CD7126" w:rsidRDefault="00000000">
            <w:pPr>
              <w:spacing w:after="20"/>
              <w:ind w:left="20"/>
              <w:jc w:val="both"/>
            </w:pPr>
            <w:r>
              <w:rPr>
                <w:color w:val="000000"/>
                <w:sz w:val="20"/>
              </w:rPr>
              <w:t xml:space="preserve"> "Об утверждении Правил субсидирования затрат ревизионных союзов сельскохозяйственных кооперативов на проведение внутреннего аудита сельскохозяйственных кооперативов" приказ Министра сельского хозяйства Республики Казахстан от 8 декабря 2015 года № 1-1/1069. Зарегистрирован в Реестре государственной регистрации нормативных правовых актов № 12677.</w:t>
            </w:r>
          </w:p>
        </w:tc>
      </w:tr>
      <w:tr w:rsidR="00CD7126" w14:paraId="0F329F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A7DA4" w14:textId="77777777" w:rsidR="00CD7126" w:rsidRDefault="00000000">
            <w:pPr>
              <w:spacing w:after="20"/>
              <w:ind w:left="20"/>
              <w:jc w:val="both"/>
            </w:pPr>
            <w:r>
              <w:rPr>
                <w:color w:val="000000"/>
                <w:sz w:val="20"/>
              </w:rPr>
              <w:t>760.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2B2C1" w14:textId="77777777" w:rsidR="00CD7126" w:rsidRDefault="00000000">
            <w:pPr>
              <w:spacing w:after="20"/>
              <w:ind w:left="20"/>
              <w:jc w:val="both"/>
            </w:pPr>
            <w:r>
              <w:rPr>
                <w:color w:val="000000"/>
                <w:sz w:val="20"/>
              </w:rPr>
              <w:t>01301027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F0561B" w14:textId="77777777" w:rsidR="00CD7126" w:rsidRDefault="00000000">
            <w:pPr>
              <w:spacing w:after="20"/>
              <w:ind w:left="20"/>
              <w:jc w:val="both"/>
            </w:pPr>
            <w:r>
              <w:rPr>
                <w:color w:val="000000"/>
                <w:sz w:val="20"/>
              </w:rPr>
              <w:t>Субсидирование затрат перерабатывающих предприятий на закуп сельскохозяйственной продукции для производства продуктов ее глубокой переработки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401EE" w14:textId="77777777" w:rsidR="00CD7126" w:rsidRDefault="00CD7126">
            <w:pPr>
              <w:spacing w:after="20"/>
              <w:ind w:left="20"/>
              <w:jc w:val="both"/>
            </w:pPr>
          </w:p>
          <w:p w14:paraId="1E6AE32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99F56A"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8A298" w14:textId="77777777" w:rsidR="00CD7126" w:rsidRDefault="00000000">
            <w:pPr>
              <w:spacing w:after="20"/>
              <w:ind w:left="20"/>
              <w:jc w:val="both"/>
            </w:pPr>
            <w:r>
              <w:rPr>
                <w:color w:val="000000"/>
                <w:sz w:val="20"/>
              </w:rPr>
              <w:t xml:space="preserve"> "Об утверждении Правил субсидирования затрат перерабатывающих предприятий на закуп сельскохозяйственной продукции для производства продуктов ее глубокой переработки" приказ Министра сельского хозяйства Республики Казахстан от 26 ноября 2014 года № 3-2/615. Зарегистрирован в Реестре государственной регистрации нормативных правовых актов № 10087.</w:t>
            </w:r>
          </w:p>
        </w:tc>
      </w:tr>
      <w:tr w:rsidR="00CD7126" w14:paraId="57CE28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141DD" w14:textId="77777777" w:rsidR="00CD7126" w:rsidRDefault="00000000">
            <w:pPr>
              <w:spacing w:after="20"/>
              <w:ind w:left="20"/>
              <w:jc w:val="both"/>
            </w:pPr>
            <w:r>
              <w:rPr>
                <w:color w:val="000000"/>
                <w:sz w:val="20"/>
              </w:rPr>
              <w:t>761.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187DD2" w14:textId="77777777" w:rsidR="00CD7126" w:rsidRDefault="00000000">
            <w:pPr>
              <w:spacing w:after="20"/>
              <w:ind w:left="20"/>
              <w:jc w:val="both"/>
            </w:pPr>
            <w:r>
              <w:rPr>
                <w:color w:val="000000"/>
                <w:sz w:val="20"/>
              </w:rPr>
              <w:t>01301030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FC684" w14:textId="77777777" w:rsidR="00CD7126" w:rsidRDefault="00000000">
            <w:pPr>
              <w:spacing w:after="20"/>
              <w:ind w:left="20"/>
              <w:jc w:val="both"/>
            </w:pPr>
            <w:r>
              <w:rPr>
                <w:color w:val="000000"/>
                <w:sz w:val="20"/>
              </w:rPr>
              <w:t>Проведение апробации и регистрационных испытании ветеринарного препарата и кормовых добавок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8F9F01" w14:textId="77777777" w:rsidR="00CD7126" w:rsidRDefault="00CD7126">
            <w:pPr>
              <w:spacing w:after="20"/>
              <w:ind w:left="20"/>
              <w:jc w:val="both"/>
            </w:pPr>
          </w:p>
          <w:p w14:paraId="4BD3B62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04A11"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63BB9" w14:textId="77777777" w:rsidR="00CD7126" w:rsidRDefault="00000000">
            <w:pPr>
              <w:spacing w:after="20"/>
              <w:ind w:left="20"/>
              <w:jc w:val="both"/>
            </w:pPr>
            <w:r>
              <w:rPr>
                <w:color w:val="000000"/>
                <w:sz w:val="20"/>
              </w:rPr>
              <w:t xml:space="preserve"> "Об утверждении Правил проведения апробации и регистрационных испытаний ветеринарных препаратов, кормовых добавок" приказ Министра сельского хозяйства Республики Казахстан от 24 ноября 2014 года № 7-1/611. Зарегистрирован в Реестре государственной регистрации нормативных правовых актов № 10287.</w:t>
            </w:r>
          </w:p>
        </w:tc>
      </w:tr>
      <w:tr w:rsidR="00CD7126" w14:paraId="43EEE0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E35F3" w14:textId="77777777" w:rsidR="00CD7126" w:rsidRDefault="00000000">
            <w:pPr>
              <w:spacing w:after="20"/>
              <w:ind w:left="20"/>
              <w:jc w:val="both"/>
            </w:pPr>
            <w:r>
              <w:rPr>
                <w:color w:val="000000"/>
                <w:sz w:val="20"/>
              </w:rPr>
              <w:t>762.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8626D" w14:textId="77777777" w:rsidR="00CD7126" w:rsidRDefault="00000000">
            <w:pPr>
              <w:spacing w:after="20"/>
              <w:ind w:left="20"/>
              <w:jc w:val="both"/>
            </w:pPr>
            <w:r>
              <w:rPr>
                <w:color w:val="000000"/>
                <w:sz w:val="20"/>
              </w:rPr>
              <w:t>01301031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4BD72" w14:textId="77777777" w:rsidR="00CD7126" w:rsidRDefault="00000000">
            <w:pPr>
              <w:spacing w:after="20"/>
              <w:ind w:left="20"/>
              <w:jc w:val="both"/>
            </w:pPr>
            <w:r>
              <w:rPr>
                <w:color w:val="000000"/>
                <w:sz w:val="20"/>
              </w:rPr>
              <w:t>Согласование нормативно-технической документации на новые, усовершенствованные ветеринарные препараты, кормовые добавки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4B40D" w14:textId="77777777" w:rsidR="00CD7126" w:rsidRDefault="00CD7126">
            <w:pPr>
              <w:spacing w:after="20"/>
              <w:ind w:left="20"/>
              <w:jc w:val="both"/>
            </w:pPr>
          </w:p>
          <w:p w14:paraId="64DC374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428A58"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23818" w14:textId="77777777" w:rsidR="00CD7126" w:rsidRDefault="00000000">
            <w:pPr>
              <w:spacing w:after="20"/>
              <w:ind w:left="20"/>
              <w:jc w:val="both"/>
            </w:pPr>
            <w:r>
              <w:rPr>
                <w:color w:val="000000"/>
                <w:sz w:val="20"/>
              </w:rPr>
              <w:t xml:space="preserve"> "Об утверждении Правил согласования нормативно-технической документации на новые, усовершенствованные ветеринарные препараты, кормовые добавки" приказ Министра сельского хозяйства Республики Казахстан от 28 ноября 2014 года № 7-1/625. Зарегистрирован в Реестре государственной регистрации нормативных правовых актов № 10298.</w:t>
            </w:r>
          </w:p>
        </w:tc>
      </w:tr>
      <w:tr w:rsidR="00CD7126" w14:paraId="0A4184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307B57" w14:textId="77777777" w:rsidR="00CD7126" w:rsidRDefault="00000000">
            <w:pPr>
              <w:spacing w:after="20"/>
              <w:ind w:left="20"/>
              <w:jc w:val="both"/>
            </w:pPr>
            <w:r>
              <w:rPr>
                <w:color w:val="000000"/>
                <w:sz w:val="20"/>
              </w:rPr>
              <w:t>763.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899C9" w14:textId="77777777" w:rsidR="00CD7126" w:rsidRDefault="00000000">
            <w:pPr>
              <w:spacing w:after="20"/>
              <w:ind w:left="20"/>
              <w:jc w:val="both"/>
            </w:pPr>
            <w:r>
              <w:rPr>
                <w:color w:val="000000"/>
                <w:sz w:val="20"/>
              </w:rPr>
              <w:t>01301032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0A46A" w14:textId="77777777" w:rsidR="00CD7126" w:rsidRDefault="00000000">
            <w:pPr>
              <w:spacing w:after="20"/>
              <w:ind w:left="20"/>
              <w:jc w:val="both"/>
            </w:pPr>
            <w:r>
              <w:rPr>
                <w:color w:val="000000"/>
                <w:sz w:val="20"/>
              </w:rPr>
              <w:t>Государственная регистрация ветеринарных препаратов, кормовых добавок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03BAA" w14:textId="77777777" w:rsidR="00CD7126" w:rsidRDefault="00CD7126">
            <w:pPr>
              <w:spacing w:after="20"/>
              <w:ind w:left="20"/>
              <w:jc w:val="both"/>
            </w:pPr>
          </w:p>
          <w:p w14:paraId="509DDBB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022DE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8DD61" w14:textId="77777777" w:rsidR="00CD7126" w:rsidRDefault="00000000">
            <w:pPr>
              <w:spacing w:after="20"/>
              <w:ind w:left="20"/>
              <w:jc w:val="both"/>
            </w:pPr>
            <w:r>
              <w:rPr>
                <w:color w:val="000000"/>
                <w:sz w:val="20"/>
              </w:rPr>
              <w:t xml:space="preserve"> "Об утверждении Правил проведения государственной регистрации ветеринарных препаратов, кормовых добавок" приказ Министра сельского хозяйства Республики Казахстан от 23 января 2015 года № 7-1/31. Зарегистрирован в Реестре государственной регистрации нормативных правовых актов № 10505.</w:t>
            </w:r>
          </w:p>
        </w:tc>
      </w:tr>
      <w:tr w:rsidR="00CD7126" w14:paraId="49E2E7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5913A" w14:textId="77777777" w:rsidR="00CD7126" w:rsidRDefault="00000000">
            <w:pPr>
              <w:spacing w:after="20"/>
              <w:ind w:left="20"/>
              <w:jc w:val="both"/>
            </w:pPr>
            <w:r>
              <w:rPr>
                <w:color w:val="000000"/>
                <w:sz w:val="20"/>
              </w:rPr>
              <w:t>764.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1064F" w14:textId="77777777" w:rsidR="00CD7126" w:rsidRDefault="00000000">
            <w:pPr>
              <w:spacing w:after="20"/>
              <w:ind w:left="20"/>
              <w:jc w:val="both"/>
            </w:pPr>
            <w:r>
              <w:rPr>
                <w:color w:val="000000"/>
                <w:sz w:val="20"/>
              </w:rPr>
              <w:t>01301033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BCCEE" w14:textId="77777777" w:rsidR="00CD7126" w:rsidRDefault="00000000">
            <w:pPr>
              <w:spacing w:after="20"/>
              <w:ind w:left="20"/>
              <w:jc w:val="both"/>
            </w:pPr>
            <w:r>
              <w:rPr>
                <w:color w:val="000000"/>
                <w:sz w:val="20"/>
              </w:rPr>
              <w:t>Присвоение учетного номера объектам, осуществляющим переработку зерна и продуктов его переработки по технологиям, обеспечивающим лишение семян и плодов карантинных сорных растений жизнеспособности, и (или) обеззараживание и маркировку древесного упаковочного материала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1A433" w14:textId="77777777" w:rsidR="00CD7126" w:rsidRDefault="00CD7126">
            <w:pPr>
              <w:spacing w:after="20"/>
              <w:ind w:left="20"/>
              <w:jc w:val="both"/>
            </w:pPr>
          </w:p>
          <w:p w14:paraId="4D34F4E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4C4A6"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8CFA5" w14:textId="77777777" w:rsidR="00CD7126" w:rsidRDefault="00000000">
            <w:pPr>
              <w:spacing w:after="20"/>
              <w:ind w:left="20"/>
              <w:jc w:val="both"/>
            </w:pPr>
            <w:r>
              <w:rPr>
                <w:color w:val="000000"/>
                <w:sz w:val="20"/>
              </w:rPr>
              <w:t xml:space="preserve"> "Об утверждении Правил по охране территории Республики Казахстан от карантинных объектов и чужеродных видов" приказ Министра сельского хозяйства Республики Казахстан от 29 июня 2015 года № 15-08/590. Зарегистрирован в Реестре государственной регистрации нормативных правовых актов № 12032.</w:t>
            </w:r>
          </w:p>
        </w:tc>
      </w:tr>
      <w:tr w:rsidR="00CD7126" w14:paraId="05E247C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17F6D" w14:textId="77777777" w:rsidR="00CD7126" w:rsidRDefault="00000000">
            <w:pPr>
              <w:spacing w:after="20"/>
              <w:ind w:left="20"/>
              <w:jc w:val="both"/>
            </w:pPr>
            <w:r>
              <w:rPr>
                <w:color w:val="000000"/>
                <w:sz w:val="20"/>
              </w:rPr>
              <w:t>01302. Выдача разрешительных документов (включая лицензирование, регистрацию, сертификацию) в сфере сельского хозяйства</w:t>
            </w:r>
          </w:p>
        </w:tc>
      </w:tr>
      <w:tr w:rsidR="00CD7126" w14:paraId="4C57A5B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936B9" w14:textId="77777777" w:rsidR="00CD7126" w:rsidRDefault="00000000">
            <w:pPr>
              <w:spacing w:after="20"/>
              <w:ind w:left="20"/>
              <w:jc w:val="both"/>
            </w:pPr>
            <w:r>
              <w:rPr>
                <w:color w:val="000000"/>
                <w:sz w:val="20"/>
              </w:rPr>
              <w:t>765.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53A57" w14:textId="77777777" w:rsidR="00CD7126" w:rsidRDefault="00000000">
            <w:pPr>
              <w:spacing w:after="20"/>
              <w:ind w:left="20"/>
              <w:jc w:val="both"/>
            </w:pPr>
            <w:r>
              <w:rPr>
                <w:color w:val="000000"/>
                <w:sz w:val="20"/>
              </w:rPr>
              <w:t>01302001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BDAFF" w14:textId="77777777" w:rsidR="00CD7126" w:rsidRDefault="00000000">
            <w:pPr>
              <w:spacing w:after="20"/>
              <w:ind w:left="20"/>
              <w:jc w:val="both"/>
            </w:pPr>
            <w:r>
              <w:rPr>
                <w:color w:val="000000"/>
                <w:sz w:val="20"/>
              </w:rPr>
              <w:t>Выдача лицензии для занятия деятельностью в сфере ветеринарии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0D35BD" w14:textId="77777777" w:rsidR="00CD7126" w:rsidRDefault="00CD7126">
            <w:pPr>
              <w:spacing w:after="20"/>
              <w:ind w:left="20"/>
              <w:jc w:val="both"/>
            </w:pPr>
          </w:p>
          <w:p w14:paraId="53D369F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57F3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3F9584" w14:textId="77777777" w:rsidR="00CD7126" w:rsidRDefault="00000000">
            <w:pPr>
              <w:spacing w:after="20"/>
              <w:ind w:left="20"/>
              <w:jc w:val="both"/>
            </w:pPr>
            <w:r>
              <w:rPr>
                <w:color w:val="000000"/>
                <w:sz w:val="20"/>
              </w:rPr>
              <w:t xml:space="preserve"> "Об утверждении Правил выдачи лицензии для занятия деятельностью в сфере ветеринарии" приказ Министра сельского хозяйства Республики Казахстан от 2 октября 2020 года № 302. Зарегистрирован в Реестре государственной регистрации нормативных правовых актов Республики Казахстан № 21364</w:t>
            </w:r>
          </w:p>
        </w:tc>
      </w:tr>
      <w:tr w:rsidR="00CD7126" w14:paraId="4FF0FEA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D6998" w14:textId="77777777" w:rsidR="00CD7126" w:rsidRDefault="00000000">
            <w:pPr>
              <w:spacing w:after="20"/>
              <w:ind w:left="20"/>
              <w:jc w:val="both"/>
            </w:pPr>
            <w:r>
              <w:rPr>
                <w:color w:val="000000"/>
                <w:sz w:val="20"/>
              </w:rPr>
              <w:t>766.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8DFAF" w14:textId="77777777" w:rsidR="00CD7126" w:rsidRDefault="00000000">
            <w:pPr>
              <w:spacing w:after="20"/>
              <w:ind w:left="20"/>
              <w:jc w:val="both"/>
            </w:pPr>
            <w:r>
              <w:rPr>
                <w:color w:val="000000"/>
                <w:sz w:val="20"/>
              </w:rPr>
              <w:t>01302002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BA12E3" w14:textId="77777777" w:rsidR="00CD7126" w:rsidRDefault="00000000">
            <w:pPr>
              <w:spacing w:after="20"/>
              <w:ind w:left="20"/>
              <w:jc w:val="both"/>
            </w:pPr>
            <w:r>
              <w:rPr>
                <w:color w:val="000000"/>
                <w:sz w:val="20"/>
              </w:rPr>
              <w:t>Аттестация производителей оригинальных, элитных семян, семян первой, второй и третьей репродукций и реализаторов семян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39841" w14:textId="77777777" w:rsidR="00CD7126" w:rsidRDefault="00CD7126">
            <w:pPr>
              <w:spacing w:after="20"/>
              <w:ind w:left="20"/>
              <w:jc w:val="both"/>
            </w:pPr>
          </w:p>
          <w:p w14:paraId="33A4F75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0A216"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700A8" w14:textId="77777777" w:rsidR="00CD7126" w:rsidRDefault="00000000">
            <w:pPr>
              <w:spacing w:after="20"/>
              <w:ind w:left="20"/>
              <w:jc w:val="both"/>
            </w:pPr>
            <w:r>
              <w:rPr>
                <w:color w:val="000000"/>
                <w:sz w:val="20"/>
              </w:rPr>
              <w:t xml:space="preserve"> "Об утверждении Правил аттестации производителей оригинальных и элитных семян, семян первой, второй и третьей репродукций, реализаторов семян" приказ исполняющего обязанности Министра сельского хозяйства Республики Казахстан от 27 марта 2015 года № 4-2/266. Зарегистрирован в Реестре государственной регистрации нормативных правовых актов Республики Казахстан № 11773</w:t>
            </w:r>
          </w:p>
        </w:tc>
      </w:tr>
      <w:tr w:rsidR="00CD7126" w14:paraId="476EC3D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6538E8" w14:textId="77777777" w:rsidR="00CD7126" w:rsidRDefault="00000000">
            <w:pPr>
              <w:spacing w:after="20"/>
              <w:ind w:left="20"/>
              <w:jc w:val="both"/>
            </w:pPr>
            <w:r>
              <w:rPr>
                <w:color w:val="000000"/>
                <w:sz w:val="20"/>
              </w:rPr>
              <w:t>767.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514FE" w14:textId="77777777" w:rsidR="00CD7126" w:rsidRDefault="00000000">
            <w:pPr>
              <w:spacing w:after="20"/>
              <w:ind w:left="20"/>
              <w:jc w:val="both"/>
            </w:pPr>
            <w:r>
              <w:rPr>
                <w:color w:val="000000"/>
                <w:sz w:val="20"/>
              </w:rPr>
              <w:t>01302003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31FB9" w14:textId="77777777" w:rsidR="00CD7126" w:rsidRDefault="00000000">
            <w:pPr>
              <w:spacing w:after="20"/>
              <w:ind w:left="20"/>
              <w:jc w:val="both"/>
            </w:pPr>
            <w:r>
              <w:rPr>
                <w:color w:val="000000"/>
                <w:sz w:val="20"/>
              </w:rPr>
              <w:t>Выдача лицензии на осуществление деятельности на производство (формуляции) пестицидов, реализацию пестицидов, применение пестицидов аэрозольным и фумигационным способами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4F90A" w14:textId="77777777" w:rsidR="00CD7126" w:rsidRDefault="00CD7126">
            <w:pPr>
              <w:spacing w:after="20"/>
              <w:ind w:left="20"/>
              <w:jc w:val="both"/>
            </w:pPr>
          </w:p>
          <w:p w14:paraId="7D72BFA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EA33C"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91887"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на производство (формуляции) пестицидов, реализацию пестицидов, применение пестицидов аэрозольным и фумигационным способами" Приказ Министра сельского хозяйства Республики Казахстан от 3 ноября 2020 года № 334. Зарегистрирован в Министерстве юстиции Республики Казахстан 5 ноября 2020 года № 21589.</w:t>
            </w:r>
          </w:p>
        </w:tc>
      </w:tr>
      <w:tr w:rsidR="00CD7126" w14:paraId="6C41B10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AFB6B" w14:textId="77777777" w:rsidR="00CD7126" w:rsidRDefault="00000000">
            <w:pPr>
              <w:spacing w:after="20"/>
              <w:ind w:left="20"/>
              <w:jc w:val="both"/>
            </w:pPr>
            <w:r>
              <w:rPr>
                <w:color w:val="000000"/>
                <w:sz w:val="20"/>
              </w:rPr>
              <w:t>768.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6C378C" w14:textId="77777777" w:rsidR="00CD7126" w:rsidRDefault="00000000">
            <w:pPr>
              <w:spacing w:after="20"/>
              <w:ind w:left="20"/>
              <w:jc w:val="both"/>
            </w:pPr>
            <w:r>
              <w:rPr>
                <w:color w:val="000000"/>
                <w:sz w:val="20"/>
              </w:rPr>
              <w:t>01302004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9BE37B" w14:textId="77777777" w:rsidR="00CD7126" w:rsidRDefault="00000000">
            <w:pPr>
              <w:spacing w:after="20"/>
              <w:ind w:left="20"/>
              <w:jc w:val="both"/>
            </w:pPr>
            <w:r>
              <w:rPr>
                <w:color w:val="000000"/>
                <w:sz w:val="20"/>
              </w:rPr>
              <w:t>Выдача лицензии на оказание услуг по складской деятельности с выпуском зерновых расписок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2B58F" w14:textId="77777777" w:rsidR="00CD7126" w:rsidRDefault="00CD7126">
            <w:pPr>
              <w:spacing w:after="20"/>
              <w:ind w:left="20"/>
              <w:jc w:val="both"/>
            </w:pPr>
          </w:p>
          <w:p w14:paraId="48ABFA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7D7A1"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D7FE41"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оказание услуг по складской деятельности с выпуском зерновых расписок" и о признании утратившими силу некоторых нормативных правовых актов" приказ и.о. Министра сельского хозяйства Республики Казахстан от 1 июня 2021 года № 178. Зарегистрирован в Реестре государственной регистрации нормативных правовых актов № 22952.</w:t>
            </w:r>
          </w:p>
        </w:tc>
      </w:tr>
      <w:tr w:rsidR="00CD7126" w14:paraId="200D8A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0E981" w14:textId="77777777" w:rsidR="00CD7126" w:rsidRDefault="00000000">
            <w:pPr>
              <w:spacing w:after="20"/>
              <w:ind w:left="20"/>
              <w:jc w:val="both"/>
            </w:pPr>
            <w:r>
              <w:rPr>
                <w:color w:val="000000"/>
                <w:sz w:val="20"/>
              </w:rPr>
              <w:t>769.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7AC7DE" w14:textId="77777777" w:rsidR="00CD7126" w:rsidRDefault="00000000">
            <w:pPr>
              <w:spacing w:after="20"/>
              <w:ind w:left="20"/>
              <w:jc w:val="both"/>
            </w:pPr>
            <w:r>
              <w:rPr>
                <w:color w:val="000000"/>
                <w:sz w:val="20"/>
              </w:rPr>
              <w:t>01302006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2467F" w14:textId="77777777" w:rsidR="00CD7126" w:rsidRDefault="00000000">
            <w:pPr>
              <w:spacing w:after="20"/>
              <w:ind w:left="20"/>
              <w:jc w:val="both"/>
            </w:pPr>
            <w:r>
              <w:rPr>
                <w:color w:val="000000"/>
                <w:sz w:val="20"/>
              </w:rPr>
              <w:t>Выдача разрешения на экспорт, импорт и транзит перемещаемых (перевозимых) объектов с учетом оценки эпизоотической ситуации на соответствующей территории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74E7A" w14:textId="77777777" w:rsidR="00CD7126" w:rsidRDefault="00CD7126">
            <w:pPr>
              <w:spacing w:after="20"/>
              <w:ind w:left="20"/>
              <w:jc w:val="both"/>
            </w:pPr>
          </w:p>
          <w:p w14:paraId="3C3A951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761CA6"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5D3DD" w14:textId="77777777" w:rsidR="00CD7126" w:rsidRDefault="00000000">
            <w:pPr>
              <w:spacing w:after="20"/>
              <w:ind w:left="20"/>
              <w:jc w:val="both"/>
            </w:pPr>
            <w:r>
              <w:rPr>
                <w:color w:val="000000"/>
                <w:sz w:val="20"/>
              </w:rPr>
              <w:t xml:space="preserve"> "Об утверждении Правил выдачи разрешения на экспорт, импорт и транзит перемещаемых (перевозимых) объектов с учетом оценки эпизоотической ситуации на соответствующей территории" приказ Министра сельского хозяйства Республики Казахстан от 9 декабря 2014 года № 16-04/647. Зарегистрирован в Реестре государственной регистрации нормативных правовых актов № 10254.</w:t>
            </w:r>
          </w:p>
        </w:tc>
      </w:tr>
      <w:tr w:rsidR="00CD7126" w14:paraId="4BEDC8B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DA39A" w14:textId="77777777" w:rsidR="00CD7126" w:rsidRDefault="00000000">
            <w:pPr>
              <w:spacing w:after="20"/>
              <w:ind w:left="20"/>
              <w:jc w:val="both"/>
            </w:pPr>
            <w:r>
              <w:rPr>
                <w:color w:val="000000"/>
                <w:sz w:val="20"/>
              </w:rPr>
              <w:t>770.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A30D9" w14:textId="77777777" w:rsidR="00CD7126" w:rsidRDefault="00000000">
            <w:pPr>
              <w:spacing w:after="20"/>
              <w:ind w:left="20"/>
              <w:jc w:val="both"/>
            </w:pPr>
            <w:r>
              <w:rPr>
                <w:color w:val="000000"/>
                <w:sz w:val="20"/>
              </w:rPr>
              <w:t>01302007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0CFDF" w14:textId="77777777" w:rsidR="00CD7126" w:rsidRDefault="00000000">
            <w:pPr>
              <w:spacing w:after="20"/>
              <w:ind w:left="20"/>
              <w:jc w:val="both"/>
            </w:pPr>
            <w:r>
              <w:rPr>
                <w:color w:val="000000"/>
                <w:sz w:val="20"/>
              </w:rPr>
              <w:t>Выдача лицензии на импорт средств защиты растений (пестицидов)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36C17" w14:textId="77777777" w:rsidR="00CD7126" w:rsidRDefault="00CD7126">
            <w:pPr>
              <w:spacing w:after="20"/>
              <w:ind w:left="20"/>
              <w:jc w:val="both"/>
            </w:pPr>
          </w:p>
          <w:p w14:paraId="1D866C2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0A834"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1B306"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импорт средств защиты растений (пестицидов)" Приказ Министра сельского хозяйства Республики Казахстан от 29 сентября 2020 года № 299. Зарегистрирован в Министерстве юстиции Республики Казахстан 5 октября 2020 года № 21494.</w:t>
            </w:r>
          </w:p>
        </w:tc>
      </w:tr>
      <w:tr w:rsidR="00CD7126" w14:paraId="0610E5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AF983" w14:textId="77777777" w:rsidR="00CD7126" w:rsidRDefault="00000000">
            <w:pPr>
              <w:spacing w:after="20"/>
              <w:ind w:left="20"/>
              <w:jc w:val="both"/>
            </w:pPr>
            <w:r>
              <w:rPr>
                <w:color w:val="000000"/>
                <w:sz w:val="20"/>
              </w:rPr>
              <w:t>771.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830448" w14:textId="77777777" w:rsidR="00CD7126" w:rsidRDefault="00000000">
            <w:pPr>
              <w:spacing w:after="20"/>
              <w:ind w:left="20"/>
              <w:jc w:val="both"/>
            </w:pPr>
            <w:r>
              <w:rPr>
                <w:color w:val="000000"/>
                <w:sz w:val="20"/>
              </w:rPr>
              <w:t>01302008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83B5D" w14:textId="77777777" w:rsidR="00CD7126" w:rsidRDefault="00000000">
            <w:pPr>
              <w:spacing w:after="20"/>
              <w:ind w:left="20"/>
              <w:jc w:val="both"/>
            </w:pPr>
            <w:r>
              <w:rPr>
                <w:color w:val="000000"/>
                <w:sz w:val="20"/>
              </w:rPr>
              <w:t>Выдача лицензии на экспорт диких живых животных, отдельных дикорастущих растений и дикорастущего лекарственного сырья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A2658" w14:textId="77777777" w:rsidR="00CD7126" w:rsidRDefault="00000000">
            <w:pPr>
              <w:spacing w:after="20"/>
              <w:ind w:left="20"/>
              <w:jc w:val="both"/>
            </w:pPr>
            <w:r>
              <w:rPr>
                <w:color w:val="000000"/>
                <w:sz w:val="20"/>
              </w:rPr>
              <w:t>Получение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DC35A"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C352E"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лицензирования экспорта объектов животного мира и лесного хозяйства" приказ Министра экологии, геологии и природных ресурсов Республики Казахстан от 13 сентября 2021 года № 368. Зарегистрирован в Реестре государственной регистрации нормативных правовых актов № 24397.</w:t>
            </w:r>
          </w:p>
        </w:tc>
      </w:tr>
      <w:tr w:rsidR="00CD7126" w14:paraId="09338E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7A34A" w14:textId="77777777" w:rsidR="00CD7126" w:rsidRDefault="00000000">
            <w:pPr>
              <w:spacing w:after="20"/>
              <w:ind w:left="20"/>
              <w:jc w:val="both"/>
            </w:pPr>
            <w:r>
              <w:rPr>
                <w:color w:val="000000"/>
                <w:sz w:val="20"/>
              </w:rPr>
              <w:t>772.</w:t>
            </w:r>
          </w:p>
        </w:tc>
        <w:tc>
          <w:tcPr>
            <w:tcW w:w="1230" w:type="dxa"/>
            <w:vMerge/>
            <w:tcBorders>
              <w:top w:val="nil"/>
              <w:left w:val="single" w:sz="5" w:space="0" w:color="CFCFCF"/>
              <w:bottom w:val="single" w:sz="5" w:space="0" w:color="CFCFCF"/>
              <w:right w:val="single" w:sz="5" w:space="0" w:color="CFCFCF"/>
            </w:tcBorders>
          </w:tcPr>
          <w:p w14:paraId="5E801BF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BD6A2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F614B" w14:textId="77777777" w:rsidR="00CD7126" w:rsidRDefault="00000000">
            <w:pPr>
              <w:spacing w:after="20"/>
              <w:ind w:left="20"/>
              <w:jc w:val="both"/>
            </w:pPr>
            <w:r>
              <w:rPr>
                <w:color w:val="000000"/>
                <w:sz w:val="20"/>
              </w:rPr>
              <w:t>Переоформление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645A61"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71EC16CC" w14:textId="77777777" w:rsidR="00CD7126" w:rsidRDefault="00CD7126"/>
        </w:tc>
      </w:tr>
      <w:tr w:rsidR="00CD7126" w14:paraId="29938B4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06124" w14:textId="77777777" w:rsidR="00CD7126" w:rsidRDefault="00000000">
            <w:pPr>
              <w:spacing w:after="20"/>
              <w:ind w:left="20"/>
              <w:jc w:val="both"/>
            </w:pPr>
            <w:r>
              <w:rPr>
                <w:color w:val="000000"/>
                <w:sz w:val="20"/>
              </w:rPr>
              <w:t>773.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9B5987" w14:textId="77777777" w:rsidR="00CD7126" w:rsidRDefault="00000000">
            <w:pPr>
              <w:spacing w:after="20"/>
              <w:ind w:left="20"/>
              <w:jc w:val="both"/>
            </w:pPr>
            <w:r>
              <w:rPr>
                <w:color w:val="000000"/>
                <w:sz w:val="20"/>
              </w:rPr>
              <w:t>01302009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C65368" w14:textId="77777777" w:rsidR="00CD7126" w:rsidRDefault="00000000">
            <w:pPr>
              <w:spacing w:after="20"/>
              <w:ind w:left="20"/>
              <w:jc w:val="both"/>
            </w:pPr>
            <w:r>
              <w:rPr>
                <w:color w:val="000000"/>
                <w:sz w:val="20"/>
              </w:rPr>
              <w:t>Выдача лицензии на экспорт редких и находящихся под угрозой исчезновения видов диких животных и дикорастущих растений, включенных в красную книгу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7A7B93" w14:textId="77777777" w:rsidR="00CD7126" w:rsidRDefault="00000000">
            <w:pPr>
              <w:spacing w:after="20"/>
              <w:ind w:left="20"/>
              <w:jc w:val="both"/>
            </w:pPr>
            <w:r>
              <w:rPr>
                <w:color w:val="000000"/>
                <w:sz w:val="20"/>
              </w:rPr>
              <w:t>Получение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37220"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9DE02F" w14:textId="77777777" w:rsidR="00CD7126" w:rsidRDefault="00000000">
            <w:pPr>
              <w:spacing w:after="20"/>
              <w:ind w:left="20"/>
              <w:jc w:val="both"/>
            </w:pPr>
            <w:r>
              <w:rPr>
                <w:color w:val="000000"/>
                <w:sz w:val="20"/>
              </w:rPr>
              <w:t>"Об утверждении правил оказания государственных услуг в области лицензирования экспорта объектов животного мира и лесного хозяйства"</w:t>
            </w:r>
          </w:p>
          <w:p w14:paraId="30AE4B82" w14:textId="77777777" w:rsidR="00CD7126" w:rsidRDefault="00000000">
            <w:pPr>
              <w:spacing w:after="20"/>
              <w:ind w:left="20"/>
              <w:jc w:val="both"/>
            </w:pPr>
            <w:r>
              <w:rPr>
                <w:color w:val="000000"/>
                <w:sz w:val="20"/>
              </w:rPr>
              <w:t>приказ Министра экологии, геологии и природных ресурсов Республики Казахстан от 13 сентября 2021 года № 368. Зарегистрирован в Реестре государственной регистрации нормативных правовых актов № 24397.</w:t>
            </w:r>
          </w:p>
        </w:tc>
      </w:tr>
      <w:tr w:rsidR="00CD7126" w14:paraId="411289C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3D0FB" w14:textId="77777777" w:rsidR="00CD7126" w:rsidRDefault="00000000">
            <w:pPr>
              <w:spacing w:after="20"/>
              <w:ind w:left="20"/>
              <w:jc w:val="both"/>
            </w:pPr>
            <w:r>
              <w:rPr>
                <w:color w:val="000000"/>
                <w:sz w:val="20"/>
              </w:rPr>
              <w:t>774.</w:t>
            </w:r>
          </w:p>
        </w:tc>
        <w:tc>
          <w:tcPr>
            <w:tcW w:w="1230" w:type="dxa"/>
            <w:vMerge/>
            <w:tcBorders>
              <w:top w:val="nil"/>
              <w:left w:val="single" w:sz="5" w:space="0" w:color="CFCFCF"/>
              <w:bottom w:val="single" w:sz="5" w:space="0" w:color="CFCFCF"/>
              <w:right w:val="single" w:sz="5" w:space="0" w:color="CFCFCF"/>
            </w:tcBorders>
          </w:tcPr>
          <w:p w14:paraId="5684F60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5DEC03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09968" w14:textId="77777777" w:rsidR="00CD7126" w:rsidRDefault="00000000">
            <w:pPr>
              <w:spacing w:after="20"/>
              <w:ind w:left="20"/>
              <w:jc w:val="both"/>
            </w:pPr>
            <w:r>
              <w:rPr>
                <w:color w:val="000000"/>
                <w:sz w:val="20"/>
              </w:rPr>
              <w:t>Переоформление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9F0B1"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5BE37BD5" w14:textId="77777777" w:rsidR="00CD7126" w:rsidRDefault="00CD7126"/>
        </w:tc>
      </w:tr>
      <w:tr w:rsidR="00CD7126" w14:paraId="5BE528A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D34C4" w14:textId="77777777" w:rsidR="00CD7126" w:rsidRDefault="00000000">
            <w:pPr>
              <w:spacing w:after="20"/>
              <w:ind w:left="20"/>
              <w:jc w:val="both"/>
            </w:pPr>
            <w:r>
              <w:rPr>
                <w:color w:val="000000"/>
                <w:sz w:val="20"/>
              </w:rPr>
              <w:t>775.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E455A" w14:textId="77777777" w:rsidR="00CD7126" w:rsidRDefault="00000000">
            <w:pPr>
              <w:spacing w:after="20"/>
              <w:ind w:left="20"/>
              <w:jc w:val="both"/>
            </w:pPr>
            <w:r>
              <w:rPr>
                <w:color w:val="000000"/>
                <w:sz w:val="20"/>
              </w:rPr>
              <w:t>01302010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577B2B" w14:textId="77777777" w:rsidR="00CD7126" w:rsidRDefault="00000000">
            <w:pPr>
              <w:spacing w:after="20"/>
              <w:ind w:left="20"/>
              <w:jc w:val="both"/>
            </w:pPr>
            <w:r>
              <w:rPr>
                <w:color w:val="000000"/>
                <w:sz w:val="20"/>
              </w:rPr>
              <w:t>Выдача лицензии на экспорт и (или) импорт отдельных видов товаров при введении количественных ограничений (квот)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CE290" w14:textId="77777777" w:rsidR="00CD7126" w:rsidRDefault="00CD7126">
            <w:pPr>
              <w:spacing w:after="20"/>
              <w:ind w:left="20"/>
              <w:jc w:val="both"/>
            </w:pPr>
          </w:p>
          <w:p w14:paraId="402C5BC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A5E68" w14:textId="77777777" w:rsidR="00CD7126" w:rsidRDefault="00000000">
            <w:pPr>
              <w:spacing w:after="20"/>
              <w:ind w:left="20"/>
              <w:jc w:val="both"/>
            </w:pPr>
            <w:r>
              <w:rPr>
                <w:color w:val="000000"/>
                <w:sz w:val="20"/>
              </w:rPr>
              <w:t xml:space="preserve">  МСХ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45F38" w14:textId="77777777" w:rsidR="00CD7126" w:rsidRDefault="00CD7126">
            <w:pPr>
              <w:spacing w:after="20"/>
              <w:ind w:left="20"/>
              <w:jc w:val="both"/>
            </w:pPr>
          </w:p>
          <w:p w14:paraId="4D15E453" w14:textId="77777777" w:rsidR="00CD7126" w:rsidRDefault="00CD7126">
            <w:pPr>
              <w:spacing w:after="20"/>
              <w:ind w:left="20"/>
              <w:jc w:val="both"/>
            </w:pPr>
          </w:p>
        </w:tc>
      </w:tr>
      <w:tr w:rsidR="00CD7126" w14:paraId="256E5BC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49896" w14:textId="77777777" w:rsidR="00CD7126" w:rsidRDefault="00000000">
            <w:pPr>
              <w:spacing w:after="20"/>
              <w:ind w:left="20"/>
              <w:jc w:val="both"/>
            </w:pPr>
            <w:r>
              <w:rPr>
                <w:color w:val="000000"/>
                <w:sz w:val="20"/>
              </w:rPr>
              <w:t>014. Промышленность, индустрия и технологии</w:t>
            </w:r>
          </w:p>
        </w:tc>
      </w:tr>
      <w:tr w:rsidR="00CD7126" w14:paraId="116A7EF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3BE5C" w14:textId="77777777" w:rsidR="00CD7126" w:rsidRDefault="00000000">
            <w:pPr>
              <w:spacing w:after="20"/>
              <w:ind w:left="20"/>
              <w:jc w:val="both"/>
            </w:pPr>
            <w:r>
              <w:rPr>
                <w:color w:val="000000"/>
                <w:sz w:val="20"/>
              </w:rPr>
              <w:t>01401. Топливо и энергетика</w:t>
            </w:r>
          </w:p>
        </w:tc>
      </w:tr>
      <w:tr w:rsidR="00CD7126" w14:paraId="419808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59A04" w14:textId="77777777" w:rsidR="00CD7126" w:rsidRDefault="00000000">
            <w:pPr>
              <w:spacing w:after="20"/>
              <w:ind w:left="20"/>
              <w:jc w:val="both"/>
            </w:pPr>
            <w:r>
              <w:rPr>
                <w:color w:val="000000"/>
                <w:sz w:val="20"/>
              </w:rPr>
              <w:t>776.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26A34" w14:textId="77777777" w:rsidR="00CD7126" w:rsidRDefault="00000000">
            <w:pPr>
              <w:spacing w:after="20"/>
              <w:ind w:left="20"/>
              <w:jc w:val="both"/>
            </w:pPr>
            <w:r>
              <w:rPr>
                <w:color w:val="000000"/>
                <w:sz w:val="20"/>
              </w:rPr>
              <w:t>01401002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F1077D" w14:textId="77777777" w:rsidR="00CD7126" w:rsidRDefault="00000000">
            <w:pPr>
              <w:spacing w:after="20"/>
              <w:ind w:left="20"/>
              <w:jc w:val="both"/>
            </w:pPr>
            <w:r>
              <w:rPr>
                <w:color w:val="000000"/>
                <w:sz w:val="20"/>
              </w:rPr>
              <w:t>Выдача паспорта готовности энергопроизводящим и энергопередающим организациям к работе в осенне-зимний период</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8FB89" w14:textId="77777777" w:rsidR="00CD7126" w:rsidRDefault="00CD7126">
            <w:pPr>
              <w:spacing w:after="20"/>
              <w:ind w:left="20"/>
              <w:jc w:val="both"/>
            </w:pPr>
          </w:p>
          <w:p w14:paraId="7196884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770B3"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B5992" w14:textId="77777777" w:rsidR="00CD7126" w:rsidRDefault="00000000">
            <w:pPr>
              <w:spacing w:after="20"/>
              <w:ind w:left="20"/>
              <w:jc w:val="both"/>
            </w:pPr>
            <w:r>
              <w:rPr>
                <w:color w:val="000000"/>
                <w:sz w:val="20"/>
              </w:rPr>
              <w:t xml:space="preserve"> "Об утверждении Правил получения энергопроизводящими, энергопередающими организациями паспорта готовности к работе в осенне-зимний период" приказ Министра энергетики Республики Казахстан от 2 февраля 2015 года № 55. Зарегистрирован в Реестре государственной регистрации нормативных правовых актов № 10516.</w:t>
            </w:r>
          </w:p>
        </w:tc>
      </w:tr>
      <w:tr w:rsidR="00CD7126" w14:paraId="3BA3EB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829FE" w14:textId="77777777" w:rsidR="00CD7126" w:rsidRDefault="00000000">
            <w:pPr>
              <w:spacing w:after="20"/>
              <w:ind w:left="20"/>
              <w:jc w:val="both"/>
            </w:pPr>
            <w:r>
              <w:rPr>
                <w:color w:val="000000"/>
                <w:sz w:val="20"/>
              </w:rPr>
              <w:t>777.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EFB304" w14:textId="77777777" w:rsidR="00CD7126" w:rsidRDefault="00000000">
            <w:pPr>
              <w:spacing w:after="20"/>
              <w:ind w:left="20"/>
              <w:jc w:val="both"/>
            </w:pPr>
            <w:r>
              <w:rPr>
                <w:color w:val="000000"/>
                <w:sz w:val="20"/>
              </w:rPr>
              <w:t>01401003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36DB5" w14:textId="77777777" w:rsidR="00CD7126" w:rsidRDefault="00000000">
            <w:pPr>
              <w:spacing w:after="20"/>
              <w:ind w:left="20"/>
              <w:jc w:val="both"/>
            </w:pPr>
            <w:r>
              <w:rPr>
                <w:color w:val="000000"/>
                <w:sz w:val="20"/>
              </w:rPr>
              <w:t>Квалификационная проверка знаний правил технической эксплуатации и правил техники безопасности у руководителей, специалистов организаций, осуществляющих производство, передачу электрической и тепловой энергии, для контроля технического состояния и безопасности эксплуатации электроустановок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848226" w14:textId="77777777" w:rsidR="00CD7126" w:rsidRDefault="00CD7126">
            <w:pPr>
              <w:spacing w:after="20"/>
              <w:ind w:left="20"/>
              <w:jc w:val="both"/>
            </w:pPr>
          </w:p>
          <w:p w14:paraId="7E81AF4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2E1337"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A4141A" w14:textId="77777777" w:rsidR="00CD7126" w:rsidRDefault="00000000">
            <w:pPr>
              <w:spacing w:after="20"/>
              <w:ind w:left="20"/>
              <w:jc w:val="both"/>
            </w:pPr>
            <w:r>
              <w:rPr>
                <w:color w:val="000000"/>
                <w:sz w:val="20"/>
              </w:rPr>
              <w:t xml:space="preserve"> "Об утверждении Правил проведения квалификационных проверок знаний правил технической эксплуатации и правил техники безопасности у руководителей, специалистов организаций, осуществляющих производство, передачу электрической и тепловой энергии, для контроля технического состояния и безопасности эксплуатации электроустановок" приказ Министра энергетики Республики Казахстан от 18 марта 2015 года № 210. Зарегистрирован в Реестре государственной регистрации нормативных правовых актов № 11026.</w:t>
            </w:r>
          </w:p>
        </w:tc>
      </w:tr>
      <w:tr w:rsidR="00CD7126" w14:paraId="41DB5F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422B5" w14:textId="77777777" w:rsidR="00CD7126" w:rsidRDefault="00000000">
            <w:pPr>
              <w:spacing w:after="20"/>
              <w:ind w:left="20"/>
              <w:jc w:val="both"/>
            </w:pPr>
            <w:r>
              <w:rPr>
                <w:color w:val="000000"/>
                <w:sz w:val="20"/>
              </w:rPr>
              <w:t>778.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43F49" w14:textId="77777777" w:rsidR="00CD7126" w:rsidRDefault="00000000">
            <w:pPr>
              <w:spacing w:after="20"/>
              <w:ind w:left="20"/>
              <w:jc w:val="both"/>
            </w:pPr>
            <w:r>
              <w:rPr>
                <w:color w:val="000000"/>
                <w:sz w:val="20"/>
              </w:rPr>
              <w:t>01401004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6CC2F1" w14:textId="77777777" w:rsidR="00CD7126" w:rsidRDefault="00000000">
            <w:pPr>
              <w:spacing w:after="20"/>
              <w:ind w:left="20"/>
              <w:jc w:val="both"/>
            </w:pPr>
            <w:r>
              <w:rPr>
                <w:color w:val="000000"/>
                <w:sz w:val="20"/>
              </w:rPr>
              <w:t>Аттестация кандидатов в энергоаудиторы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F4ED9" w14:textId="77777777" w:rsidR="00CD7126" w:rsidRDefault="00CD7126">
            <w:pPr>
              <w:spacing w:after="20"/>
              <w:ind w:left="20"/>
              <w:jc w:val="both"/>
            </w:pPr>
          </w:p>
          <w:p w14:paraId="0300B6A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AB8C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02515" w14:textId="77777777" w:rsidR="00CD7126" w:rsidRDefault="00000000">
            <w:pPr>
              <w:spacing w:after="20"/>
              <w:ind w:left="20"/>
              <w:jc w:val="both"/>
            </w:pPr>
            <w:r>
              <w:rPr>
                <w:color w:val="000000"/>
                <w:sz w:val="20"/>
              </w:rPr>
              <w:t xml:space="preserve"> "Об утверждении Правил проведения аттестации кандидатов в энергоаудиторы" приказ Министра по инвестициям и развитию Республики Казахстан от 30 ноября 2015 года № 1123. Зарегистрирован в Реестре государственной регистрации нормативных правовых актов № 12587.</w:t>
            </w:r>
          </w:p>
        </w:tc>
      </w:tr>
      <w:tr w:rsidR="00CD7126" w14:paraId="417F9A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E15B03" w14:textId="77777777" w:rsidR="00CD7126" w:rsidRDefault="00000000">
            <w:pPr>
              <w:spacing w:after="20"/>
              <w:ind w:left="20"/>
              <w:jc w:val="both"/>
            </w:pPr>
            <w:r>
              <w:rPr>
                <w:color w:val="000000"/>
                <w:sz w:val="20"/>
              </w:rPr>
              <w:t>779.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6D503E" w14:textId="77777777" w:rsidR="00CD7126" w:rsidRDefault="00000000">
            <w:pPr>
              <w:spacing w:after="20"/>
              <w:ind w:left="20"/>
              <w:jc w:val="both"/>
            </w:pPr>
            <w:r>
              <w:rPr>
                <w:color w:val="000000"/>
                <w:sz w:val="20"/>
              </w:rPr>
              <w:t>01401005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C1F4E" w14:textId="77777777" w:rsidR="00CD7126" w:rsidRDefault="00000000">
            <w:pPr>
              <w:spacing w:after="20"/>
              <w:ind w:left="20"/>
              <w:jc w:val="both"/>
            </w:pPr>
            <w:r>
              <w:rPr>
                <w:color w:val="000000"/>
                <w:sz w:val="20"/>
              </w:rPr>
              <w:t>Аттестация персонала, занятого на объектах использования атомной энергии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9E9CC" w14:textId="77777777" w:rsidR="00CD7126" w:rsidRDefault="00CD7126">
            <w:pPr>
              <w:spacing w:after="20"/>
              <w:ind w:left="20"/>
              <w:jc w:val="both"/>
            </w:pPr>
          </w:p>
          <w:p w14:paraId="59CB17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8C04F"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67CD3" w14:textId="77777777" w:rsidR="00CD7126" w:rsidRDefault="00000000">
            <w:pPr>
              <w:spacing w:after="20"/>
              <w:ind w:left="20"/>
              <w:jc w:val="both"/>
            </w:pPr>
            <w:r>
              <w:rPr>
                <w:color w:val="000000"/>
                <w:sz w:val="20"/>
              </w:rPr>
              <w:t xml:space="preserve"> "Об утверждении Правил аттестации персонала, занятого на объектах использования атомной энергии" приказ Министра энергетики Республики Казахстан от 20 января 2016 года за № 12. Зарегистрирован Реестре государственной регистрации нормативных правовых актов № 13468</w:t>
            </w:r>
          </w:p>
        </w:tc>
      </w:tr>
      <w:tr w:rsidR="00CD7126" w14:paraId="4AF05F4A"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AA171" w14:textId="77777777" w:rsidR="00CD7126" w:rsidRDefault="00000000">
            <w:pPr>
              <w:spacing w:after="20"/>
              <w:ind w:left="20"/>
              <w:jc w:val="both"/>
            </w:pPr>
            <w:r>
              <w:rPr>
                <w:color w:val="000000"/>
                <w:sz w:val="20"/>
              </w:rPr>
              <w:t>01402. Технологии</w:t>
            </w:r>
          </w:p>
        </w:tc>
      </w:tr>
      <w:tr w:rsidR="00CD7126" w14:paraId="684C8C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8481AA" w14:textId="77777777" w:rsidR="00CD7126" w:rsidRDefault="00000000">
            <w:pPr>
              <w:spacing w:after="20"/>
              <w:ind w:left="20"/>
              <w:jc w:val="both"/>
            </w:pPr>
            <w:r>
              <w:rPr>
                <w:color w:val="000000"/>
                <w:sz w:val="20"/>
              </w:rPr>
              <w:t>780.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EF9D3" w14:textId="77777777" w:rsidR="00CD7126" w:rsidRDefault="00000000">
            <w:pPr>
              <w:spacing w:after="20"/>
              <w:ind w:left="20"/>
              <w:jc w:val="both"/>
            </w:pPr>
            <w:r>
              <w:rPr>
                <w:color w:val="000000"/>
                <w:sz w:val="20"/>
              </w:rPr>
              <w:t>01402001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2EDCC" w14:textId="77777777" w:rsidR="00CD7126" w:rsidRDefault="00000000">
            <w:pPr>
              <w:spacing w:after="20"/>
              <w:ind w:left="20"/>
              <w:jc w:val="both"/>
            </w:pPr>
            <w:r>
              <w:rPr>
                <w:color w:val="000000"/>
                <w:sz w:val="20"/>
              </w:rPr>
              <w:t>Выдача сертификата об утверждении типа средств измерений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1962EE" w14:textId="77777777" w:rsidR="00CD7126" w:rsidRDefault="00CD7126">
            <w:pPr>
              <w:spacing w:after="20"/>
              <w:ind w:left="20"/>
              <w:jc w:val="both"/>
            </w:pPr>
          </w:p>
          <w:p w14:paraId="78F52AA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28C4E"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7D705D" w14:textId="77777777" w:rsidR="00CD7126" w:rsidRDefault="00000000">
            <w:pPr>
              <w:spacing w:after="20"/>
              <w:ind w:left="20"/>
              <w:jc w:val="both"/>
            </w:pPr>
            <w:r>
              <w:rPr>
                <w:color w:val="000000"/>
                <w:sz w:val="20"/>
              </w:rPr>
              <w:t xml:space="preserve"> "Об утверждении Правил 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приказ Министра по инвестициям и развитию Республики Казахстан от 27 декабря 2018 года № 931. Зарегистрирован в Реестре государственной регистрации нормативных правовых актов № 18110.</w:t>
            </w:r>
          </w:p>
        </w:tc>
      </w:tr>
      <w:tr w:rsidR="00CD7126" w14:paraId="7BE424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72048" w14:textId="77777777" w:rsidR="00CD7126" w:rsidRDefault="00000000">
            <w:pPr>
              <w:spacing w:after="20"/>
              <w:ind w:left="20"/>
              <w:jc w:val="both"/>
            </w:pPr>
            <w:r>
              <w:rPr>
                <w:color w:val="000000"/>
                <w:sz w:val="20"/>
              </w:rPr>
              <w:t>781.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E47D2" w14:textId="77777777" w:rsidR="00CD7126" w:rsidRDefault="00000000">
            <w:pPr>
              <w:spacing w:after="20"/>
              <w:ind w:left="20"/>
              <w:jc w:val="both"/>
            </w:pPr>
            <w:r>
              <w:rPr>
                <w:color w:val="000000"/>
                <w:sz w:val="20"/>
              </w:rPr>
              <w:t>01402002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5F8B7" w14:textId="77777777" w:rsidR="00CD7126" w:rsidRDefault="00000000">
            <w:pPr>
              <w:spacing w:after="20"/>
              <w:ind w:left="20"/>
              <w:jc w:val="both"/>
            </w:pPr>
            <w:r>
              <w:rPr>
                <w:color w:val="000000"/>
                <w:sz w:val="20"/>
              </w:rPr>
              <w:t>Выдача сертификата о метрологической аттестации средств измерений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34B84" w14:textId="77777777" w:rsidR="00CD7126" w:rsidRDefault="00CD7126">
            <w:pPr>
              <w:spacing w:after="20"/>
              <w:ind w:left="20"/>
              <w:jc w:val="both"/>
            </w:pPr>
          </w:p>
          <w:p w14:paraId="2B84C1E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052B4"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1804F" w14:textId="77777777" w:rsidR="00CD7126" w:rsidRDefault="00000000">
            <w:pPr>
              <w:spacing w:after="20"/>
              <w:ind w:left="20"/>
              <w:jc w:val="both"/>
            </w:pPr>
            <w:r>
              <w:rPr>
                <w:color w:val="000000"/>
                <w:sz w:val="20"/>
              </w:rPr>
              <w:t xml:space="preserve"> "Об утверждении Правил 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приказ Министра по инвестициям и развитию Республики Казахстан от 27 декабря 2018 года № 931. Зарегистрирован в Реестре государственной регистрации нормативных правовых актов № 18110.</w:t>
            </w:r>
          </w:p>
        </w:tc>
      </w:tr>
      <w:tr w:rsidR="00CD7126" w14:paraId="44A33F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6E566" w14:textId="77777777" w:rsidR="00CD7126" w:rsidRDefault="00000000">
            <w:pPr>
              <w:spacing w:after="20"/>
              <w:ind w:left="20"/>
              <w:jc w:val="both"/>
            </w:pPr>
            <w:r>
              <w:rPr>
                <w:color w:val="000000"/>
                <w:sz w:val="20"/>
              </w:rPr>
              <w:t>782.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B7790" w14:textId="77777777" w:rsidR="00CD7126" w:rsidRDefault="00000000">
            <w:pPr>
              <w:spacing w:after="20"/>
              <w:ind w:left="20"/>
              <w:jc w:val="both"/>
            </w:pPr>
            <w:r>
              <w:rPr>
                <w:color w:val="000000"/>
                <w:sz w:val="20"/>
              </w:rPr>
              <w:t>01402003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868C61" w14:textId="77777777" w:rsidR="00CD7126" w:rsidRDefault="00000000">
            <w:pPr>
              <w:spacing w:after="20"/>
              <w:ind w:left="20"/>
              <w:jc w:val="both"/>
            </w:pPr>
            <w:r>
              <w:rPr>
                <w:color w:val="000000"/>
                <w:sz w:val="20"/>
              </w:rPr>
              <w:t>Регистрация в реестре Государственной системы измерений Республики Казахстан методики выполнения измерений, разработанной и аттестованной в странах Содружества Независимых Государств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C4407F" w14:textId="77777777" w:rsidR="00CD7126" w:rsidRDefault="00CD7126">
            <w:pPr>
              <w:spacing w:after="20"/>
              <w:ind w:left="20"/>
              <w:jc w:val="both"/>
            </w:pPr>
          </w:p>
          <w:p w14:paraId="61EB517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A1B394"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72EAB7" w14:textId="77777777" w:rsidR="00CD7126" w:rsidRDefault="00000000">
            <w:pPr>
              <w:spacing w:after="20"/>
              <w:ind w:left="20"/>
              <w:jc w:val="both"/>
            </w:pPr>
            <w:r>
              <w:rPr>
                <w:color w:val="000000"/>
                <w:sz w:val="20"/>
              </w:rPr>
              <w:t xml:space="preserve"> "Об утверждении Правил разработки, метрологической аттестации, утверждения и регистрации в реестре государственной системы обеспечения единства измерений методик выполнения измерений и референтных методик выполнения измерений и оказания государственной услуги "Регистрация в реестре Государственной системы измерений Республики Казахстан методики выполнения измерений, разработанной и аттестованной в странах Содружества Независимых Государств" приказ Министра по инвестициям и развитию Республики Казахстан от 27 декабря 2018 года № 932. Зарегистрирован в Реестре государственной регистрации нормативных правовых актов № 18108.</w:t>
            </w:r>
          </w:p>
        </w:tc>
      </w:tr>
      <w:tr w:rsidR="00CD7126" w14:paraId="16CC8B8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851F2" w14:textId="77777777" w:rsidR="00CD7126" w:rsidRDefault="00000000">
            <w:pPr>
              <w:spacing w:after="20"/>
              <w:ind w:left="20"/>
              <w:jc w:val="both"/>
            </w:pPr>
            <w:r>
              <w:rPr>
                <w:color w:val="000000"/>
                <w:sz w:val="20"/>
              </w:rPr>
              <w:t>01403. Выдача разрешительных документов (включая лицензирование, регистрацию, сертификацию) в сфере промышленности, индустрии и технологий</w:t>
            </w:r>
          </w:p>
        </w:tc>
      </w:tr>
      <w:tr w:rsidR="00CD7126" w14:paraId="2901A9A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109E7E" w14:textId="77777777" w:rsidR="00CD7126" w:rsidRDefault="00000000">
            <w:pPr>
              <w:spacing w:after="20"/>
              <w:ind w:left="20"/>
              <w:jc w:val="both"/>
            </w:pPr>
            <w:r>
              <w:rPr>
                <w:color w:val="000000"/>
                <w:sz w:val="20"/>
              </w:rPr>
              <w:t>783.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D1E50" w14:textId="77777777" w:rsidR="00CD7126" w:rsidRDefault="00000000">
            <w:pPr>
              <w:spacing w:after="20"/>
              <w:ind w:left="20"/>
              <w:jc w:val="both"/>
            </w:pPr>
            <w:r>
              <w:rPr>
                <w:color w:val="000000"/>
                <w:sz w:val="20"/>
              </w:rPr>
              <w:t>01403001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A0DB66" w14:textId="77777777" w:rsidR="00CD7126" w:rsidRDefault="00000000">
            <w:pPr>
              <w:spacing w:after="20"/>
              <w:ind w:left="20"/>
              <w:jc w:val="both"/>
            </w:pPr>
            <w:r>
              <w:rPr>
                <w:color w:val="000000"/>
                <w:sz w:val="20"/>
              </w:rPr>
              <w:t>Выдача разрешения на транзит специфических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DA6F5" w14:textId="77777777" w:rsidR="00CD7126" w:rsidRDefault="00CD7126">
            <w:pPr>
              <w:spacing w:after="20"/>
              <w:ind w:left="20"/>
              <w:jc w:val="both"/>
            </w:pPr>
          </w:p>
          <w:p w14:paraId="52CAC2B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9DE6A3"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A5DF79" w14:textId="77777777" w:rsidR="00CD7126" w:rsidRDefault="00CD7126">
            <w:pPr>
              <w:spacing w:after="20"/>
              <w:ind w:left="20"/>
              <w:jc w:val="both"/>
            </w:pPr>
          </w:p>
          <w:p w14:paraId="697AD9C7" w14:textId="77777777" w:rsidR="00CD7126" w:rsidRDefault="00CD7126">
            <w:pPr>
              <w:spacing w:after="20"/>
              <w:ind w:left="20"/>
              <w:jc w:val="both"/>
            </w:pPr>
          </w:p>
        </w:tc>
      </w:tr>
      <w:tr w:rsidR="00CD7126" w14:paraId="5109B2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6E10F" w14:textId="77777777" w:rsidR="00CD7126" w:rsidRDefault="00000000">
            <w:pPr>
              <w:spacing w:after="20"/>
              <w:ind w:left="20"/>
              <w:jc w:val="both"/>
            </w:pPr>
            <w:r>
              <w:rPr>
                <w:color w:val="000000"/>
                <w:sz w:val="20"/>
              </w:rPr>
              <w:t>784.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84D16B" w14:textId="77777777" w:rsidR="00CD7126" w:rsidRDefault="00000000">
            <w:pPr>
              <w:spacing w:after="20"/>
              <w:ind w:left="20"/>
              <w:jc w:val="both"/>
            </w:pPr>
            <w:r>
              <w:rPr>
                <w:color w:val="000000"/>
                <w:sz w:val="20"/>
              </w:rPr>
              <w:t>01403002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62CEF6" w14:textId="77777777" w:rsidR="00CD7126" w:rsidRDefault="00000000">
            <w:pPr>
              <w:spacing w:after="20"/>
              <w:ind w:left="20"/>
              <w:jc w:val="both"/>
            </w:pPr>
            <w:r>
              <w:rPr>
                <w:color w:val="000000"/>
                <w:sz w:val="20"/>
              </w:rPr>
              <w:t>Аттестация эксперта-аудитора по подтверждению соответствия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A8C16" w14:textId="77777777" w:rsidR="00CD7126" w:rsidRDefault="00000000">
            <w:pPr>
              <w:spacing w:after="20"/>
              <w:ind w:left="20"/>
              <w:jc w:val="both"/>
            </w:pPr>
            <w:r>
              <w:rPr>
                <w:color w:val="000000"/>
                <w:sz w:val="20"/>
              </w:rPr>
              <w:t>Аттестация эксперта-аудитора по подтверждению соответствия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CDDDD" w14:textId="77777777" w:rsidR="00CD7126" w:rsidRDefault="00000000">
            <w:pPr>
              <w:spacing w:after="20"/>
              <w:ind w:left="20"/>
              <w:jc w:val="both"/>
            </w:pPr>
            <w:r>
              <w:rPr>
                <w:color w:val="000000"/>
                <w:sz w:val="20"/>
              </w:rPr>
              <w:t>МТИ</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85821" w14:textId="77777777" w:rsidR="00CD7126" w:rsidRDefault="00000000">
            <w:pPr>
              <w:spacing w:after="20"/>
              <w:ind w:left="20"/>
              <w:jc w:val="both"/>
            </w:pPr>
            <w:r>
              <w:rPr>
                <w:color w:val="000000"/>
                <w:sz w:val="20"/>
              </w:rPr>
              <w:t xml:space="preserve"> "Об утверждении разрешительных требований к экспертам-аудиторам по подтверждению соответствия, перечня документов, подтверждающих соответствие им, а также правил аттестации, продления действия аттестатов экспертов-аудиторов по подтверждению соответствия и оказания государственной услуги "Аттестация эксперта-аудитора по подтверждению соответствия" приказ Министра торговли и интеграции Республики Казахстан от 8 июня 2021 года № 399-НҚ. Зарегистрирован в Реестре государственной регистрации нормативных правовых актов № 22967.</w:t>
            </w:r>
          </w:p>
        </w:tc>
      </w:tr>
      <w:tr w:rsidR="00CD7126" w14:paraId="5443F8A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54B6E" w14:textId="77777777" w:rsidR="00CD7126" w:rsidRDefault="00000000">
            <w:pPr>
              <w:spacing w:after="20"/>
              <w:ind w:left="20"/>
              <w:jc w:val="both"/>
            </w:pPr>
            <w:r>
              <w:rPr>
                <w:color w:val="000000"/>
                <w:sz w:val="20"/>
              </w:rPr>
              <w:t>785.</w:t>
            </w:r>
          </w:p>
        </w:tc>
        <w:tc>
          <w:tcPr>
            <w:tcW w:w="1230" w:type="dxa"/>
            <w:vMerge/>
            <w:tcBorders>
              <w:top w:val="nil"/>
              <w:left w:val="single" w:sz="5" w:space="0" w:color="CFCFCF"/>
              <w:bottom w:val="single" w:sz="5" w:space="0" w:color="CFCFCF"/>
              <w:right w:val="single" w:sz="5" w:space="0" w:color="CFCFCF"/>
            </w:tcBorders>
          </w:tcPr>
          <w:p w14:paraId="57FBAF7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D87A02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8DBC8" w14:textId="77777777" w:rsidR="00CD7126" w:rsidRDefault="00000000">
            <w:pPr>
              <w:spacing w:after="20"/>
              <w:ind w:left="20"/>
              <w:jc w:val="both"/>
            </w:pPr>
            <w:r>
              <w:rPr>
                <w:color w:val="000000"/>
                <w:sz w:val="20"/>
              </w:rPr>
              <w:t>Продление действия аттестатов экспертов-аудиторов по подтверждению соответствия</w:t>
            </w:r>
          </w:p>
        </w:tc>
        <w:tc>
          <w:tcPr>
            <w:tcW w:w="1230" w:type="dxa"/>
            <w:vMerge/>
            <w:tcBorders>
              <w:top w:val="nil"/>
              <w:left w:val="single" w:sz="5" w:space="0" w:color="CFCFCF"/>
              <w:bottom w:val="single" w:sz="5" w:space="0" w:color="CFCFCF"/>
              <w:right w:val="single" w:sz="5" w:space="0" w:color="CFCFCF"/>
            </w:tcBorders>
          </w:tcPr>
          <w:p w14:paraId="5FB43DD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0B4D45F" w14:textId="77777777" w:rsidR="00CD7126" w:rsidRDefault="00CD7126"/>
        </w:tc>
      </w:tr>
      <w:tr w:rsidR="00CD7126" w14:paraId="6D1A25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63A90" w14:textId="77777777" w:rsidR="00CD7126" w:rsidRDefault="00000000">
            <w:pPr>
              <w:spacing w:after="20"/>
              <w:ind w:left="20"/>
              <w:jc w:val="both"/>
            </w:pPr>
            <w:r>
              <w:rPr>
                <w:color w:val="000000"/>
                <w:sz w:val="20"/>
              </w:rPr>
              <w:t>786.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218CBD" w14:textId="77777777" w:rsidR="00CD7126" w:rsidRDefault="00000000">
            <w:pPr>
              <w:spacing w:after="20"/>
              <w:ind w:left="20"/>
              <w:jc w:val="both"/>
            </w:pPr>
            <w:r>
              <w:rPr>
                <w:color w:val="000000"/>
                <w:sz w:val="20"/>
              </w:rPr>
              <w:t>01403002-1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1141D" w14:textId="77777777" w:rsidR="00CD7126" w:rsidRDefault="00000000">
            <w:pPr>
              <w:spacing w:after="20"/>
              <w:ind w:left="20"/>
              <w:jc w:val="both"/>
            </w:pPr>
            <w:r>
              <w:rPr>
                <w:color w:val="000000"/>
                <w:sz w:val="20"/>
              </w:rPr>
              <w:t>Аттестация эксперта-аудитора по определению страны происхождения товара, статуса товара Евразийского экономического союза или иностранного товара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D7421" w14:textId="77777777" w:rsidR="00CD7126" w:rsidRDefault="00000000">
            <w:pPr>
              <w:spacing w:after="20"/>
              <w:ind w:left="20"/>
              <w:jc w:val="both"/>
            </w:pPr>
            <w:r>
              <w:rPr>
                <w:color w:val="000000"/>
                <w:sz w:val="20"/>
              </w:rPr>
              <w:t>Аттестация эксперта-аудитора по определению страны происхождения товара, статуса товара Евразийского экономического союза или иностранного товара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2CD66D" w14:textId="77777777" w:rsidR="00CD7126" w:rsidRDefault="00000000">
            <w:pPr>
              <w:spacing w:after="20"/>
              <w:ind w:left="20"/>
              <w:jc w:val="both"/>
            </w:pPr>
            <w:r>
              <w:rPr>
                <w:color w:val="000000"/>
                <w:sz w:val="20"/>
              </w:rPr>
              <w:t>МТИ</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AF587" w14:textId="77777777" w:rsidR="00CD7126" w:rsidRDefault="00000000">
            <w:pPr>
              <w:spacing w:after="20"/>
              <w:ind w:left="20"/>
              <w:jc w:val="both"/>
            </w:pPr>
            <w:r>
              <w:rPr>
                <w:color w:val="000000"/>
                <w:sz w:val="20"/>
              </w:rPr>
              <w:t xml:space="preserve"> "Об утверждении разрешительных требований к экспертам-аудиторам по определению страны происхождения товара, статуса товара Евразийского экономического союза или иностранного товара, перечня документов, подтверждающих соответствие им, а также Правил аттестации, продления действия аттестатов экспертов-аудиторов по определению страны происхождения товара, статуса товара Евразийского экономического союза или иностранного товара и оказания государственной услуги "Аттестация эксперта-аудитора по определению страны происхождения товара, статуса товара Евразийского экономического союза или иностранного товара" приказ Министра торговли и интеграции Республики Казахстан от 1 июля 2021 года № 440-НҚ. Зарегистрирован в Реестре государственной регистрации нормативных правовых актов № 23412</w:t>
            </w:r>
          </w:p>
        </w:tc>
      </w:tr>
      <w:tr w:rsidR="00CD7126" w14:paraId="76E7CCE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95601" w14:textId="77777777" w:rsidR="00CD7126" w:rsidRDefault="00000000">
            <w:pPr>
              <w:spacing w:after="20"/>
              <w:ind w:left="20"/>
              <w:jc w:val="both"/>
            </w:pPr>
            <w:r>
              <w:rPr>
                <w:color w:val="000000"/>
                <w:sz w:val="20"/>
              </w:rPr>
              <w:t>787.</w:t>
            </w:r>
          </w:p>
        </w:tc>
        <w:tc>
          <w:tcPr>
            <w:tcW w:w="1230" w:type="dxa"/>
            <w:vMerge/>
            <w:tcBorders>
              <w:top w:val="nil"/>
              <w:left w:val="single" w:sz="5" w:space="0" w:color="CFCFCF"/>
              <w:bottom w:val="single" w:sz="5" w:space="0" w:color="CFCFCF"/>
              <w:right w:val="single" w:sz="5" w:space="0" w:color="CFCFCF"/>
            </w:tcBorders>
          </w:tcPr>
          <w:p w14:paraId="2A0534C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C5F2D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02A97A" w14:textId="77777777" w:rsidR="00CD7126" w:rsidRDefault="00000000">
            <w:pPr>
              <w:spacing w:after="20"/>
              <w:ind w:left="20"/>
              <w:jc w:val="both"/>
            </w:pPr>
            <w:r>
              <w:rPr>
                <w:color w:val="000000"/>
                <w:sz w:val="20"/>
              </w:rPr>
              <w:t>Продление действия аттестатов экспертов-аудиторов по определению страны происхождения товара, статуса товара Евразийского экономического союза или иностранного товара</w:t>
            </w:r>
          </w:p>
        </w:tc>
        <w:tc>
          <w:tcPr>
            <w:tcW w:w="1230" w:type="dxa"/>
            <w:vMerge/>
            <w:tcBorders>
              <w:top w:val="nil"/>
              <w:left w:val="single" w:sz="5" w:space="0" w:color="CFCFCF"/>
              <w:bottom w:val="single" w:sz="5" w:space="0" w:color="CFCFCF"/>
              <w:right w:val="single" w:sz="5" w:space="0" w:color="CFCFCF"/>
            </w:tcBorders>
          </w:tcPr>
          <w:p w14:paraId="562C991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7F902A9" w14:textId="77777777" w:rsidR="00CD7126" w:rsidRDefault="00CD7126"/>
        </w:tc>
      </w:tr>
      <w:tr w:rsidR="00CD7126" w14:paraId="1C8F7E6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DC7DD" w14:textId="77777777" w:rsidR="00CD7126" w:rsidRDefault="00000000">
            <w:pPr>
              <w:spacing w:after="20"/>
              <w:ind w:left="20"/>
              <w:jc w:val="both"/>
            </w:pPr>
            <w:r>
              <w:rPr>
                <w:color w:val="000000"/>
                <w:sz w:val="20"/>
              </w:rPr>
              <w:t>788.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D9376F" w14:textId="77777777" w:rsidR="00CD7126" w:rsidRDefault="00000000">
            <w:pPr>
              <w:spacing w:after="20"/>
              <w:ind w:left="20"/>
              <w:jc w:val="both"/>
            </w:pPr>
            <w:r>
              <w:rPr>
                <w:color w:val="000000"/>
                <w:sz w:val="20"/>
              </w:rPr>
              <w:t>01403003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08879" w14:textId="77777777" w:rsidR="00CD7126" w:rsidRDefault="00000000">
            <w:pPr>
              <w:spacing w:after="20"/>
              <w:ind w:left="20"/>
              <w:jc w:val="both"/>
            </w:pPr>
            <w:r>
              <w:rPr>
                <w:color w:val="000000"/>
                <w:sz w:val="20"/>
              </w:rPr>
              <w:t>Выдача лицензии на осуществление деятельности по изготовлению Государственного флага Республики Казахстан и Государственного герба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05A0D" w14:textId="77777777" w:rsidR="00CD7126" w:rsidRDefault="00CD7126">
            <w:pPr>
              <w:spacing w:after="20"/>
              <w:ind w:left="20"/>
              <w:jc w:val="both"/>
            </w:pPr>
          </w:p>
          <w:p w14:paraId="65BBAB9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2BE42"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9D43A"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по изготовлению Государственного флага Республики Казахстан и Государственного герба Республики Казахстан" приказ Министра торговли и интеграции Республики Казахстан от 18 мая 2020 года № 166-НҚ. Зарегистрирован в Реестре государственной регистрации нормативных правовых актов № 20667.</w:t>
            </w:r>
          </w:p>
        </w:tc>
      </w:tr>
      <w:tr w:rsidR="00CD7126" w14:paraId="311E9C5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1EEC5" w14:textId="77777777" w:rsidR="00CD7126" w:rsidRDefault="00000000">
            <w:pPr>
              <w:spacing w:after="20"/>
              <w:ind w:left="20"/>
              <w:jc w:val="both"/>
            </w:pPr>
            <w:r>
              <w:rPr>
                <w:color w:val="000000"/>
                <w:sz w:val="20"/>
              </w:rPr>
              <w:t>789.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1C6DF" w14:textId="77777777" w:rsidR="00CD7126" w:rsidRDefault="00000000">
            <w:pPr>
              <w:spacing w:after="20"/>
              <w:ind w:left="20"/>
              <w:jc w:val="both"/>
            </w:pPr>
            <w:r>
              <w:rPr>
                <w:color w:val="000000"/>
                <w:sz w:val="20"/>
              </w:rPr>
              <w:t>01403004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7218A" w14:textId="77777777" w:rsidR="00CD7126" w:rsidRDefault="00000000">
            <w:pPr>
              <w:spacing w:after="20"/>
              <w:ind w:left="20"/>
              <w:jc w:val="both"/>
            </w:pPr>
            <w:r>
              <w:rPr>
                <w:color w:val="000000"/>
                <w:sz w:val="20"/>
              </w:rPr>
              <w:t>Выдача лицензии на выполнение работ, связанных с этапами жизненного цикла объектов использования атомной энергии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6EA4BE" w14:textId="77777777" w:rsidR="00CD7126" w:rsidRDefault="00000000">
            <w:pPr>
              <w:spacing w:after="20"/>
              <w:ind w:left="20"/>
              <w:jc w:val="both"/>
            </w:pPr>
            <w:r>
              <w:rPr>
                <w:color w:val="000000"/>
                <w:sz w:val="20"/>
              </w:rPr>
              <w:t>Сооружение ядерных установок, хранилищ радиоактивных отходов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2DF5E"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300AE4"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1F903E6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6011A3" w14:textId="77777777" w:rsidR="00CD7126" w:rsidRDefault="00000000">
            <w:pPr>
              <w:spacing w:after="20"/>
              <w:ind w:left="20"/>
              <w:jc w:val="both"/>
            </w:pPr>
            <w:r>
              <w:rPr>
                <w:color w:val="000000"/>
                <w:sz w:val="20"/>
              </w:rPr>
              <w:t>790.</w:t>
            </w:r>
          </w:p>
        </w:tc>
        <w:tc>
          <w:tcPr>
            <w:tcW w:w="1230" w:type="dxa"/>
            <w:vMerge/>
            <w:tcBorders>
              <w:top w:val="nil"/>
              <w:left w:val="single" w:sz="5" w:space="0" w:color="CFCFCF"/>
              <w:bottom w:val="single" w:sz="5" w:space="0" w:color="CFCFCF"/>
              <w:right w:val="single" w:sz="5" w:space="0" w:color="CFCFCF"/>
            </w:tcBorders>
          </w:tcPr>
          <w:p w14:paraId="4691933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9C9D90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97F441" w14:textId="77777777" w:rsidR="00CD7126" w:rsidRDefault="00000000">
            <w:pPr>
              <w:spacing w:after="20"/>
              <w:ind w:left="20"/>
              <w:jc w:val="both"/>
            </w:pPr>
            <w:r>
              <w:rPr>
                <w:color w:val="000000"/>
                <w:sz w:val="20"/>
              </w:rPr>
              <w:t>Эксплуатация ядерных установок, хранилищ радиоактивных отходов</w:t>
            </w:r>
          </w:p>
        </w:tc>
        <w:tc>
          <w:tcPr>
            <w:tcW w:w="1230" w:type="dxa"/>
            <w:vMerge/>
            <w:tcBorders>
              <w:top w:val="nil"/>
              <w:left w:val="single" w:sz="5" w:space="0" w:color="CFCFCF"/>
              <w:bottom w:val="single" w:sz="5" w:space="0" w:color="CFCFCF"/>
              <w:right w:val="single" w:sz="5" w:space="0" w:color="CFCFCF"/>
            </w:tcBorders>
          </w:tcPr>
          <w:p w14:paraId="73822E1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42FF9D5" w14:textId="77777777" w:rsidR="00CD7126" w:rsidRDefault="00CD7126"/>
        </w:tc>
      </w:tr>
      <w:tr w:rsidR="00CD7126" w14:paraId="78CAFE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740C5" w14:textId="77777777" w:rsidR="00CD7126" w:rsidRDefault="00000000">
            <w:pPr>
              <w:spacing w:after="20"/>
              <w:ind w:left="20"/>
              <w:jc w:val="both"/>
            </w:pPr>
            <w:r>
              <w:rPr>
                <w:color w:val="000000"/>
                <w:sz w:val="20"/>
              </w:rPr>
              <w:t>791.</w:t>
            </w:r>
          </w:p>
        </w:tc>
        <w:tc>
          <w:tcPr>
            <w:tcW w:w="1230" w:type="dxa"/>
            <w:vMerge/>
            <w:tcBorders>
              <w:top w:val="nil"/>
              <w:left w:val="single" w:sz="5" w:space="0" w:color="CFCFCF"/>
              <w:bottom w:val="single" w:sz="5" w:space="0" w:color="CFCFCF"/>
              <w:right w:val="single" w:sz="5" w:space="0" w:color="CFCFCF"/>
            </w:tcBorders>
          </w:tcPr>
          <w:p w14:paraId="403CC4B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53AA1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B25AF4" w14:textId="77777777" w:rsidR="00CD7126" w:rsidRDefault="00000000">
            <w:pPr>
              <w:spacing w:after="20"/>
              <w:ind w:left="20"/>
              <w:jc w:val="both"/>
            </w:pPr>
            <w:r>
              <w:rPr>
                <w:color w:val="000000"/>
                <w:sz w:val="20"/>
              </w:rPr>
              <w:t>Вывод из эксплуатации ядерных установок, хранилищ радиоактивных отходов</w:t>
            </w:r>
          </w:p>
        </w:tc>
        <w:tc>
          <w:tcPr>
            <w:tcW w:w="1230" w:type="dxa"/>
            <w:vMerge/>
            <w:tcBorders>
              <w:top w:val="nil"/>
              <w:left w:val="single" w:sz="5" w:space="0" w:color="CFCFCF"/>
              <w:bottom w:val="single" w:sz="5" w:space="0" w:color="CFCFCF"/>
              <w:right w:val="single" w:sz="5" w:space="0" w:color="CFCFCF"/>
            </w:tcBorders>
          </w:tcPr>
          <w:p w14:paraId="0F58078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F249092" w14:textId="77777777" w:rsidR="00CD7126" w:rsidRDefault="00CD7126"/>
        </w:tc>
      </w:tr>
      <w:tr w:rsidR="00CD7126" w14:paraId="0FF9E26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1A187" w14:textId="77777777" w:rsidR="00CD7126" w:rsidRDefault="00000000">
            <w:pPr>
              <w:spacing w:after="20"/>
              <w:ind w:left="20"/>
              <w:jc w:val="both"/>
            </w:pPr>
            <w:r>
              <w:rPr>
                <w:color w:val="000000"/>
                <w:sz w:val="20"/>
              </w:rPr>
              <w:t>792.</w:t>
            </w:r>
          </w:p>
        </w:tc>
        <w:tc>
          <w:tcPr>
            <w:tcW w:w="1230" w:type="dxa"/>
            <w:vMerge/>
            <w:tcBorders>
              <w:top w:val="nil"/>
              <w:left w:val="single" w:sz="5" w:space="0" w:color="CFCFCF"/>
              <w:bottom w:val="single" w:sz="5" w:space="0" w:color="CFCFCF"/>
              <w:right w:val="single" w:sz="5" w:space="0" w:color="CFCFCF"/>
            </w:tcBorders>
          </w:tcPr>
          <w:p w14:paraId="6E1E79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20873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F4555" w14:textId="77777777" w:rsidR="00CD7126" w:rsidRDefault="00000000">
            <w:pPr>
              <w:spacing w:after="20"/>
              <w:ind w:left="20"/>
              <w:jc w:val="both"/>
            </w:pPr>
            <w:r>
              <w:rPr>
                <w:color w:val="000000"/>
                <w:sz w:val="20"/>
              </w:rPr>
              <w:t>Управление работами и проектами при размещении, сооружении, выводе из эксплуатации ядерных установок</w:t>
            </w:r>
          </w:p>
        </w:tc>
        <w:tc>
          <w:tcPr>
            <w:tcW w:w="1230" w:type="dxa"/>
            <w:vMerge/>
            <w:tcBorders>
              <w:top w:val="nil"/>
              <w:left w:val="single" w:sz="5" w:space="0" w:color="CFCFCF"/>
              <w:bottom w:val="single" w:sz="5" w:space="0" w:color="CFCFCF"/>
              <w:right w:val="single" w:sz="5" w:space="0" w:color="CFCFCF"/>
            </w:tcBorders>
          </w:tcPr>
          <w:p w14:paraId="7A43A23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B438F6" w14:textId="77777777" w:rsidR="00CD7126" w:rsidRDefault="00CD7126"/>
        </w:tc>
      </w:tr>
      <w:tr w:rsidR="00CD7126" w14:paraId="0DA2C6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6F4344" w14:textId="77777777" w:rsidR="00CD7126" w:rsidRDefault="00000000">
            <w:pPr>
              <w:spacing w:after="20"/>
              <w:ind w:left="20"/>
              <w:jc w:val="both"/>
            </w:pPr>
            <w:r>
              <w:rPr>
                <w:color w:val="000000"/>
                <w:sz w:val="20"/>
              </w:rPr>
              <w:t>793.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443DF" w14:textId="77777777" w:rsidR="00CD7126" w:rsidRDefault="00000000">
            <w:pPr>
              <w:spacing w:after="20"/>
              <w:ind w:left="20"/>
              <w:jc w:val="both"/>
            </w:pPr>
            <w:r>
              <w:rPr>
                <w:color w:val="000000"/>
                <w:sz w:val="20"/>
              </w:rPr>
              <w:t>01403005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C9662" w14:textId="77777777" w:rsidR="00CD7126" w:rsidRDefault="00000000">
            <w:pPr>
              <w:spacing w:after="20"/>
              <w:ind w:left="20"/>
              <w:jc w:val="both"/>
            </w:pPr>
            <w:r>
              <w:rPr>
                <w:color w:val="000000"/>
                <w:sz w:val="20"/>
              </w:rPr>
              <w:t>Выдача лицензии на осуществление деятельности по обращению с ядерными материалами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200C6" w14:textId="77777777" w:rsidR="00CD7126" w:rsidRDefault="00000000">
            <w:pPr>
              <w:spacing w:after="20"/>
              <w:ind w:left="20"/>
              <w:jc w:val="both"/>
            </w:pPr>
            <w:r>
              <w:rPr>
                <w:color w:val="000000"/>
                <w:sz w:val="20"/>
              </w:rPr>
              <w:t>Использование ядерных материалов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E4773B"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F0153"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23DB69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AFF930" w14:textId="77777777" w:rsidR="00CD7126" w:rsidRDefault="00000000">
            <w:pPr>
              <w:spacing w:after="20"/>
              <w:ind w:left="20"/>
              <w:jc w:val="both"/>
            </w:pPr>
            <w:r>
              <w:rPr>
                <w:color w:val="000000"/>
                <w:sz w:val="20"/>
              </w:rPr>
              <w:t>794.</w:t>
            </w:r>
          </w:p>
        </w:tc>
        <w:tc>
          <w:tcPr>
            <w:tcW w:w="1230" w:type="dxa"/>
            <w:vMerge/>
            <w:tcBorders>
              <w:top w:val="nil"/>
              <w:left w:val="single" w:sz="5" w:space="0" w:color="CFCFCF"/>
              <w:bottom w:val="single" w:sz="5" w:space="0" w:color="CFCFCF"/>
              <w:right w:val="single" w:sz="5" w:space="0" w:color="CFCFCF"/>
            </w:tcBorders>
          </w:tcPr>
          <w:p w14:paraId="51F771D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D62E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BFDAB8" w14:textId="77777777" w:rsidR="00CD7126" w:rsidRDefault="00000000">
            <w:pPr>
              <w:spacing w:after="20"/>
              <w:ind w:left="20"/>
              <w:jc w:val="both"/>
            </w:pPr>
            <w:r>
              <w:rPr>
                <w:color w:val="000000"/>
                <w:sz w:val="20"/>
              </w:rPr>
              <w:t>Реализация ядерных материалов</w:t>
            </w:r>
          </w:p>
        </w:tc>
        <w:tc>
          <w:tcPr>
            <w:tcW w:w="1230" w:type="dxa"/>
            <w:vMerge/>
            <w:tcBorders>
              <w:top w:val="nil"/>
              <w:left w:val="single" w:sz="5" w:space="0" w:color="CFCFCF"/>
              <w:bottom w:val="single" w:sz="5" w:space="0" w:color="CFCFCF"/>
              <w:right w:val="single" w:sz="5" w:space="0" w:color="CFCFCF"/>
            </w:tcBorders>
          </w:tcPr>
          <w:p w14:paraId="5E36BDD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51E3B72" w14:textId="77777777" w:rsidR="00CD7126" w:rsidRDefault="00CD7126"/>
        </w:tc>
      </w:tr>
      <w:tr w:rsidR="00CD7126" w14:paraId="2907BE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66172" w14:textId="77777777" w:rsidR="00CD7126" w:rsidRDefault="00000000">
            <w:pPr>
              <w:spacing w:after="20"/>
              <w:ind w:left="20"/>
              <w:jc w:val="both"/>
            </w:pPr>
            <w:r>
              <w:rPr>
                <w:color w:val="000000"/>
                <w:sz w:val="20"/>
              </w:rPr>
              <w:t>795.</w:t>
            </w:r>
          </w:p>
        </w:tc>
        <w:tc>
          <w:tcPr>
            <w:tcW w:w="1230" w:type="dxa"/>
            <w:vMerge/>
            <w:tcBorders>
              <w:top w:val="nil"/>
              <w:left w:val="single" w:sz="5" w:space="0" w:color="CFCFCF"/>
              <w:bottom w:val="single" w:sz="5" w:space="0" w:color="CFCFCF"/>
              <w:right w:val="single" w:sz="5" w:space="0" w:color="CFCFCF"/>
            </w:tcBorders>
          </w:tcPr>
          <w:p w14:paraId="5F851DF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0DA83F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647CB" w14:textId="77777777" w:rsidR="00CD7126" w:rsidRDefault="00000000">
            <w:pPr>
              <w:spacing w:after="20"/>
              <w:ind w:left="20"/>
              <w:jc w:val="both"/>
            </w:pPr>
            <w:r>
              <w:rPr>
                <w:color w:val="000000"/>
                <w:sz w:val="20"/>
              </w:rPr>
              <w:t>Хранение ядерных материалов</w:t>
            </w:r>
          </w:p>
        </w:tc>
        <w:tc>
          <w:tcPr>
            <w:tcW w:w="1230" w:type="dxa"/>
            <w:vMerge/>
            <w:tcBorders>
              <w:top w:val="nil"/>
              <w:left w:val="single" w:sz="5" w:space="0" w:color="CFCFCF"/>
              <w:bottom w:val="single" w:sz="5" w:space="0" w:color="CFCFCF"/>
              <w:right w:val="single" w:sz="5" w:space="0" w:color="CFCFCF"/>
            </w:tcBorders>
          </w:tcPr>
          <w:p w14:paraId="4DFD0A2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7AE748" w14:textId="77777777" w:rsidR="00CD7126" w:rsidRDefault="00CD7126"/>
        </w:tc>
      </w:tr>
      <w:tr w:rsidR="00CD7126" w14:paraId="00B88D5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2CD2B" w14:textId="77777777" w:rsidR="00CD7126" w:rsidRDefault="00000000">
            <w:pPr>
              <w:spacing w:after="20"/>
              <w:ind w:left="20"/>
              <w:jc w:val="both"/>
            </w:pPr>
            <w:r>
              <w:rPr>
                <w:color w:val="000000"/>
                <w:sz w:val="20"/>
              </w:rPr>
              <w:t>796.</w:t>
            </w:r>
          </w:p>
        </w:tc>
        <w:tc>
          <w:tcPr>
            <w:tcW w:w="1230" w:type="dxa"/>
            <w:vMerge/>
            <w:tcBorders>
              <w:top w:val="nil"/>
              <w:left w:val="single" w:sz="5" w:space="0" w:color="CFCFCF"/>
              <w:bottom w:val="single" w:sz="5" w:space="0" w:color="CFCFCF"/>
              <w:right w:val="single" w:sz="5" w:space="0" w:color="CFCFCF"/>
            </w:tcBorders>
          </w:tcPr>
          <w:p w14:paraId="5155B94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0B267C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4549D0" w14:textId="77777777" w:rsidR="00CD7126" w:rsidRDefault="00000000">
            <w:pPr>
              <w:spacing w:after="20"/>
              <w:ind w:left="20"/>
              <w:jc w:val="both"/>
            </w:pPr>
            <w:r>
              <w:rPr>
                <w:color w:val="000000"/>
                <w:sz w:val="20"/>
              </w:rPr>
              <w:t>Добыча и переработка природного урана</w:t>
            </w:r>
          </w:p>
        </w:tc>
        <w:tc>
          <w:tcPr>
            <w:tcW w:w="1230" w:type="dxa"/>
            <w:vMerge/>
            <w:tcBorders>
              <w:top w:val="nil"/>
              <w:left w:val="single" w:sz="5" w:space="0" w:color="CFCFCF"/>
              <w:bottom w:val="single" w:sz="5" w:space="0" w:color="CFCFCF"/>
              <w:right w:val="single" w:sz="5" w:space="0" w:color="CFCFCF"/>
            </w:tcBorders>
          </w:tcPr>
          <w:p w14:paraId="782D93B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787D30F" w14:textId="77777777" w:rsidR="00CD7126" w:rsidRDefault="00CD7126"/>
        </w:tc>
      </w:tr>
      <w:tr w:rsidR="00CD7126" w14:paraId="7FEC2D3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13007F" w14:textId="77777777" w:rsidR="00CD7126" w:rsidRDefault="00000000">
            <w:pPr>
              <w:spacing w:after="20"/>
              <w:ind w:left="20"/>
              <w:jc w:val="both"/>
            </w:pPr>
            <w:r>
              <w:rPr>
                <w:color w:val="000000"/>
                <w:sz w:val="20"/>
              </w:rPr>
              <w:t>797.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6E353" w14:textId="77777777" w:rsidR="00CD7126" w:rsidRDefault="00000000">
            <w:pPr>
              <w:spacing w:after="20"/>
              <w:ind w:left="20"/>
              <w:jc w:val="both"/>
            </w:pPr>
            <w:r>
              <w:rPr>
                <w:color w:val="000000"/>
                <w:sz w:val="20"/>
              </w:rPr>
              <w:t>01403006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BCEA0" w14:textId="77777777" w:rsidR="00CD7126" w:rsidRDefault="00000000">
            <w:pPr>
              <w:spacing w:after="20"/>
              <w:ind w:left="20"/>
              <w:jc w:val="both"/>
            </w:pPr>
            <w:r>
              <w:rPr>
                <w:color w:val="000000"/>
                <w:sz w:val="20"/>
              </w:rPr>
              <w:t>Выдача лицензии на осуществление деятельности по обращению с радиоактивными веществами, приборами и установками, содержащими радиоактивные вещества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2CA69" w14:textId="77777777" w:rsidR="00CD7126" w:rsidRDefault="00000000">
            <w:pPr>
              <w:spacing w:after="20"/>
              <w:ind w:left="20"/>
              <w:jc w:val="both"/>
            </w:pPr>
            <w:r>
              <w:rPr>
                <w:color w:val="000000"/>
                <w:sz w:val="20"/>
              </w:rPr>
              <w:t>Изготовление радиоактивных веществ, приборов и установок, содержащих радиоактивные вещества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BE267"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97577"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086AA2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8FB921" w14:textId="77777777" w:rsidR="00CD7126" w:rsidRDefault="00000000">
            <w:pPr>
              <w:spacing w:after="20"/>
              <w:ind w:left="20"/>
              <w:jc w:val="both"/>
            </w:pPr>
            <w:r>
              <w:rPr>
                <w:color w:val="000000"/>
                <w:sz w:val="20"/>
              </w:rPr>
              <w:t>798.</w:t>
            </w:r>
          </w:p>
        </w:tc>
        <w:tc>
          <w:tcPr>
            <w:tcW w:w="1230" w:type="dxa"/>
            <w:vMerge/>
            <w:tcBorders>
              <w:top w:val="nil"/>
              <w:left w:val="single" w:sz="5" w:space="0" w:color="CFCFCF"/>
              <w:bottom w:val="single" w:sz="5" w:space="0" w:color="CFCFCF"/>
              <w:right w:val="single" w:sz="5" w:space="0" w:color="CFCFCF"/>
            </w:tcBorders>
          </w:tcPr>
          <w:p w14:paraId="7EBDDD2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DA543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DED385" w14:textId="77777777" w:rsidR="00CD7126" w:rsidRDefault="00000000">
            <w:pPr>
              <w:spacing w:after="20"/>
              <w:ind w:left="20"/>
              <w:jc w:val="both"/>
            </w:pPr>
            <w:r>
              <w:rPr>
                <w:color w:val="000000"/>
                <w:sz w:val="20"/>
              </w:rPr>
              <w:t>Использование радиоактивных веществ, приборов и установок, содержащих радиоактивные вещества</w:t>
            </w:r>
          </w:p>
        </w:tc>
        <w:tc>
          <w:tcPr>
            <w:tcW w:w="1230" w:type="dxa"/>
            <w:vMerge/>
            <w:tcBorders>
              <w:top w:val="nil"/>
              <w:left w:val="single" w:sz="5" w:space="0" w:color="CFCFCF"/>
              <w:bottom w:val="single" w:sz="5" w:space="0" w:color="CFCFCF"/>
              <w:right w:val="single" w:sz="5" w:space="0" w:color="CFCFCF"/>
            </w:tcBorders>
          </w:tcPr>
          <w:p w14:paraId="3D657EF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C4A7EA" w14:textId="77777777" w:rsidR="00CD7126" w:rsidRDefault="00CD7126"/>
        </w:tc>
      </w:tr>
      <w:tr w:rsidR="00CD7126" w14:paraId="0AC8924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DDC229" w14:textId="77777777" w:rsidR="00CD7126" w:rsidRDefault="00000000">
            <w:pPr>
              <w:spacing w:after="20"/>
              <w:ind w:left="20"/>
              <w:jc w:val="both"/>
            </w:pPr>
            <w:r>
              <w:rPr>
                <w:color w:val="000000"/>
                <w:sz w:val="20"/>
              </w:rPr>
              <w:t>799.</w:t>
            </w:r>
          </w:p>
        </w:tc>
        <w:tc>
          <w:tcPr>
            <w:tcW w:w="1230" w:type="dxa"/>
            <w:vMerge/>
            <w:tcBorders>
              <w:top w:val="nil"/>
              <w:left w:val="single" w:sz="5" w:space="0" w:color="CFCFCF"/>
              <w:bottom w:val="single" w:sz="5" w:space="0" w:color="CFCFCF"/>
              <w:right w:val="single" w:sz="5" w:space="0" w:color="CFCFCF"/>
            </w:tcBorders>
          </w:tcPr>
          <w:p w14:paraId="3F6EA93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35E627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3837C" w14:textId="77777777" w:rsidR="00CD7126" w:rsidRDefault="00000000">
            <w:pPr>
              <w:spacing w:after="20"/>
              <w:ind w:left="20"/>
              <w:jc w:val="both"/>
            </w:pPr>
            <w:r>
              <w:rPr>
                <w:color w:val="000000"/>
                <w:sz w:val="20"/>
              </w:rPr>
              <w:t>Реализация радиоактивных веществ, приборов и установок, содержащих радиоактивные вещества</w:t>
            </w:r>
          </w:p>
        </w:tc>
        <w:tc>
          <w:tcPr>
            <w:tcW w:w="1230" w:type="dxa"/>
            <w:vMerge/>
            <w:tcBorders>
              <w:top w:val="nil"/>
              <w:left w:val="single" w:sz="5" w:space="0" w:color="CFCFCF"/>
              <w:bottom w:val="single" w:sz="5" w:space="0" w:color="CFCFCF"/>
              <w:right w:val="single" w:sz="5" w:space="0" w:color="CFCFCF"/>
            </w:tcBorders>
          </w:tcPr>
          <w:p w14:paraId="6707FE3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B17454" w14:textId="77777777" w:rsidR="00CD7126" w:rsidRDefault="00CD7126"/>
        </w:tc>
      </w:tr>
      <w:tr w:rsidR="00CD7126" w14:paraId="1B3BEDE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9FBC5A" w14:textId="77777777" w:rsidR="00CD7126" w:rsidRDefault="00000000">
            <w:pPr>
              <w:spacing w:after="20"/>
              <w:ind w:left="20"/>
              <w:jc w:val="both"/>
            </w:pPr>
            <w:r>
              <w:rPr>
                <w:color w:val="000000"/>
                <w:sz w:val="20"/>
              </w:rPr>
              <w:t>800.</w:t>
            </w:r>
          </w:p>
        </w:tc>
        <w:tc>
          <w:tcPr>
            <w:tcW w:w="1230" w:type="dxa"/>
            <w:vMerge/>
            <w:tcBorders>
              <w:top w:val="nil"/>
              <w:left w:val="single" w:sz="5" w:space="0" w:color="CFCFCF"/>
              <w:bottom w:val="single" w:sz="5" w:space="0" w:color="CFCFCF"/>
              <w:right w:val="single" w:sz="5" w:space="0" w:color="CFCFCF"/>
            </w:tcBorders>
          </w:tcPr>
          <w:p w14:paraId="4A09A26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A773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E7BA9" w14:textId="77777777" w:rsidR="00CD7126" w:rsidRDefault="00000000">
            <w:pPr>
              <w:spacing w:after="20"/>
              <w:ind w:left="20"/>
              <w:jc w:val="both"/>
            </w:pPr>
            <w:r>
              <w:rPr>
                <w:color w:val="000000"/>
                <w:sz w:val="20"/>
              </w:rPr>
              <w:t>Хранение радиоактивных веществ, приборов и установок, содержащих радиоактивные вещества</w:t>
            </w:r>
          </w:p>
        </w:tc>
        <w:tc>
          <w:tcPr>
            <w:tcW w:w="1230" w:type="dxa"/>
            <w:vMerge/>
            <w:tcBorders>
              <w:top w:val="nil"/>
              <w:left w:val="single" w:sz="5" w:space="0" w:color="CFCFCF"/>
              <w:bottom w:val="single" w:sz="5" w:space="0" w:color="CFCFCF"/>
              <w:right w:val="single" w:sz="5" w:space="0" w:color="CFCFCF"/>
            </w:tcBorders>
          </w:tcPr>
          <w:p w14:paraId="2BAACFF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2F850AD" w14:textId="77777777" w:rsidR="00CD7126" w:rsidRDefault="00CD7126"/>
        </w:tc>
      </w:tr>
      <w:tr w:rsidR="00CD7126" w14:paraId="7A1480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230784" w14:textId="77777777" w:rsidR="00CD7126" w:rsidRDefault="00000000">
            <w:pPr>
              <w:spacing w:after="20"/>
              <w:ind w:left="20"/>
              <w:jc w:val="both"/>
            </w:pPr>
            <w:r>
              <w:rPr>
                <w:color w:val="000000"/>
                <w:sz w:val="20"/>
              </w:rPr>
              <w:t>801.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E4472C" w14:textId="77777777" w:rsidR="00CD7126" w:rsidRDefault="00000000">
            <w:pPr>
              <w:spacing w:after="20"/>
              <w:ind w:left="20"/>
              <w:jc w:val="both"/>
            </w:pPr>
            <w:r>
              <w:rPr>
                <w:color w:val="000000"/>
                <w:sz w:val="20"/>
              </w:rPr>
              <w:t>01403007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8B0BE5" w14:textId="77777777" w:rsidR="00CD7126" w:rsidRDefault="00000000">
            <w:pPr>
              <w:spacing w:after="20"/>
              <w:ind w:left="20"/>
              <w:jc w:val="both"/>
            </w:pPr>
            <w:r>
              <w:rPr>
                <w:color w:val="000000"/>
                <w:sz w:val="20"/>
              </w:rPr>
              <w:t>Выдача лицензии на обращение с приборами и установками, генерирующими ионизирующее излучение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430C7" w14:textId="77777777" w:rsidR="00CD7126" w:rsidRDefault="00000000">
            <w:pPr>
              <w:spacing w:after="20"/>
              <w:ind w:left="20"/>
              <w:jc w:val="both"/>
            </w:pPr>
            <w:r>
              <w:rPr>
                <w:color w:val="000000"/>
                <w:sz w:val="20"/>
              </w:rPr>
              <w:t>Изготовление приборов и установок, генерирующих ионизирующее излучение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DFFAF0"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AAAF51"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6AE564D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F8E6F" w14:textId="77777777" w:rsidR="00CD7126" w:rsidRDefault="00000000">
            <w:pPr>
              <w:spacing w:after="20"/>
              <w:ind w:left="20"/>
              <w:jc w:val="both"/>
            </w:pPr>
            <w:r>
              <w:rPr>
                <w:color w:val="000000"/>
                <w:sz w:val="20"/>
              </w:rPr>
              <w:t>802.</w:t>
            </w:r>
          </w:p>
        </w:tc>
        <w:tc>
          <w:tcPr>
            <w:tcW w:w="1230" w:type="dxa"/>
            <w:vMerge/>
            <w:tcBorders>
              <w:top w:val="nil"/>
              <w:left w:val="single" w:sz="5" w:space="0" w:color="CFCFCF"/>
              <w:bottom w:val="single" w:sz="5" w:space="0" w:color="CFCFCF"/>
              <w:right w:val="single" w:sz="5" w:space="0" w:color="CFCFCF"/>
            </w:tcBorders>
          </w:tcPr>
          <w:p w14:paraId="5B88441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5A810E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C2CE6" w14:textId="77777777" w:rsidR="00CD7126" w:rsidRDefault="00000000">
            <w:pPr>
              <w:spacing w:after="20"/>
              <w:ind w:left="20"/>
              <w:jc w:val="both"/>
            </w:pPr>
            <w:r>
              <w:rPr>
                <w:color w:val="000000"/>
                <w:sz w:val="20"/>
              </w:rPr>
              <w:t>Использование приборов и установок, генерирующих ионизирующее излучение</w:t>
            </w:r>
          </w:p>
        </w:tc>
        <w:tc>
          <w:tcPr>
            <w:tcW w:w="1230" w:type="dxa"/>
            <w:vMerge/>
            <w:tcBorders>
              <w:top w:val="nil"/>
              <w:left w:val="single" w:sz="5" w:space="0" w:color="CFCFCF"/>
              <w:bottom w:val="single" w:sz="5" w:space="0" w:color="CFCFCF"/>
              <w:right w:val="single" w:sz="5" w:space="0" w:color="CFCFCF"/>
            </w:tcBorders>
          </w:tcPr>
          <w:p w14:paraId="6173775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B6A505" w14:textId="77777777" w:rsidR="00CD7126" w:rsidRDefault="00CD7126"/>
        </w:tc>
      </w:tr>
      <w:tr w:rsidR="00CD7126" w14:paraId="70F5B1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98202" w14:textId="77777777" w:rsidR="00CD7126" w:rsidRDefault="00000000">
            <w:pPr>
              <w:spacing w:after="20"/>
              <w:ind w:left="20"/>
              <w:jc w:val="both"/>
            </w:pPr>
            <w:r>
              <w:rPr>
                <w:color w:val="000000"/>
                <w:sz w:val="20"/>
              </w:rPr>
              <w:t>803.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DD9011" w14:textId="77777777" w:rsidR="00CD7126" w:rsidRDefault="00000000">
            <w:pPr>
              <w:spacing w:after="20"/>
              <w:ind w:left="20"/>
              <w:jc w:val="both"/>
            </w:pPr>
            <w:r>
              <w:rPr>
                <w:color w:val="000000"/>
                <w:sz w:val="20"/>
              </w:rPr>
              <w:t>01403008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CDA6E" w14:textId="77777777" w:rsidR="00CD7126" w:rsidRDefault="00000000">
            <w:pPr>
              <w:spacing w:after="20"/>
              <w:ind w:left="20"/>
              <w:jc w:val="both"/>
            </w:pPr>
            <w:r>
              <w:rPr>
                <w:color w:val="000000"/>
                <w:sz w:val="20"/>
              </w:rPr>
              <w:t>Выдача лицензии на осуществление деятельности по предоставлению услуг в области использования атомной энергии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848A5A" w14:textId="77777777" w:rsidR="00CD7126" w:rsidRDefault="00000000">
            <w:pPr>
              <w:spacing w:after="20"/>
              <w:ind w:left="20"/>
              <w:jc w:val="both"/>
            </w:pPr>
            <w:r>
              <w:rPr>
                <w:color w:val="000000"/>
                <w:sz w:val="20"/>
              </w:rPr>
              <w:t>Индивидуальный дозиметрический контроль персонала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BC50BF"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72961D"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414C99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A227B" w14:textId="77777777" w:rsidR="00CD7126" w:rsidRDefault="00000000">
            <w:pPr>
              <w:spacing w:after="20"/>
              <w:ind w:left="20"/>
              <w:jc w:val="both"/>
            </w:pPr>
            <w:r>
              <w:rPr>
                <w:color w:val="000000"/>
                <w:sz w:val="20"/>
              </w:rPr>
              <w:t>804.</w:t>
            </w:r>
          </w:p>
        </w:tc>
        <w:tc>
          <w:tcPr>
            <w:tcW w:w="1230" w:type="dxa"/>
            <w:vMerge/>
            <w:tcBorders>
              <w:top w:val="nil"/>
              <w:left w:val="single" w:sz="5" w:space="0" w:color="CFCFCF"/>
              <w:bottom w:val="single" w:sz="5" w:space="0" w:color="CFCFCF"/>
              <w:right w:val="single" w:sz="5" w:space="0" w:color="CFCFCF"/>
            </w:tcBorders>
          </w:tcPr>
          <w:p w14:paraId="45F986A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0AF707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A36C2" w14:textId="77777777" w:rsidR="00CD7126" w:rsidRDefault="00000000">
            <w:pPr>
              <w:spacing w:after="20"/>
              <w:ind w:left="20"/>
              <w:jc w:val="both"/>
            </w:pPr>
            <w:r>
              <w:rPr>
                <w:color w:val="000000"/>
                <w:sz w:val="20"/>
              </w:rPr>
              <w:t>Специальная подготовка персонала, ответственного за обеспечение ядерной и радиационной безопасности</w:t>
            </w:r>
          </w:p>
        </w:tc>
        <w:tc>
          <w:tcPr>
            <w:tcW w:w="1230" w:type="dxa"/>
            <w:vMerge/>
            <w:tcBorders>
              <w:top w:val="nil"/>
              <w:left w:val="single" w:sz="5" w:space="0" w:color="CFCFCF"/>
              <w:bottom w:val="single" w:sz="5" w:space="0" w:color="CFCFCF"/>
              <w:right w:val="single" w:sz="5" w:space="0" w:color="CFCFCF"/>
            </w:tcBorders>
          </w:tcPr>
          <w:p w14:paraId="2C938CC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38CF2D5" w14:textId="77777777" w:rsidR="00CD7126" w:rsidRDefault="00CD7126"/>
        </w:tc>
      </w:tr>
      <w:tr w:rsidR="00CD7126" w14:paraId="62D951E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B78DE0" w14:textId="77777777" w:rsidR="00CD7126" w:rsidRDefault="00000000">
            <w:pPr>
              <w:spacing w:after="20"/>
              <w:ind w:left="20"/>
              <w:jc w:val="both"/>
            </w:pPr>
            <w:r>
              <w:rPr>
                <w:color w:val="000000"/>
                <w:sz w:val="20"/>
              </w:rPr>
              <w:t>805.</w:t>
            </w:r>
          </w:p>
        </w:tc>
        <w:tc>
          <w:tcPr>
            <w:tcW w:w="1230" w:type="dxa"/>
            <w:vMerge/>
            <w:tcBorders>
              <w:top w:val="nil"/>
              <w:left w:val="single" w:sz="5" w:space="0" w:color="CFCFCF"/>
              <w:bottom w:val="single" w:sz="5" w:space="0" w:color="CFCFCF"/>
              <w:right w:val="single" w:sz="5" w:space="0" w:color="CFCFCF"/>
            </w:tcBorders>
          </w:tcPr>
          <w:p w14:paraId="46CA950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C31DE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F1F41" w14:textId="77777777" w:rsidR="00CD7126" w:rsidRDefault="00000000">
            <w:pPr>
              <w:spacing w:after="20"/>
              <w:ind w:left="20"/>
              <w:jc w:val="both"/>
            </w:pPr>
            <w:r>
              <w:rPr>
                <w:color w:val="000000"/>
                <w:sz w:val="20"/>
              </w:rPr>
              <w:t>Физическая защита ядерных установок и ядерных материалов</w:t>
            </w:r>
          </w:p>
        </w:tc>
        <w:tc>
          <w:tcPr>
            <w:tcW w:w="1230" w:type="dxa"/>
            <w:vMerge/>
            <w:tcBorders>
              <w:top w:val="nil"/>
              <w:left w:val="single" w:sz="5" w:space="0" w:color="CFCFCF"/>
              <w:bottom w:val="single" w:sz="5" w:space="0" w:color="CFCFCF"/>
              <w:right w:val="single" w:sz="5" w:space="0" w:color="CFCFCF"/>
            </w:tcBorders>
          </w:tcPr>
          <w:p w14:paraId="583ECF8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ABB8B1" w14:textId="77777777" w:rsidR="00CD7126" w:rsidRDefault="00CD7126"/>
        </w:tc>
      </w:tr>
      <w:tr w:rsidR="00CD7126" w14:paraId="2C3A021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286256" w14:textId="77777777" w:rsidR="00CD7126" w:rsidRDefault="00000000">
            <w:pPr>
              <w:spacing w:after="20"/>
              <w:ind w:left="20"/>
              <w:jc w:val="both"/>
            </w:pPr>
            <w:r>
              <w:rPr>
                <w:color w:val="000000"/>
                <w:sz w:val="20"/>
              </w:rPr>
              <w:t>806.</w:t>
            </w:r>
          </w:p>
        </w:tc>
        <w:tc>
          <w:tcPr>
            <w:tcW w:w="1230" w:type="dxa"/>
            <w:vMerge/>
            <w:tcBorders>
              <w:top w:val="nil"/>
              <w:left w:val="single" w:sz="5" w:space="0" w:color="CFCFCF"/>
              <w:bottom w:val="single" w:sz="5" w:space="0" w:color="CFCFCF"/>
              <w:right w:val="single" w:sz="5" w:space="0" w:color="CFCFCF"/>
            </w:tcBorders>
          </w:tcPr>
          <w:p w14:paraId="16515F6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C5A3F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2F573A" w14:textId="77777777" w:rsidR="00CD7126" w:rsidRDefault="00000000">
            <w:pPr>
              <w:spacing w:after="20"/>
              <w:ind w:left="20"/>
              <w:jc w:val="both"/>
            </w:pPr>
            <w:r>
              <w:rPr>
                <w:color w:val="000000"/>
                <w:sz w:val="20"/>
              </w:rPr>
              <w:t>Контроль качества работы источников ионизирующего излучения, а также приборов, оборудования, установок, содержащих такие источники или генерирующих ионизирующее излучение</w:t>
            </w:r>
          </w:p>
        </w:tc>
        <w:tc>
          <w:tcPr>
            <w:tcW w:w="1230" w:type="dxa"/>
            <w:vMerge/>
            <w:tcBorders>
              <w:top w:val="nil"/>
              <w:left w:val="single" w:sz="5" w:space="0" w:color="CFCFCF"/>
              <w:bottom w:val="single" w:sz="5" w:space="0" w:color="CFCFCF"/>
              <w:right w:val="single" w:sz="5" w:space="0" w:color="CFCFCF"/>
            </w:tcBorders>
          </w:tcPr>
          <w:p w14:paraId="02321D8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7A33BCD" w14:textId="77777777" w:rsidR="00CD7126" w:rsidRDefault="00CD7126"/>
        </w:tc>
      </w:tr>
      <w:tr w:rsidR="00CD7126" w14:paraId="619929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E0172" w14:textId="77777777" w:rsidR="00CD7126" w:rsidRDefault="00000000">
            <w:pPr>
              <w:spacing w:after="20"/>
              <w:ind w:left="20"/>
              <w:jc w:val="both"/>
            </w:pPr>
            <w:r>
              <w:rPr>
                <w:color w:val="000000"/>
                <w:sz w:val="20"/>
              </w:rPr>
              <w:t>807.</w:t>
            </w:r>
          </w:p>
        </w:tc>
        <w:tc>
          <w:tcPr>
            <w:tcW w:w="1230" w:type="dxa"/>
            <w:vMerge/>
            <w:tcBorders>
              <w:top w:val="nil"/>
              <w:left w:val="single" w:sz="5" w:space="0" w:color="CFCFCF"/>
              <w:bottom w:val="single" w:sz="5" w:space="0" w:color="CFCFCF"/>
              <w:right w:val="single" w:sz="5" w:space="0" w:color="CFCFCF"/>
            </w:tcBorders>
          </w:tcPr>
          <w:p w14:paraId="3F3A3FE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B1E0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328F4" w14:textId="77777777" w:rsidR="00CD7126" w:rsidRDefault="00000000">
            <w:pPr>
              <w:spacing w:after="20"/>
              <w:ind w:left="20"/>
              <w:jc w:val="both"/>
            </w:pPr>
            <w:r>
              <w:rPr>
                <w:color w:val="000000"/>
                <w:sz w:val="20"/>
              </w:rPr>
              <w:t>Определение содержания радионуклидов в продуктах, материалах, объектах окружающей среды, измерение концентрации радона и других радиоактивных газов</w:t>
            </w:r>
          </w:p>
        </w:tc>
        <w:tc>
          <w:tcPr>
            <w:tcW w:w="1230" w:type="dxa"/>
            <w:vMerge/>
            <w:tcBorders>
              <w:top w:val="nil"/>
              <w:left w:val="single" w:sz="5" w:space="0" w:color="CFCFCF"/>
              <w:bottom w:val="single" w:sz="5" w:space="0" w:color="CFCFCF"/>
              <w:right w:val="single" w:sz="5" w:space="0" w:color="CFCFCF"/>
            </w:tcBorders>
          </w:tcPr>
          <w:p w14:paraId="6346CF6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E8FE6E2" w14:textId="77777777" w:rsidR="00CD7126" w:rsidRDefault="00CD7126"/>
        </w:tc>
      </w:tr>
      <w:tr w:rsidR="00CD7126" w14:paraId="6472F43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DE711B" w14:textId="77777777" w:rsidR="00CD7126" w:rsidRDefault="00000000">
            <w:pPr>
              <w:spacing w:after="20"/>
              <w:ind w:left="20"/>
              <w:jc w:val="both"/>
            </w:pPr>
            <w:r>
              <w:rPr>
                <w:color w:val="000000"/>
                <w:sz w:val="20"/>
              </w:rPr>
              <w:t>808.</w:t>
            </w:r>
          </w:p>
        </w:tc>
        <w:tc>
          <w:tcPr>
            <w:tcW w:w="1230" w:type="dxa"/>
            <w:vMerge/>
            <w:tcBorders>
              <w:top w:val="nil"/>
              <w:left w:val="single" w:sz="5" w:space="0" w:color="CFCFCF"/>
              <w:bottom w:val="single" w:sz="5" w:space="0" w:color="CFCFCF"/>
              <w:right w:val="single" w:sz="5" w:space="0" w:color="CFCFCF"/>
            </w:tcBorders>
          </w:tcPr>
          <w:p w14:paraId="2FA6096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FC474A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C5DF8" w14:textId="77777777" w:rsidR="00CD7126" w:rsidRDefault="00000000">
            <w:pPr>
              <w:spacing w:after="20"/>
              <w:ind w:left="20"/>
              <w:jc w:val="both"/>
            </w:pPr>
            <w:r>
              <w:rPr>
                <w:color w:val="000000"/>
                <w:sz w:val="20"/>
              </w:rPr>
              <w:t>Радиационный контроль территорий, помещений, рабочих мест, товаров, материалов, металлолома, транспортных средств</w:t>
            </w:r>
          </w:p>
        </w:tc>
        <w:tc>
          <w:tcPr>
            <w:tcW w:w="1230" w:type="dxa"/>
            <w:vMerge/>
            <w:tcBorders>
              <w:top w:val="nil"/>
              <w:left w:val="single" w:sz="5" w:space="0" w:color="CFCFCF"/>
              <w:bottom w:val="single" w:sz="5" w:space="0" w:color="CFCFCF"/>
              <w:right w:val="single" w:sz="5" w:space="0" w:color="CFCFCF"/>
            </w:tcBorders>
          </w:tcPr>
          <w:p w14:paraId="1B6DE67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22FF265" w14:textId="77777777" w:rsidR="00CD7126" w:rsidRDefault="00CD7126"/>
        </w:tc>
      </w:tr>
      <w:tr w:rsidR="00CD7126" w14:paraId="40B88B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0C96A" w14:textId="77777777" w:rsidR="00CD7126" w:rsidRDefault="00000000">
            <w:pPr>
              <w:spacing w:after="20"/>
              <w:ind w:left="20"/>
              <w:jc w:val="both"/>
            </w:pPr>
            <w:r>
              <w:rPr>
                <w:color w:val="000000"/>
                <w:sz w:val="20"/>
              </w:rPr>
              <w:t>809.</w:t>
            </w:r>
          </w:p>
        </w:tc>
        <w:tc>
          <w:tcPr>
            <w:tcW w:w="1230" w:type="dxa"/>
            <w:vMerge/>
            <w:tcBorders>
              <w:top w:val="nil"/>
              <w:left w:val="single" w:sz="5" w:space="0" w:color="CFCFCF"/>
              <w:bottom w:val="single" w:sz="5" w:space="0" w:color="CFCFCF"/>
              <w:right w:val="single" w:sz="5" w:space="0" w:color="CFCFCF"/>
            </w:tcBorders>
          </w:tcPr>
          <w:p w14:paraId="040BA7A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E2B515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D3041" w14:textId="77777777" w:rsidR="00CD7126" w:rsidRDefault="00000000">
            <w:pPr>
              <w:spacing w:after="20"/>
              <w:ind w:left="20"/>
              <w:jc w:val="both"/>
            </w:pPr>
            <w:r>
              <w:rPr>
                <w:color w:val="000000"/>
                <w:sz w:val="20"/>
              </w:rPr>
              <w:t>Техническое обслуживание, монтаж, демонтаж, зарядка, перезарядка, ремонт приборов и установок, включая медицинские, содержащих радиоизотопные источники ионизирующего излучения или генерирующих ионизирующее излучение</w:t>
            </w:r>
          </w:p>
        </w:tc>
        <w:tc>
          <w:tcPr>
            <w:tcW w:w="1230" w:type="dxa"/>
            <w:vMerge/>
            <w:tcBorders>
              <w:top w:val="nil"/>
              <w:left w:val="single" w:sz="5" w:space="0" w:color="CFCFCF"/>
              <w:bottom w:val="single" w:sz="5" w:space="0" w:color="CFCFCF"/>
              <w:right w:val="single" w:sz="5" w:space="0" w:color="CFCFCF"/>
            </w:tcBorders>
          </w:tcPr>
          <w:p w14:paraId="369114C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6D767DD" w14:textId="77777777" w:rsidR="00CD7126" w:rsidRDefault="00CD7126"/>
        </w:tc>
      </w:tr>
      <w:tr w:rsidR="00CD7126" w14:paraId="280D2FF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C72EDA" w14:textId="77777777" w:rsidR="00CD7126" w:rsidRDefault="00000000">
            <w:pPr>
              <w:spacing w:after="20"/>
              <w:ind w:left="20"/>
              <w:jc w:val="both"/>
            </w:pPr>
            <w:r>
              <w:rPr>
                <w:color w:val="000000"/>
                <w:sz w:val="20"/>
              </w:rPr>
              <w:t>810.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D2049" w14:textId="77777777" w:rsidR="00CD7126" w:rsidRDefault="00000000">
            <w:pPr>
              <w:spacing w:after="20"/>
              <w:ind w:left="20"/>
              <w:jc w:val="both"/>
            </w:pPr>
            <w:r>
              <w:rPr>
                <w:color w:val="000000"/>
                <w:sz w:val="20"/>
              </w:rPr>
              <w:t>01403009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C681D" w14:textId="77777777" w:rsidR="00CD7126" w:rsidRDefault="00000000">
            <w:pPr>
              <w:spacing w:after="20"/>
              <w:ind w:left="20"/>
              <w:jc w:val="both"/>
            </w:pPr>
            <w:r>
              <w:rPr>
                <w:color w:val="000000"/>
                <w:sz w:val="20"/>
              </w:rPr>
              <w:t>Выдача лицензии на деятельность по обращению с радиоактивными отходами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22F7FB" w14:textId="77777777" w:rsidR="00CD7126" w:rsidRDefault="00000000">
            <w:pPr>
              <w:spacing w:after="20"/>
              <w:ind w:left="20"/>
              <w:jc w:val="both"/>
            </w:pPr>
            <w:r>
              <w:rPr>
                <w:color w:val="000000"/>
                <w:sz w:val="20"/>
              </w:rPr>
              <w:t>Дезактивация (очистка от радиоактивного загрязнения) помещений, оборудования и материалов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00AB0"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6C5C0"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454FA52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F6E390" w14:textId="77777777" w:rsidR="00CD7126" w:rsidRDefault="00000000">
            <w:pPr>
              <w:spacing w:after="20"/>
              <w:ind w:left="20"/>
              <w:jc w:val="both"/>
            </w:pPr>
            <w:r>
              <w:rPr>
                <w:color w:val="000000"/>
                <w:sz w:val="20"/>
              </w:rPr>
              <w:t>811.</w:t>
            </w:r>
          </w:p>
        </w:tc>
        <w:tc>
          <w:tcPr>
            <w:tcW w:w="1230" w:type="dxa"/>
            <w:vMerge/>
            <w:tcBorders>
              <w:top w:val="nil"/>
              <w:left w:val="single" w:sz="5" w:space="0" w:color="CFCFCF"/>
              <w:bottom w:val="single" w:sz="5" w:space="0" w:color="CFCFCF"/>
              <w:right w:val="single" w:sz="5" w:space="0" w:color="CFCFCF"/>
            </w:tcBorders>
          </w:tcPr>
          <w:p w14:paraId="4684DF4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77A4E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F0005" w14:textId="77777777" w:rsidR="00CD7126" w:rsidRDefault="00000000">
            <w:pPr>
              <w:spacing w:after="20"/>
              <w:ind w:left="20"/>
              <w:jc w:val="both"/>
            </w:pPr>
            <w:r>
              <w:rPr>
                <w:color w:val="000000"/>
                <w:sz w:val="20"/>
              </w:rPr>
              <w:t>Переработка радиоактивных отходов</w:t>
            </w:r>
          </w:p>
        </w:tc>
        <w:tc>
          <w:tcPr>
            <w:tcW w:w="1230" w:type="dxa"/>
            <w:vMerge/>
            <w:tcBorders>
              <w:top w:val="nil"/>
              <w:left w:val="single" w:sz="5" w:space="0" w:color="CFCFCF"/>
              <w:bottom w:val="single" w:sz="5" w:space="0" w:color="CFCFCF"/>
              <w:right w:val="single" w:sz="5" w:space="0" w:color="CFCFCF"/>
            </w:tcBorders>
          </w:tcPr>
          <w:p w14:paraId="3BB0BD9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6755B5" w14:textId="77777777" w:rsidR="00CD7126" w:rsidRDefault="00CD7126"/>
        </w:tc>
      </w:tr>
      <w:tr w:rsidR="00CD7126" w14:paraId="434965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80471A" w14:textId="77777777" w:rsidR="00CD7126" w:rsidRDefault="00000000">
            <w:pPr>
              <w:spacing w:after="20"/>
              <w:ind w:left="20"/>
              <w:jc w:val="both"/>
            </w:pPr>
            <w:r>
              <w:rPr>
                <w:color w:val="000000"/>
                <w:sz w:val="20"/>
              </w:rPr>
              <w:t>812.</w:t>
            </w:r>
          </w:p>
        </w:tc>
        <w:tc>
          <w:tcPr>
            <w:tcW w:w="1230" w:type="dxa"/>
            <w:vMerge/>
            <w:tcBorders>
              <w:top w:val="nil"/>
              <w:left w:val="single" w:sz="5" w:space="0" w:color="CFCFCF"/>
              <w:bottom w:val="single" w:sz="5" w:space="0" w:color="CFCFCF"/>
              <w:right w:val="single" w:sz="5" w:space="0" w:color="CFCFCF"/>
            </w:tcBorders>
          </w:tcPr>
          <w:p w14:paraId="23347A2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F3FDFF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116B3" w14:textId="77777777" w:rsidR="00CD7126" w:rsidRDefault="00000000">
            <w:pPr>
              <w:spacing w:after="20"/>
              <w:ind w:left="20"/>
              <w:jc w:val="both"/>
            </w:pPr>
            <w:r>
              <w:rPr>
                <w:color w:val="000000"/>
                <w:sz w:val="20"/>
              </w:rPr>
              <w:t>Радиационная реабилитация, рекультивация территорий и объектов</w:t>
            </w:r>
          </w:p>
        </w:tc>
        <w:tc>
          <w:tcPr>
            <w:tcW w:w="1230" w:type="dxa"/>
            <w:vMerge/>
            <w:tcBorders>
              <w:top w:val="nil"/>
              <w:left w:val="single" w:sz="5" w:space="0" w:color="CFCFCF"/>
              <w:bottom w:val="single" w:sz="5" w:space="0" w:color="CFCFCF"/>
              <w:right w:val="single" w:sz="5" w:space="0" w:color="CFCFCF"/>
            </w:tcBorders>
          </w:tcPr>
          <w:p w14:paraId="33509B6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67B2F6" w14:textId="77777777" w:rsidR="00CD7126" w:rsidRDefault="00CD7126"/>
        </w:tc>
      </w:tr>
      <w:tr w:rsidR="00CD7126" w14:paraId="39C1E0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F782A" w14:textId="77777777" w:rsidR="00CD7126" w:rsidRDefault="00000000">
            <w:pPr>
              <w:spacing w:after="20"/>
              <w:ind w:left="20"/>
              <w:jc w:val="both"/>
            </w:pPr>
            <w:r>
              <w:rPr>
                <w:color w:val="000000"/>
                <w:sz w:val="20"/>
              </w:rPr>
              <w:t>813.</w:t>
            </w:r>
          </w:p>
        </w:tc>
        <w:tc>
          <w:tcPr>
            <w:tcW w:w="1230" w:type="dxa"/>
            <w:vMerge/>
            <w:tcBorders>
              <w:top w:val="nil"/>
              <w:left w:val="single" w:sz="5" w:space="0" w:color="CFCFCF"/>
              <w:bottom w:val="single" w:sz="5" w:space="0" w:color="CFCFCF"/>
              <w:right w:val="single" w:sz="5" w:space="0" w:color="CFCFCF"/>
            </w:tcBorders>
          </w:tcPr>
          <w:p w14:paraId="3F41D1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1F55E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2E57FA" w14:textId="77777777" w:rsidR="00CD7126" w:rsidRDefault="00000000">
            <w:pPr>
              <w:spacing w:after="20"/>
              <w:ind w:left="20"/>
              <w:jc w:val="both"/>
            </w:pPr>
            <w:r>
              <w:rPr>
                <w:color w:val="000000"/>
                <w:sz w:val="20"/>
              </w:rPr>
              <w:t>Сбор и сортировка радиоактивных отходов</w:t>
            </w:r>
          </w:p>
        </w:tc>
        <w:tc>
          <w:tcPr>
            <w:tcW w:w="1230" w:type="dxa"/>
            <w:vMerge/>
            <w:tcBorders>
              <w:top w:val="nil"/>
              <w:left w:val="single" w:sz="5" w:space="0" w:color="CFCFCF"/>
              <w:bottom w:val="single" w:sz="5" w:space="0" w:color="CFCFCF"/>
              <w:right w:val="single" w:sz="5" w:space="0" w:color="CFCFCF"/>
            </w:tcBorders>
          </w:tcPr>
          <w:p w14:paraId="78F1F75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5AAEFE3" w14:textId="77777777" w:rsidR="00CD7126" w:rsidRDefault="00CD7126"/>
        </w:tc>
      </w:tr>
      <w:tr w:rsidR="00CD7126" w14:paraId="4B5272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47D59" w14:textId="77777777" w:rsidR="00CD7126" w:rsidRDefault="00000000">
            <w:pPr>
              <w:spacing w:after="20"/>
              <w:ind w:left="20"/>
              <w:jc w:val="both"/>
            </w:pPr>
            <w:r>
              <w:rPr>
                <w:color w:val="000000"/>
                <w:sz w:val="20"/>
              </w:rPr>
              <w:t>814.</w:t>
            </w:r>
          </w:p>
        </w:tc>
        <w:tc>
          <w:tcPr>
            <w:tcW w:w="1230" w:type="dxa"/>
            <w:vMerge/>
            <w:tcBorders>
              <w:top w:val="nil"/>
              <w:left w:val="single" w:sz="5" w:space="0" w:color="CFCFCF"/>
              <w:bottom w:val="single" w:sz="5" w:space="0" w:color="CFCFCF"/>
              <w:right w:val="single" w:sz="5" w:space="0" w:color="CFCFCF"/>
            </w:tcBorders>
          </w:tcPr>
          <w:p w14:paraId="3BD9A3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710C2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C72C9" w14:textId="77777777" w:rsidR="00CD7126" w:rsidRDefault="00000000">
            <w:pPr>
              <w:spacing w:after="20"/>
              <w:ind w:left="20"/>
              <w:jc w:val="both"/>
            </w:pPr>
            <w:r>
              <w:rPr>
                <w:color w:val="000000"/>
                <w:sz w:val="20"/>
              </w:rPr>
              <w:t>Хранение и захоронение радиоактивных отходов</w:t>
            </w:r>
          </w:p>
        </w:tc>
        <w:tc>
          <w:tcPr>
            <w:tcW w:w="1230" w:type="dxa"/>
            <w:vMerge/>
            <w:tcBorders>
              <w:top w:val="nil"/>
              <w:left w:val="single" w:sz="5" w:space="0" w:color="CFCFCF"/>
              <w:bottom w:val="single" w:sz="5" w:space="0" w:color="CFCFCF"/>
              <w:right w:val="single" w:sz="5" w:space="0" w:color="CFCFCF"/>
            </w:tcBorders>
          </w:tcPr>
          <w:p w14:paraId="27FC667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8F35D64" w14:textId="77777777" w:rsidR="00CD7126" w:rsidRDefault="00CD7126"/>
        </w:tc>
      </w:tr>
      <w:tr w:rsidR="00CD7126" w14:paraId="2F50315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FA13A1" w14:textId="77777777" w:rsidR="00CD7126" w:rsidRDefault="00000000">
            <w:pPr>
              <w:spacing w:after="20"/>
              <w:ind w:left="20"/>
              <w:jc w:val="both"/>
            </w:pPr>
            <w:r>
              <w:rPr>
                <w:color w:val="000000"/>
                <w:sz w:val="20"/>
              </w:rPr>
              <w:t>815.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FEA04" w14:textId="77777777" w:rsidR="00CD7126" w:rsidRDefault="00000000">
            <w:pPr>
              <w:spacing w:after="20"/>
              <w:ind w:left="20"/>
              <w:jc w:val="both"/>
            </w:pPr>
            <w:r>
              <w:rPr>
                <w:color w:val="000000"/>
                <w:sz w:val="20"/>
              </w:rPr>
              <w:t>01403010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51962F" w14:textId="77777777" w:rsidR="00CD7126" w:rsidRDefault="00000000">
            <w:pPr>
              <w:spacing w:after="20"/>
              <w:ind w:left="20"/>
              <w:jc w:val="both"/>
            </w:pPr>
            <w:r>
              <w:rPr>
                <w:color w:val="000000"/>
                <w:sz w:val="20"/>
              </w:rPr>
              <w:t>Выдача лицензии на транспортировку, включая транзитную, ядерных материалов, радиоактивных веществ, радиоизотопных источников ионизирующего излучения, радиоактивных отходов в пределах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FB774B" w14:textId="77777777" w:rsidR="00CD7126" w:rsidRDefault="00000000">
            <w:pPr>
              <w:spacing w:after="20"/>
              <w:ind w:left="20"/>
              <w:jc w:val="both"/>
            </w:pPr>
            <w:r>
              <w:rPr>
                <w:color w:val="000000"/>
                <w:sz w:val="20"/>
              </w:rPr>
              <w:t>Транспортировка радиоактивных веществ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C5981"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27ADC"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25218C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10A1B" w14:textId="77777777" w:rsidR="00CD7126" w:rsidRDefault="00000000">
            <w:pPr>
              <w:spacing w:after="20"/>
              <w:ind w:left="20"/>
              <w:jc w:val="both"/>
            </w:pPr>
            <w:r>
              <w:rPr>
                <w:color w:val="000000"/>
                <w:sz w:val="20"/>
              </w:rPr>
              <w:t>816.</w:t>
            </w:r>
          </w:p>
        </w:tc>
        <w:tc>
          <w:tcPr>
            <w:tcW w:w="1230" w:type="dxa"/>
            <w:vMerge/>
            <w:tcBorders>
              <w:top w:val="nil"/>
              <w:left w:val="single" w:sz="5" w:space="0" w:color="CFCFCF"/>
              <w:bottom w:val="single" w:sz="5" w:space="0" w:color="CFCFCF"/>
              <w:right w:val="single" w:sz="5" w:space="0" w:color="CFCFCF"/>
            </w:tcBorders>
          </w:tcPr>
          <w:p w14:paraId="1B6D763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5BFB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D3BAF" w14:textId="77777777" w:rsidR="00CD7126" w:rsidRDefault="00000000">
            <w:pPr>
              <w:spacing w:after="20"/>
              <w:ind w:left="20"/>
              <w:jc w:val="both"/>
            </w:pPr>
            <w:r>
              <w:rPr>
                <w:color w:val="000000"/>
                <w:sz w:val="20"/>
              </w:rPr>
              <w:t>Транспортировка радиоактивных отходов</w:t>
            </w:r>
          </w:p>
        </w:tc>
        <w:tc>
          <w:tcPr>
            <w:tcW w:w="1230" w:type="dxa"/>
            <w:vMerge/>
            <w:tcBorders>
              <w:top w:val="nil"/>
              <w:left w:val="single" w:sz="5" w:space="0" w:color="CFCFCF"/>
              <w:bottom w:val="single" w:sz="5" w:space="0" w:color="CFCFCF"/>
              <w:right w:val="single" w:sz="5" w:space="0" w:color="CFCFCF"/>
            </w:tcBorders>
          </w:tcPr>
          <w:p w14:paraId="06A7929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AFD23E" w14:textId="77777777" w:rsidR="00CD7126" w:rsidRDefault="00CD7126"/>
        </w:tc>
      </w:tr>
      <w:tr w:rsidR="00CD7126" w14:paraId="2F78D94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174379" w14:textId="77777777" w:rsidR="00CD7126" w:rsidRDefault="00000000">
            <w:pPr>
              <w:spacing w:after="20"/>
              <w:ind w:left="20"/>
              <w:jc w:val="both"/>
            </w:pPr>
            <w:r>
              <w:rPr>
                <w:color w:val="000000"/>
                <w:sz w:val="20"/>
              </w:rPr>
              <w:t>817.</w:t>
            </w:r>
          </w:p>
        </w:tc>
        <w:tc>
          <w:tcPr>
            <w:tcW w:w="1230" w:type="dxa"/>
            <w:vMerge/>
            <w:tcBorders>
              <w:top w:val="nil"/>
              <w:left w:val="single" w:sz="5" w:space="0" w:color="CFCFCF"/>
              <w:bottom w:val="single" w:sz="5" w:space="0" w:color="CFCFCF"/>
              <w:right w:val="single" w:sz="5" w:space="0" w:color="CFCFCF"/>
            </w:tcBorders>
          </w:tcPr>
          <w:p w14:paraId="7E8424F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89FCE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9061B" w14:textId="77777777" w:rsidR="00CD7126" w:rsidRDefault="00000000">
            <w:pPr>
              <w:spacing w:after="20"/>
              <w:ind w:left="20"/>
              <w:jc w:val="both"/>
            </w:pPr>
            <w:r>
              <w:rPr>
                <w:color w:val="000000"/>
                <w:sz w:val="20"/>
              </w:rPr>
              <w:t>Транспортировка радиоизотопных источников ионизирующего излучения</w:t>
            </w:r>
          </w:p>
        </w:tc>
        <w:tc>
          <w:tcPr>
            <w:tcW w:w="1230" w:type="dxa"/>
            <w:vMerge/>
            <w:tcBorders>
              <w:top w:val="nil"/>
              <w:left w:val="single" w:sz="5" w:space="0" w:color="CFCFCF"/>
              <w:bottom w:val="single" w:sz="5" w:space="0" w:color="CFCFCF"/>
              <w:right w:val="single" w:sz="5" w:space="0" w:color="CFCFCF"/>
            </w:tcBorders>
          </w:tcPr>
          <w:p w14:paraId="1B2C3D3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35F15B" w14:textId="77777777" w:rsidR="00CD7126" w:rsidRDefault="00CD7126"/>
        </w:tc>
      </w:tr>
      <w:tr w:rsidR="00CD7126" w14:paraId="172E942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340229" w14:textId="77777777" w:rsidR="00CD7126" w:rsidRDefault="00000000">
            <w:pPr>
              <w:spacing w:after="20"/>
              <w:ind w:left="20"/>
              <w:jc w:val="both"/>
            </w:pPr>
            <w:r>
              <w:rPr>
                <w:color w:val="000000"/>
                <w:sz w:val="20"/>
              </w:rPr>
              <w:t>818.</w:t>
            </w:r>
          </w:p>
        </w:tc>
        <w:tc>
          <w:tcPr>
            <w:tcW w:w="1230" w:type="dxa"/>
            <w:vMerge/>
            <w:tcBorders>
              <w:top w:val="nil"/>
              <w:left w:val="single" w:sz="5" w:space="0" w:color="CFCFCF"/>
              <w:bottom w:val="single" w:sz="5" w:space="0" w:color="CFCFCF"/>
              <w:right w:val="single" w:sz="5" w:space="0" w:color="CFCFCF"/>
            </w:tcBorders>
          </w:tcPr>
          <w:p w14:paraId="4843AD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760C97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EEEFF" w14:textId="77777777" w:rsidR="00CD7126" w:rsidRDefault="00000000">
            <w:pPr>
              <w:spacing w:after="20"/>
              <w:ind w:left="20"/>
              <w:jc w:val="both"/>
            </w:pPr>
            <w:r>
              <w:rPr>
                <w:color w:val="000000"/>
                <w:sz w:val="20"/>
              </w:rPr>
              <w:t>Транспортировка ядерных материалов</w:t>
            </w:r>
          </w:p>
        </w:tc>
        <w:tc>
          <w:tcPr>
            <w:tcW w:w="1230" w:type="dxa"/>
            <w:vMerge/>
            <w:tcBorders>
              <w:top w:val="nil"/>
              <w:left w:val="single" w:sz="5" w:space="0" w:color="CFCFCF"/>
              <w:bottom w:val="single" w:sz="5" w:space="0" w:color="CFCFCF"/>
              <w:right w:val="single" w:sz="5" w:space="0" w:color="CFCFCF"/>
            </w:tcBorders>
          </w:tcPr>
          <w:p w14:paraId="48C368A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92BB78" w14:textId="77777777" w:rsidR="00CD7126" w:rsidRDefault="00CD7126"/>
        </w:tc>
      </w:tr>
      <w:tr w:rsidR="00CD7126" w14:paraId="327D235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77B47" w14:textId="77777777" w:rsidR="00CD7126" w:rsidRDefault="00000000">
            <w:pPr>
              <w:spacing w:after="20"/>
              <w:ind w:left="20"/>
              <w:jc w:val="both"/>
            </w:pPr>
            <w:r>
              <w:rPr>
                <w:color w:val="000000"/>
                <w:sz w:val="20"/>
              </w:rPr>
              <w:t>819.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15970" w14:textId="77777777" w:rsidR="00CD7126" w:rsidRDefault="00000000">
            <w:pPr>
              <w:spacing w:after="20"/>
              <w:ind w:left="20"/>
              <w:jc w:val="both"/>
            </w:pPr>
            <w:r>
              <w:rPr>
                <w:color w:val="000000"/>
                <w:sz w:val="20"/>
              </w:rPr>
              <w:t>01403011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10743" w14:textId="77777777" w:rsidR="00CD7126" w:rsidRDefault="00000000">
            <w:pPr>
              <w:spacing w:after="20"/>
              <w:ind w:left="20"/>
              <w:jc w:val="both"/>
            </w:pPr>
            <w:r>
              <w:rPr>
                <w:color w:val="000000"/>
                <w:sz w:val="20"/>
              </w:rPr>
              <w:t>Выдача лицензии на деятельность на территориях бывших испытательных ядерных полигонов и других территориях, загрязненных в результате проведенных ядерных испытаний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06C8E" w14:textId="77777777" w:rsidR="00CD7126" w:rsidRDefault="00CD7126">
            <w:pPr>
              <w:spacing w:after="20"/>
              <w:ind w:left="20"/>
              <w:jc w:val="both"/>
            </w:pPr>
          </w:p>
          <w:p w14:paraId="2B616DE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C253D1"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66066"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использования атомной энергии" приказ Министра энергетики Республики Казахстан от 1 апреля 2020 года № 123. Зарегистрирован в Реестре государственной регистрации нормативных правовых актов № 20323.</w:t>
            </w:r>
          </w:p>
        </w:tc>
      </w:tr>
      <w:tr w:rsidR="00CD7126" w14:paraId="2A65E1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C184DE" w14:textId="77777777" w:rsidR="00CD7126" w:rsidRDefault="00000000">
            <w:pPr>
              <w:spacing w:after="20"/>
              <w:ind w:left="20"/>
              <w:jc w:val="both"/>
            </w:pPr>
            <w:r>
              <w:rPr>
                <w:color w:val="000000"/>
                <w:sz w:val="20"/>
              </w:rPr>
              <w:t>820.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2FE54" w14:textId="77777777" w:rsidR="00CD7126" w:rsidRDefault="00000000">
            <w:pPr>
              <w:spacing w:after="20"/>
              <w:ind w:left="20"/>
              <w:jc w:val="both"/>
            </w:pPr>
            <w:r>
              <w:rPr>
                <w:color w:val="000000"/>
                <w:sz w:val="20"/>
              </w:rPr>
              <w:t>01403014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B3D9DF" w14:textId="77777777" w:rsidR="00CD7126" w:rsidRDefault="00000000">
            <w:pPr>
              <w:spacing w:after="20"/>
              <w:ind w:left="20"/>
              <w:jc w:val="both"/>
            </w:pPr>
            <w:r>
              <w:rPr>
                <w:color w:val="000000"/>
                <w:sz w:val="20"/>
              </w:rPr>
              <w:t>Выдача лицензии на осуществление деятельности по производству, переработке, приобретению, хранению, реализации, использованию, уничтожению ядов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BA1582" w14:textId="77777777" w:rsidR="00CD7126" w:rsidRDefault="00000000">
            <w:pPr>
              <w:spacing w:after="20"/>
              <w:ind w:left="20"/>
              <w:jc w:val="both"/>
            </w:pPr>
            <w:r>
              <w:rPr>
                <w:color w:val="000000"/>
                <w:sz w:val="20"/>
              </w:rPr>
              <w:t>Приобретение, хранение, реализация ядов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D7D95D"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BACD61"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по производству, переработке, приобретению, хранению, реализации, использованию, уничтожению ядов" приказ Министра индустрии и инфраструктурного развития Республики Казахстан от 8 июля 2020 года № 392. Зарегистрирован в Реестре государственной регистрации нормативных правовых актов № 20949.</w:t>
            </w:r>
          </w:p>
        </w:tc>
      </w:tr>
      <w:tr w:rsidR="00CD7126" w14:paraId="5FA5BF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C3425" w14:textId="77777777" w:rsidR="00CD7126" w:rsidRDefault="00000000">
            <w:pPr>
              <w:spacing w:after="20"/>
              <w:ind w:left="20"/>
              <w:jc w:val="both"/>
            </w:pPr>
            <w:r>
              <w:rPr>
                <w:color w:val="000000"/>
                <w:sz w:val="20"/>
              </w:rPr>
              <w:t>821.</w:t>
            </w:r>
          </w:p>
        </w:tc>
        <w:tc>
          <w:tcPr>
            <w:tcW w:w="1230" w:type="dxa"/>
            <w:vMerge/>
            <w:tcBorders>
              <w:top w:val="nil"/>
              <w:left w:val="single" w:sz="5" w:space="0" w:color="CFCFCF"/>
              <w:bottom w:val="single" w:sz="5" w:space="0" w:color="CFCFCF"/>
              <w:right w:val="single" w:sz="5" w:space="0" w:color="CFCFCF"/>
            </w:tcBorders>
          </w:tcPr>
          <w:p w14:paraId="34E93D2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DB75C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23C1E" w14:textId="77777777" w:rsidR="00CD7126" w:rsidRDefault="00000000">
            <w:pPr>
              <w:spacing w:after="20"/>
              <w:ind w:left="20"/>
              <w:jc w:val="both"/>
            </w:pPr>
            <w:r>
              <w:rPr>
                <w:color w:val="000000"/>
                <w:sz w:val="20"/>
              </w:rPr>
              <w:t>Приобретение, хранение, реализация, использование ядов</w:t>
            </w:r>
          </w:p>
        </w:tc>
        <w:tc>
          <w:tcPr>
            <w:tcW w:w="1230" w:type="dxa"/>
            <w:vMerge/>
            <w:tcBorders>
              <w:top w:val="nil"/>
              <w:left w:val="single" w:sz="5" w:space="0" w:color="CFCFCF"/>
              <w:bottom w:val="single" w:sz="5" w:space="0" w:color="CFCFCF"/>
              <w:right w:val="single" w:sz="5" w:space="0" w:color="CFCFCF"/>
            </w:tcBorders>
          </w:tcPr>
          <w:p w14:paraId="5009293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A7FB093" w14:textId="77777777" w:rsidR="00CD7126" w:rsidRDefault="00CD7126"/>
        </w:tc>
      </w:tr>
      <w:tr w:rsidR="00CD7126" w14:paraId="556C20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86774" w14:textId="77777777" w:rsidR="00CD7126" w:rsidRDefault="00000000">
            <w:pPr>
              <w:spacing w:after="20"/>
              <w:ind w:left="20"/>
              <w:jc w:val="both"/>
            </w:pPr>
            <w:r>
              <w:rPr>
                <w:color w:val="000000"/>
                <w:sz w:val="20"/>
              </w:rPr>
              <w:t>822.</w:t>
            </w:r>
          </w:p>
        </w:tc>
        <w:tc>
          <w:tcPr>
            <w:tcW w:w="1230" w:type="dxa"/>
            <w:vMerge/>
            <w:tcBorders>
              <w:top w:val="nil"/>
              <w:left w:val="single" w:sz="5" w:space="0" w:color="CFCFCF"/>
              <w:bottom w:val="single" w:sz="5" w:space="0" w:color="CFCFCF"/>
              <w:right w:val="single" w:sz="5" w:space="0" w:color="CFCFCF"/>
            </w:tcBorders>
          </w:tcPr>
          <w:p w14:paraId="6165D22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3B727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A217D6" w14:textId="77777777" w:rsidR="00CD7126" w:rsidRDefault="00000000">
            <w:pPr>
              <w:spacing w:after="20"/>
              <w:ind w:left="20"/>
              <w:jc w:val="both"/>
            </w:pPr>
            <w:r>
              <w:rPr>
                <w:color w:val="000000"/>
                <w:sz w:val="20"/>
              </w:rPr>
              <w:t>Производство, переработка, хранение, реализация, уничтожение ядов</w:t>
            </w:r>
          </w:p>
        </w:tc>
        <w:tc>
          <w:tcPr>
            <w:tcW w:w="1230" w:type="dxa"/>
            <w:vMerge/>
            <w:tcBorders>
              <w:top w:val="nil"/>
              <w:left w:val="single" w:sz="5" w:space="0" w:color="CFCFCF"/>
              <w:bottom w:val="single" w:sz="5" w:space="0" w:color="CFCFCF"/>
              <w:right w:val="single" w:sz="5" w:space="0" w:color="CFCFCF"/>
            </w:tcBorders>
          </w:tcPr>
          <w:p w14:paraId="6679752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C91836F" w14:textId="77777777" w:rsidR="00CD7126" w:rsidRDefault="00CD7126"/>
        </w:tc>
      </w:tr>
      <w:tr w:rsidR="00CD7126" w14:paraId="16CFD8C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304C86" w14:textId="77777777" w:rsidR="00CD7126" w:rsidRDefault="00000000">
            <w:pPr>
              <w:spacing w:after="20"/>
              <w:ind w:left="20"/>
              <w:jc w:val="both"/>
            </w:pPr>
            <w:r>
              <w:rPr>
                <w:color w:val="000000"/>
                <w:sz w:val="20"/>
              </w:rPr>
              <w:t>823.</w:t>
            </w:r>
          </w:p>
        </w:tc>
        <w:tc>
          <w:tcPr>
            <w:tcW w:w="1230" w:type="dxa"/>
            <w:vMerge/>
            <w:tcBorders>
              <w:top w:val="nil"/>
              <w:left w:val="single" w:sz="5" w:space="0" w:color="CFCFCF"/>
              <w:bottom w:val="single" w:sz="5" w:space="0" w:color="CFCFCF"/>
              <w:right w:val="single" w:sz="5" w:space="0" w:color="CFCFCF"/>
            </w:tcBorders>
          </w:tcPr>
          <w:p w14:paraId="47F4790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8D5202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E1FC6" w14:textId="77777777" w:rsidR="00CD7126" w:rsidRDefault="00000000">
            <w:pPr>
              <w:spacing w:after="20"/>
              <w:ind w:left="20"/>
              <w:jc w:val="both"/>
            </w:pPr>
            <w:r>
              <w:rPr>
                <w:color w:val="000000"/>
                <w:sz w:val="20"/>
              </w:rPr>
              <w:t>Переоформление в случае реорганизации услугополучателя</w:t>
            </w:r>
          </w:p>
        </w:tc>
        <w:tc>
          <w:tcPr>
            <w:tcW w:w="1230" w:type="dxa"/>
            <w:vMerge/>
            <w:tcBorders>
              <w:top w:val="nil"/>
              <w:left w:val="single" w:sz="5" w:space="0" w:color="CFCFCF"/>
              <w:bottom w:val="single" w:sz="5" w:space="0" w:color="CFCFCF"/>
              <w:right w:val="single" w:sz="5" w:space="0" w:color="CFCFCF"/>
            </w:tcBorders>
          </w:tcPr>
          <w:p w14:paraId="3155D8F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70E361" w14:textId="77777777" w:rsidR="00CD7126" w:rsidRDefault="00CD7126"/>
        </w:tc>
      </w:tr>
      <w:tr w:rsidR="00CD7126" w14:paraId="228B11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D2523" w14:textId="77777777" w:rsidR="00CD7126" w:rsidRDefault="00000000">
            <w:pPr>
              <w:spacing w:after="20"/>
              <w:ind w:left="20"/>
              <w:jc w:val="both"/>
            </w:pPr>
            <w:r>
              <w:rPr>
                <w:color w:val="000000"/>
                <w:sz w:val="20"/>
              </w:rPr>
              <w:t>824.</w:t>
            </w:r>
          </w:p>
        </w:tc>
        <w:tc>
          <w:tcPr>
            <w:tcW w:w="1230" w:type="dxa"/>
            <w:vMerge/>
            <w:tcBorders>
              <w:top w:val="nil"/>
              <w:left w:val="single" w:sz="5" w:space="0" w:color="CFCFCF"/>
              <w:bottom w:val="single" w:sz="5" w:space="0" w:color="CFCFCF"/>
              <w:right w:val="single" w:sz="5" w:space="0" w:color="CFCFCF"/>
            </w:tcBorders>
          </w:tcPr>
          <w:p w14:paraId="7946826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106CA8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517D5"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1EBFF7F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993B77" w14:textId="77777777" w:rsidR="00CD7126" w:rsidRDefault="00CD7126"/>
        </w:tc>
      </w:tr>
      <w:tr w:rsidR="00CD7126" w14:paraId="116A44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2D5FCF" w14:textId="77777777" w:rsidR="00CD7126" w:rsidRDefault="00000000">
            <w:pPr>
              <w:spacing w:after="20"/>
              <w:ind w:left="20"/>
              <w:jc w:val="both"/>
            </w:pPr>
            <w:r>
              <w:rPr>
                <w:color w:val="000000"/>
                <w:sz w:val="20"/>
              </w:rPr>
              <w:t>825.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C15F45" w14:textId="77777777" w:rsidR="00CD7126" w:rsidRDefault="00000000">
            <w:pPr>
              <w:spacing w:after="20"/>
              <w:ind w:left="20"/>
              <w:jc w:val="both"/>
            </w:pPr>
            <w:r>
              <w:rPr>
                <w:color w:val="000000"/>
                <w:sz w:val="20"/>
              </w:rPr>
              <w:t>01403015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09017" w14:textId="77777777" w:rsidR="00CD7126" w:rsidRDefault="00000000">
            <w:pPr>
              <w:spacing w:after="20"/>
              <w:ind w:left="20"/>
              <w:jc w:val="both"/>
            </w:pPr>
            <w:r>
              <w:rPr>
                <w:color w:val="000000"/>
                <w:sz w:val="20"/>
              </w:rPr>
              <w:t>Выдача лицензии на осуществление деятельности по разработке, производству, ремонту, приобретению и реализации боеприпасов, вооружения и военной техники, запасных частей, комплектующих изделий приборов к ним, а также специальных материалов и оборудования для их производства, включая монтаж, наладку, модернизацию, установку, использование, хранение, ремонт и сервисное обслуживание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549AC5" w14:textId="77777777" w:rsidR="00CD7126" w:rsidRDefault="00000000">
            <w:pPr>
              <w:spacing w:after="20"/>
              <w:ind w:left="20"/>
              <w:jc w:val="both"/>
            </w:pPr>
            <w:r>
              <w:rPr>
                <w:color w:val="000000"/>
                <w:sz w:val="20"/>
              </w:rPr>
              <w:t>Приобретение и реализация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25E4B"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83E49"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по разработке, производству, ремонту, приобретению и реализации боеприпасов, вооружения и военной техники, запасных частей, комплектующих изделий приборов к ним, а также специальных материалов и оборудования для их производства, включая монтаж, наладку, модернизацию, установку, использование, хранение, ремонт и сервисное обслуживание" приказ Министра индустрии и инфраструктурного развития Республики Казахстан от 24 апреля 2020 года № 233. Зарегистрирован в Реестре государственной регистрации нормативных правовых актов № 20493.</w:t>
            </w:r>
          </w:p>
        </w:tc>
      </w:tr>
      <w:tr w:rsidR="00CD7126" w14:paraId="77D81C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65F66" w14:textId="77777777" w:rsidR="00CD7126" w:rsidRDefault="00000000">
            <w:pPr>
              <w:spacing w:after="20"/>
              <w:ind w:left="20"/>
              <w:jc w:val="both"/>
            </w:pPr>
            <w:r>
              <w:rPr>
                <w:color w:val="000000"/>
                <w:sz w:val="20"/>
              </w:rPr>
              <w:t>826.</w:t>
            </w:r>
          </w:p>
        </w:tc>
        <w:tc>
          <w:tcPr>
            <w:tcW w:w="1230" w:type="dxa"/>
            <w:vMerge/>
            <w:tcBorders>
              <w:top w:val="nil"/>
              <w:left w:val="single" w:sz="5" w:space="0" w:color="CFCFCF"/>
              <w:bottom w:val="single" w:sz="5" w:space="0" w:color="CFCFCF"/>
              <w:right w:val="single" w:sz="5" w:space="0" w:color="CFCFCF"/>
            </w:tcBorders>
          </w:tcPr>
          <w:p w14:paraId="1F16A04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20F7D9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0D8DF" w14:textId="77777777" w:rsidR="00CD7126" w:rsidRDefault="00000000">
            <w:pPr>
              <w:spacing w:after="20"/>
              <w:ind w:left="20"/>
              <w:jc w:val="both"/>
            </w:pPr>
            <w:r>
              <w:rPr>
                <w:color w:val="000000"/>
                <w:sz w:val="20"/>
              </w:rPr>
              <w:t>Разработка, производство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p>
        </w:tc>
        <w:tc>
          <w:tcPr>
            <w:tcW w:w="1230" w:type="dxa"/>
            <w:vMerge/>
            <w:tcBorders>
              <w:top w:val="nil"/>
              <w:left w:val="single" w:sz="5" w:space="0" w:color="CFCFCF"/>
              <w:bottom w:val="single" w:sz="5" w:space="0" w:color="CFCFCF"/>
              <w:right w:val="single" w:sz="5" w:space="0" w:color="CFCFCF"/>
            </w:tcBorders>
          </w:tcPr>
          <w:p w14:paraId="239CE1D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91C8FB" w14:textId="77777777" w:rsidR="00CD7126" w:rsidRDefault="00CD7126"/>
        </w:tc>
      </w:tr>
      <w:tr w:rsidR="00CD7126" w14:paraId="2F9713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80006" w14:textId="77777777" w:rsidR="00CD7126" w:rsidRDefault="00000000">
            <w:pPr>
              <w:spacing w:after="20"/>
              <w:ind w:left="20"/>
              <w:jc w:val="both"/>
            </w:pPr>
            <w:r>
              <w:rPr>
                <w:color w:val="000000"/>
                <w:sz w:val="20"/>
              </w:rPr>
              <w:t>827.</w:t>
            </w:r>
          </w:p>
        </w:tc>
        <w:tc>
          <w:tcPr>
            <w:tcW w:w="1230" w:type="dxa"/>
            <w:vMerge/>
            <w:tcBorders>
              <w:top w:val="nil"/>
              <w:left w:val="single" w:sz="5" w:space="0" w:color="CFCFCF"/>
              <w:bottom w:val="single" w:sz="5" w:space="0" w:color="CFCFCF"/>
              <w:right w:val="single" w:sz="5" w:space="0" w:color="CFCFCF"/>
            </w:tcBorders>
          </w:tcPr>
          <w:p w14:paraId="05E5CB1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ADBE5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C399E" w14:textId="77777777" w:rsidR="00CD7126" w:rsidRDefault="00000000">
            <w:pPr>
              <w:spacing w:after="20"/>
              <w:ind w:left="20"/>
              <w:jc w:val="both"/>
            </w:pPr>
            <w:r>
              <w:rPr>
                <w:color w:val="000000"/>
                <w:sz w:val="20"/>
              </w:rPr>
              <w:t>Ремонт боеприпасов, вооружения и военной техники, запасных частей, комплектующих изделий и приборов к ним, специальных материалов, оборудования для их производства, включая монтаж, наладку, модернизацию, установку, использование, хранение, ремонт и сервисное обслуживание</w:t>
            </w:r>
          </w:p>
        </w:tc>
        <w:tc>
          <w:tcPr>
            <w:tcW w:w="1230" w:type="dxa"/>
            <w:vMerge/>
            <w:tcBorders>
              <w:top w:val="nil"/>
              <w:left w:val="single" w:sz="5" w:space="0" w:color="CFCFCF"/>
              <w:bottom w:val="single" w:sz="5" w:space="0" w:color="CFCFCF"/>
              <w:right w:val="single" w:sz="5" w:space="0" w:color="CFCFCF"/>
            </w:tcBorders>
          </w:tcPr>
          <w:p w14:paraId="59EB41B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1449864" w14:textId="77777777" w:rsidR="00CD7126" w:rsidRDefault="00CD7126"/>
        </w:tc>
      </w:tr>
      <w:tr w:rsidR="00CD7126" w14:paraId="465DFF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EEF98" w14:textId="77777777" w:rsidR="00CD7126" w:rsidRDefault="00000000">
            <w:pPr>
              <w:spacing w:after="20"/>
              <w:ind w:left="20"/>
              <w:jc w:val="both"/>
            </w:pPr>
            <w:r>
              <w:rPr>
                <w:color w:val="000000"/>
                <w:sz w:val="20"/>
              </w:rPr>
              <w:t>828.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A716F" w14:textId="77777777" w:rsidR="00CD7126" w:rsidRDefault="00000000">
            <w:pPr>
              <w:spacing w:after="20"/>
              <w:ind w:left="20"/>
              <w:jc w:val="both"/>
            </w:pPr>
            <w:r>
              <w:rPr>
                <w:color w:val="000000"/>
                <w:sz w:val="20"/>
              </w:rPr>
              <w:t>01403016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E99A5" w14:textId="77777777" w:rsidR="00CD7126" w:rsidRDefault="00000000">
            <w:pPr>
              <w:spacing w:after="20"/>
              <w:ind w:left="20"/>
              <w:jc w:val="both"/>
            </w:pPr>
            <w:r>
              <w:rPr>
                <w:color w:val="000000"/>
                <w:sz w:val="20"/>
              </w:rPr>
              <w:t>Выдача лицензии на осуществление деятельности по разработке, производству, приобретению, реализации, хранению взрывчатых и пиротехнических (за исключением гражданских) веществ и изделий с их применением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59458E" w14:textId="77777777" w:rsidR="00CD7126" w:rsidRDefault="00000000">
            <w:pPr>
              <w:spacing w:after="20"/>
              <w:ind w:left="20"/>
              <w:jc w:val="both"/>
            </w:pPr>
            <w:r>
              <w:rPr>
                <w:color w:val="000000"/>
                <w:sz w:val="20"/>
              </w:rPr>
              <w:t>Выдача лицензии и (или) приложения к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E20BF" w14:textId="77777777" w:rsidR="00CD7126" w:rsidRDefault="00000000">
            <w:pPr>
              <w:spacing w:after="20"/>
              <w:ind w:left="20"/>
              <w:jc w:val="both"/>
            </w:pPr>
            <w:r>
              <w:rPr>
                <w:color w:val="000000"/>
                <w:sz w:val="20"/>
              </w:rPr>
              <w:t>МЧС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AEFCB"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взрывчатых и пиротехнических (за исключением гражданских) веществ и изделий с их применением и о внесении изменений в приказ Министра по инвестициям и развитию Республики Казахстан от 30 декабря 2014 года № 350 "Об утверждении Правил выдачи разрешения на производство взрывных работ" приказ Министра индустрии и инфраструктурного развития Республики Казахстан от 27 апреля 2020 года № 234. Зарегистрирован в Министерстве юстиции Республики Казахстан 4 мая 2020 года № 20561.</w:t>
            </w:r>
          </w:p>
        </w:tc>
      </w:tr>
      <w:tr w:rsidR="00CD7126" w14:paraId="5F8C2BB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166FE1" w14:textId="77777777" w:rsidR="00CD7126" w:rsidRDefault="00000000">
            <w:pPr>
              <w:spacing w:after="20"/>
              <w:ind w:left="20"/>
              <w:jc w:val="both"/>
            </w:pPr>
            <w:r>
              <w:rPr>
                <w:color w:val="000000"/>
                <w:sz w:val="20"/>
              </w:rPr>
              <w:t>829.</w:t>
            </w:r>
          </w:p>
        </w:tc>
        <w:tc>
          <w:tcPr>
            <w:tcW w:w="1230" w:type="dxa"/>
            <w:vMerge/>
            <w:tcBorders>
              <w:top w:val="nil"/>
              <w:left w:val="single" w:sz="5" w:space="0" w:color="CFCFCF"/>
              <w:bottom w:val="single" w:sz="5" w:space="0" w:color="CFCFCF"/>
              <w:right w:val="single" w:sz="5" w:space="0" w:color="CFCFCF"/>
            </w:tcBorders>
          </w:tcPr>
          <w:p w14:paraId="3ACEC99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A1901F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6E6071" w14:textId="77777777" w:rsidR="00CD7126" w:rsidRDefault="00000000">
            <w:pPr>
              <w:spacing w:after="20"/>
              <w:ind w:left="20"/>
              <w:jc w:val="both"/>
            </w:pPr>
            <w:r>
              <w:rPr>
                <w:color w:val="000000"/>
                <w:sz w:val="20"/>
              </w:rPr>
              <w:t>Переоформление лицензии и (или) приложения к лицензии</w:t>
            </w:r>
          </w:p>
        </w:tc>
        <w:tc>
          <w:tcPr>
            <w:tcW w:w="1230" w:type="dxa"/>
            <w:vMerge/>
            <w:tcBorders>
              <w:top w:val="nil"/>
              <w:left w:val="single" w:sz="5" w:space="0" w:color="CFCFCF"/>
              <w:bottom w:val="single" w:sz="5" w:space="0" w:color="CFCFCF"/>
              <w:right w:val="single" w:sz="5" w:space="0" w:color="CFCFCF"/>
            </w:tcBorders>
          </w:tcPr>
          <w:p w14:paraId="5176897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B859AB0" w14:textId="77777777" w:rsidR="00CD7126" w:rsidRDefault="00CD7126"/>
        </w:tc>
      </w:tr>
      <w:tr w:rsidR="00CD7126" w14:paraId="6CAED1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56319" w14:textId="77777777" w:rsidR="00CD7126" w:rsidRDefault="00000000">
            <w:pPr>
              <w:spacing w:after="20"/>
              <w:ind w:left="20"/>
              <w:jc w:val="both"/>
            </w:pPr>
            <w:r>
              <w:rPr>
                <w:color w:val="000000"/>
                <w:sz w:val="20"/>
              </w:rPr>
              <w:t>830.</w:t>
            </w:r>
          </w:p>
        </w:tc>
        <w:tc>
          <w:tcPr>
            <w:tcW w:w="1230" w:type="dxa"/>
            <w:vMerge/>
            <w:tcBorders>
              <w:top w:val="nil"/>
              <w:left w:val="single" w:sz="5" w:space="0" w:color="CFCFCF"/>
              <w:bottom w:val="single" w:sz="5" w:space="0" w:color="CFCFCF"/>
              <w:right w:val="single" w:sz="5" w:space="0" w:color="CFCFCF"/>
            </w:tcBorders>
          </w:tcPr>
          <w:p w14:paraId="75676D3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BD63E4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045DF" w14:textId="77777777" w:rsidR="00CD7126" w:rsidRDefault="00000000">
            <w:pPr>
              <w:spacing w:after="20"/>
              <w:ind w:left="20"/>
              <w:jc w:val="both"/>
            </w:pPr>
            <w:r>
              <w:rPr>
                <w:color w:val="000000"/>
                <w:sz w:val="20"/>
              </w:rPr>
              <w:t>Переоформление лицензии и (или) приложения к лицензии в случае реорганизации услугополучателя в форме выделения или разделения</w:t>
            </w:r>
          </w:p>
        </w:tc>
        <w:tc>
          <w:tcPr>
            <w:tcW w:w="1230" w:type="dxa"/>
            <w:vMerge/>
            <w:tcBorders>
              <w:top w:val="nil"/>
              <w:left w:val="single" w:sz="5" w:space="0" w:color="CFCFCF"/>
              <w:bottom w:val="single" w:sz="5" w:space="0" w:color="CFCFCF"/>
              <w:right w:val="single" w:sz="5" w:space="0" w:color="CFCFCF"/>
            </w:tcBorders>
          </w:tcPr>
          <w:p w14:paraId="42253D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9A9A86B" w14:textId="77777777" w:rsidR="00CD7126" w:rsidRDefault="00CD7126"/>
        </w:tc>
      </w:tr>
      <w:tr w:rsidR="00CD7126" w14:paraId="761D2A9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52627" w14:textId="77777777" w:rsidR="00CD7126" w:rsidRDefault="00000000">
            <w:pPr>
              <w:spacing w:after="20"/>
              <w:ind w:left="20"/>
              <w:jc w:val="both"/>
            </w:pPr>
            <w:r>
              <w:rPr>
                <w:color w:val="000000"/>
                <w:sz w:val="20"/>
              </w:rPr>
              <w:t>831.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E5535A" w14:textId="77777777" w:rsidR="00CD7126" w:rsidRDefault="00000000">
            <w:pPr>
              <w:spacing w:after="20"/>
              <w:ind w:left="20"/>
              <w:jc w:val="both"/>
            </w:pPr>
            <w:r>
              <w:rPr>
                <w:color w:val="000000"/>
                <w:sz w:val="20"/>
              </w:rPr>
              <w:t>01403017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BB6B7A" w14:textId="77777777" w:rsidR="00CD7126" w:rsidRDefault="00000000">
            <w:pPr>
              <w:spacing w:after="20"/>
              <w:ind w:left="20"/>
              <w:jc w:val="both"/>
            </w:pPr>
            <w:r>
              <w:rPr>
                <w:color w:val="000000"/>
                <w:sz w:val="20"/>
              </w:rPr>
              <w:t>Выдача лицензии на осуществление деятельности по ликвидации посредством уничтожения, утилизации, захоронения и переработке высвобождаемых боеприпасов, вооружений, военной техники, специальных средств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7019D" w14:textId="77777777" w:rsidR="00CD7126" w:rsidRDefault="00000000">
            <w:pPr>
              <w:spacing w:after="20"/>
              <w:ind w:left="20"/>
              <w:jc w:val="both"/>
            </w:pPr>
            <w:r>
              <w:rPr>
                <w:color w:val="000000"/>
                <w:sz w:val="20"/>
              </w:rPr>
              <w:t>Ликвидация посредством уничтожения, утилизации, захоронения и переработка высвобождаемых боеприпасов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592CB"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D3668"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по ликвидации посредством уничтожения, утилизации, захоронения и переработке высвобождаемых боеприпасов, вооружений, военной техники, специальных средств" приказ исполняющего обязанности Министра индустрии и инфраструктурного развития Республики Казахстан от 13 апреля 2020 года № 197. Зарегистрирован в Реестре государственной регистрации нормативных правовых актов № 20414</w:t>
            </w:r>
          </w:p>
        </w:tc>
      </w:tr>
      <w:tr w:rsidR="00CD7126" w14:paraId="05E129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F8CC88" w14:textId="77777777" w:rsidR="00CD7126" w:rsidRDefault="00000000">
            <w:pPr>
              <w:spacing w:after="20"/>
              <w:ind w:left="20"/>
              <w:jc w:val="both"/>
            </w:pPr>
            <w:r>
              <w:rPr>
                <w:color w:val="000000"/>
                <w:sz w:val="20"/>
              </w:rPr>
              <w:t>832.</w:t>
            </w:r>
          </w:p>
        </w:tc>
        <w:tc>
          <w:tcPr>
            <w:tcW w:w="1230" w:type="dxa"/>
            <w:vMerge/>
            <w:tcBorders>
              <w:top w:val="nil"/>
              <w:left w:val="single" w:sz="5" w:space="0" w:color="CFCFCF"/>
              <w:bottom w:val="single" w:sz="5" w:space="0" w:color="CFCFCF"/>
              <w:right w:val="single" w:sz="5" w:space="0" w:color="CFCFCF"/>
            </w:tcBorders>
          </w:tcPr>
          <w:p w14:paraId="7ECB753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E5CA9D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EC04C1" w14:textId="77777777" w:rsidR="00CD7126" w:rsidRDefault="00000000">
            <w:pPr>
              <w:spacing w:after="20"/>
              <w:ind w:left="20"/>
              <w:jc w:val="both"/>
            </w:pPr>
            <w:r>
              <w:rPr>
                <w:color w:val="000000"/>
                <w:sz w:val="20"/>
              </w:rPr>
              <w:t>Ликвидация посредством уничтожения, утилизации, захоронения и переработка высвобождаемых вооружений, военной техники, специальных средств</w:t>
            </w:r>
          </w:p>
        </w:tc>
        <w:tc>
          <w:tcPr>
            <w:tcW w:w="1230" w:type="dxa"/>
            <w:vMerge/>
            <w:tcBorders>
              <w:top w:val="nil"/>
              <w:left w:val="single" w:sz="5" w:space="0" w:color="CFCFCF"/>
              <w:bottom w:val="single" w:sz="5" w:space="0" w:color="CFCFCF"/>
              <w:right w:val="single" w:sz="5" w:space="0" w:color="CFCFCF"/>
            </w:tcBorders>
          </w:tcPr>
          <w:p w14:paraId="307F38A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BAE3983" w14:textId="77777777" w:rsidR="00CD7126" w:rsidRDefault="00CD7126"/>
        </w:tc>
      </w:tr>
      <w:tr w:rsidR="00CD7126" w14:paraId="4D89ECB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FAA9EC" w14:textId="77777777" w:rsidR="00CD7126" w:rsidRDefault="00000000">
            <w:pPr>
              <w:spacing w:after="20"/>
              <w:ind w:left="20"/>
              <w:jc w:val="both"/>
            </w:pPr>
            <w:r>
              <w:rPr>
                <w:color w:val="000000"/>
                <w:sz w:val="20"/>
              </w:rPr>
              <w:t>833.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57DA2" w14:textId="77777777" w:rsidR="00CD7126" w:rsidRDefault="00000000">
            <w:pPr>
              <w:spacing w:after="20"/>
              <w:ind w:left="20"/>
              <w:jc w:val="both"/>
            </w:pPr>
            <w:r>
              <w:rPr>
                <w:color w:val="000000"/>
                <w:sz w:val="20"/>
              </w:rPr>
              <w:t>01403018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15A7D" w14:textId="77777777" w:rsidR="00CD7126" w:rsidRDefault="00000000">
            <w:pPr>
              <w:spacing w:after="20"/>
              <w:ind w:left="20"/>
              <w:jc w:val="both"/>
            </w:pPr>
            <w:r>
              <w:rPr>
                <w:color w:val="000000"/>
                <w:sz w:val="20"/>
              </w:rPr>
              <w:t>Выдача лицензии на импорт и (или) экспорт отдельных видов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B92E73" w14:textId="77777777" w:rsidR="00CD7126" w:rsidRDefault="00000000">
            <w:pPr>
              <w:spacing w:after="20"/>
              <w:ind w:left="20"/>
              <w:jc w:val="both"/>
            </w:pPr>
            <w:r>
              <w:rPr>
                <w:color w:val="000000"/>
                <w:sz w:val="20"/>
              </w:rPr>
              <w:t>Выдаче лицензии на экспорт</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37BEBB"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9CD45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торговой деятельности" приказ Министра торговли и интеграции Республики Казахстан от 16 марта 2020 года № 51-НҚ. Зарегистрирован в Реестре государственной регистрации нормативных правовых актов № 20135.</w:t>
            </w:r>
          </w:p>
        </w:tc>
      </w:tr>
      <w:tr w:rsidR="00CD7126" w14:paraId="7BDF2F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BC2D0" w14:textId="77777777" w:rsidR="00CD7126" w:rsidRDefault="00000000">
            <w:pPr>
              <w:spacing w:after="20"/>
              <w:ind w:left="20"/>
              <w:jc w:val="both"/>
            </w:pPr>
            <w:r>
              <w:rPr>
                <w:color w:val="000000"/>
                <w:sz w:val="20"/>
              </w:rPr>
              <w:t>834.</w:t>
            </w:r>
          </w:p>
        </w:tc>
        <w:tc>
          <w:tcPr>
            <w:tcW w:w="1230" w:type="dxa"/>
            <w:vMerge/>
            <w:tcBorders>
              <w:top w:val="nil"/>
              <w:left w:val="single" w:sz="5" w:space="0" w:color="CFCFCF"/>
              <w:bottom w:val="single" w:sz="5" w:space="0" w:color="CFCFCF"/>
              <w:right w:val="single" w:sz="5" w:space="0" w:color="CFCFCF"/>
            </w:tcBorders>
          </w:tcPr>
          <w:p w14:paraId="587D693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E3A8A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B301D" w14:textId="77777777" w:rsidR="00CD7126" w:rsidRDefault="00000000">
            <w:pPr>
              <w:spacing w:after="20"/>
              <w:ind w:left="20"/>
              <w:jc w:val="both"/>
            </w:pPr>
            <w:r>
              <w:rPr>
                <w:color w:val="000000"/>
                <w:sz w:val="20"/>
              </w:rPr>
              <w:t>Выдаче лицензии на импорт</w:t>
            </w:r>
          </w:p>
        </w:tc>
        <w:tc>
          <w:tcPr>
            <w:tcW w:w="1230" w:type="dxa"/>
            <w:vMerge/>
            <w:tcBorders>
              <w:top w:val="nil"/>
              <w:left w:val="single" w:sz="5" w:space="0" w:color="CFCFCF"/>
              <w:bottom w:val="single" w:sz="5" w:space="0" w:color="CFCFCF"/>
              <w:right w:val="single" w:sz="5" w:space="0" w:color="CFCFCF"/>
            </w:tcBorders>
          </w:tcPr>
          <w:p w14:paraId="21D1749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B72BD90" w14:textId="77777777" w:rsidR="00CD7126" w:rsidRDefault="00CD7126"/>
        </w:tc>
      </w:tr>
      <w:tr w:rsidR="00CD7126" w14:paraId="6340C42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CFBBC" w14:textId="77777777" w:rsidR="00CD7126" w:rsidRDefault="00000000">
            <w:pPr>
              <w:spacing w:after="20"/>
              <w:ind w:left="20"/>
              <w:jc w:val="both"/>
            </w:pPr>
            <w:r>
              <w:rPr>
                <w:color w:val="000000"/>
                <w:sz w:val="20"/>
              </w:rPr>
              <w:t>835.</w:t>
            </w:r>
          </w:p>
        </w:tc>
        <w:tc>
          <w:tcPr>
            <w:tcW w:w="1230" w:type="dxa"/>
            <w:vMerge/>
            <w:tcBorders>
              <w:top w:val="nil"/>
              <w:left w:val="single" w:sz="5" w:space="0" w:color="CFCFCF"/>
              <w:bottom w:val="single" w:sz="5" w:space="0" w:color="CFCFCF"/>
              <w:right w:val="single" w:sz="5" w:space="0" w:color="CFCFCF"/>
            </w:tcBorders>
          </w:tcPr>
          <w:p w14:paraId="3EF2386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D6BCBB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24F8B" w14:textId="77777777" w:rsidR="00CD7126" w:rsidRDefault="00000000">
            <w:pPr>
              <w:spacing w:after="20"/>
              <w:ind w:left="20"/>
              <w:jc w:val="both"/>
            </w:pPr>
            <w:r>
              <w:rPr>
                <w:color w:val="000000"/>
                <w:sz w:val="20"/>
              </w:rPr>
              <w:t>Выдаче лицензии на экспорт или импорт специальных технических средств, предназначенных для негласного получения информации или шифровальных (криптографических) средств</w:t>
            </w:r>
          </w:p>
        </w:tc>
        <w:tc>
          <w:tcPr>
            <w:tcW w:w="1230" w:type="dxa"/>
            <w:vMerge/>
            <w:tcBorders>
              <w:top w:val="nil"/>
              <w:left w:val="single" w:sz="5" w:space="0" w:color="CFCFCF"/>
              <w:bottom w:val="single" w:sz="5" w:space="0" w:color="CFCFCF"/>
              <w:right w:val="single" w:sz="5" w:space="0" w:color="CFCFCF"/>
            </w:tcBorders>
          </w:tcPr>
          <w:p w14:paraId="4B62664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8FAA962" w14:textId="77777777" w:rsidR="00CD7126" w:rsidRDefault="00CD7126"/>
        </w:tc>
      </w:tr>
      <w:tr w:rsidR="00CD7126" w14:paraId="0AAECB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2FFAA" w14:textId="77777777" w:rsidR="00CD7126" w:rsidRDefault="00000000">
            <w:pPr>
              <w:spacing w:after="20"/>
              <w:ind w:left="20"/>
              <w:jc w:val="both"/>
            </w:pPr>
            <w:r>
              <w:rPr>
                <w:color w:val="000000"/>
                <w:sz w:val="20"/>
              </w:rPr>
              <w:t>836.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06E643" w14:textId="77777777" w:rsidR="00CD7126" w:rsidRDefault="00000000">
            <w:pPr>
              <w:spacing w:after="20"/>
              <w:ind w:left="20"/>
              <w:jc w:val="both"/>
            </w:pPr>
            <w:r>
              <w:rPr>
                <w:color w:val="000000"/>
                <w:sz w:val="20"/>
              </w:rPr>
              <w:t>01403019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BC7973" w14:textId="77777777" w:rsidR="00CD7126" w:rsidRDefault="00000000">
            <w:pPr>
              <w:spacing w:after="20"/>
              <w:ind w:left="20"/>
              <w:jc w:val="both"/>
            </w:pPr>
            <w:r>
              <w:rPr>
                <w:color w:val="000000"/>
                <w:sz w:val="20"/>
              </w:rPr>
              <w:t>Выдача лицензии на экспорт и импорт специфических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BF3D6" w14:textId="77777777" w:rsidR="00CD7126" w:rsidRDefault="00000000">
            <w:pPr>
              <w:spacing w:after="20"/>
              <w:ind w:left="20"/>
              <w:jc w:val="both"/>
            </w:pPr>
            <w:r>
              <w:rPr>
                <w:color w:val="000000"/>
                <w:sz w:val="20"/>
              </w:rPr>
              <w:t>Импорт специфических товаров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64863"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3CA2A" w14:textId="77777777" w:rsidR="00CD7126" w:rsidRDefault="00CD7126">
            <w:pPr>
              <w:spacing w:after="20"/>
              <w:ind w:left="20"/>
              <w:jc w:val="both"/>
            </w:pPr>
          </w:p>
          <w:p w14:paraId="7ACFA30B" w14:textId="77777777" w:rsidR="00CD7126" w:rsidRDefault="00CD7126">
            <w:pPr>
              <w:spacing w:after="20"/>
              <w:ind w:left="20"/>
              <w:jc w:val="both"/>
            </w:pPr>
          </w:p>
        </w:tc>
      </w:tr>
      <w:tr w:rsidR="00CD7126" w14:paraId="4AEE14A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C25DCB" w14:textId="77777777" w:rsidR="00CD7126" w:rsidRDefault="00000000">
            <w:pPr>
              <w:spacing w:after="20"/>
              <w:ind w:left="20"/>
              <w:jc w:val="both"/>
            </w:pPr>
            <w:r>
              <w:rPr>
                <w:color w:val="000000"/>
                <w:sz w:val="20"/>
              </w:rPr>
              <w:t>837.</w:t>
            </w:r>
          </w:p>
        </w:tc>
        <w:tc>
          <w:tcPr>
            <w:tcW w:w="1230" w:type="dxa"/>
            <w:vMerge/>
            <w:tcBorders>
              <w:top w:val="nil"/>
              <w:left w:val="single" w:sz="5" w:space="0" w:color="CFCFCF"/>
              <w:bottom w:val="single" w:sz="5" w:space="0" w:color="CFCFCF"/>
              <w:right w:val="single" w:sz="5" w:space="0" w:color="CFCFCF"/>
            </w:tcBorders>
          </w:tcPr>
          <w:p w14:paraId="319522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15CDFC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1EF33" w14:textId="77777777" w:rsidR="00CD7126" w:rsidRDefault="00000000">
            <w:pPr>
              <w:spacing w:after="20"/>
              <w:ind w:left="20"/>
              <w:jc w:val="both"/>
            </w:pPr>
            <w:r>
              <w:rPr>
                <w:color w:val="000000"/>
                <w:sz w:val="20"/>
              </w:rPr>
              <w:t>Экспорт специфических товаров</w:t>
            </w:r>
          </w:p>
        </w:tc>
        <w:tc>
          <w:tcPr>
            <w:tcW w:w="1230" w:type="dxa"/>
            <w:vMerge/>
            <w:tcBorders>
              <w:top w:val="nil"/>
              <w:left w:val="single" w:sz="5" w:space="0" w:color="CFCFCF"/>
              <w:bottom w:val="single" w:sz="5" w:space="0" w:color="CFCFCF"/>
              <w:right w:val="single" w:sz="5" w:space="0" w:color="CFCFCF"/>
            </w:tcBorders>
          </w:tcPr>
          <w:p w14:paraId="1C422E7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1FCD116" w14:textId="77777777" w:rsidR="00CD7126" w:rsidRDefault="00CD7126"/>
        </w:tc>
      </w:tr>
      <w:tr w:rsidR="00CD7126" w14:paraId="084569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A43F3" w14:textId="77777777" w:rsidR="00CD7126" w:rsidRDefault="00000000">
            <w:pPr>
              <w:spacing w:after="20"/>
              <w:ind w:left="20"/>
              <w:jc w:val="both"/>
            </w:pPr>
            <w:r>
              <w:rPr>
                <w:color w:val="000000"/>
                <w:sz w:val="20"/>
              </w:rPr>
              <w:t>838.</w:t>
            </w:r>
          </w:p>
        </w:tc>
        <w:tc>
          <w:tcPr>
            <w:tcW w:w="1230" w:type="dxa"/>
            <w:vMerge/>
            <w:tcBorders>
              <w:top w:val="nil"/>
              <w:left w:val="single" w:sz="5" w:space="0" w:color="CFCFCF"/>
              <w:bottom w:val="single" w:sz="5" w:space="0" w:color="CFCFCF"/>
              <w:right w:val="single" w:sz="5" w:space="0" w:color="CFCFCF"/>
            </w:tcBorders>
          </w:tcPr>
          <w:p w14:paraId="7B2D847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4086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799272" w14:textId="77777777" w:rsidR="00CD7126" w:rsidRDefault="00000000">
            <w:pPr>
              <w:spacing w:after="20"/>
              <w:ind w:left="20"/>
              <w:jc w:val="both"/>
            </w:pPr>
            <w:r>
              <w:rPr>
                <w:color w:val="000000"/>
                <w:sz w:val="20"/>
              </w:rPr>
              <w:t>Общая лицензия на экспорт товаров двойного назначения или товаров, контролируемых для обеспечения национальной безопасности Республики Казахстан</w:t>
            </w:r>
          </w:p>
        </w:tc>
        <w:tc>
          <w:tcPr>
            <w:tcW w:w="1230" w:type="dxa"/>
            <w:vMerge/>
            <w:tcBorders>
              <w:top w:val="nil"/>
              <w:left w:val="single" w:sz="5" w:space="0" w:color="CFCFCF"/>
              <w:bottom w:val="single" w:sz="5" w:space="0" w:color="CFCFCF"/>
              <w:right w:val="single" w:sz="5" w:space="0" w:color="CFCFCF"/>
            </w:tcBorders>
          </w:tcPr>
          <w:p w14:paraId="3CF415F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AFAF2E6" w14:textId="77777777" w:rsidR="00CD7126" w:rsidRDefault="00CD7126"/>
        </w:tc>
      </w:tr>
      <w:tr w:rsidR="00CD7126" w14:paraId="2B0556A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7B375" w14:textId="77777777" w:rsidR="00CD7126" w:rsidRDefault="00000000">
            <w:pPr>
              <w:spacing w:after="20"/>
              <w:ind w:left="20"/>
              <w:jc w:val="both"/>
            </w:pPr>
            <w:r>
              <w:rPr>
                <w:color w:val="000000"/>
                <w:sz w:val="20"/>
              </w:rPr>
              <w:t>839.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C8A3C" w14:textId="77777777" w:rsidR="00CD7126" w:rsidRDefault="00000000">
            <w:pPr>
              <w:spacing w:after="20"/>
              <w:ind w:left="20"/>
              <w:jc w:val="both"/>
            </w:pPr>
            <w:r>
              <w:rPr>
                <w:color w:val="000000"/>
                <w:sz w:val="20"/>
              </w:rPr>
              <w:t>01403021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400DDE" w14:textId="77777777" w:rsidR="00CD7126" w:rsidRDefault="00000000">
            <w:pPr>
              <w:spacing w:after="20"/>
              <w:ind w:left="20"/>
              <w:jc w:val="both"/>
            </w:pPr>
            <w:r>
              <w:rPr>
                <w:color w:val="000000"/>
                <w:sz w:val="20"/>
              </w:rPr>
              <w:t>Выдача разрешения на экстерриториальный реэкспорт специфических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60D0F8" w14:textId="77777777" w:rsidR="00CD7126" w:rsidRDefault="00CD7126">
            <w:pPr>
              <w:spacing w:after="20"/>
              <w:ind w:left="20"/>
              <w:jc w:val="both"/>
            </w:pPr>
          </w:p>
          <w:p w14:paraId="7D3D935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A0A88"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82D78D" w14:textId="77777777" w:rsidR="00CD7126" w:rsidRDefault="00CD7126">
            <w:pPr>
              <w:spacing w:after="20"/>
              <w:ind w:left="20"/>
              <w:jc w:val="both"/>
            </w:pPr>
          </w:p>
          <w:p w14:paraId="6B941563" w14:textId="77777777" w:rsidR="00CD7126" w:rsidRDefault="00CD7126">
            <w:pPr>
              <w:spacing w:after="20"/>
              <w:ind w:left="20"/>
              <w:jc w:val="both"/>
            </w:pPr>
          </w:p>
        </w:tc>
      </w:tr>
      <w:tr w:rsidR="00CD7126" w14:paraId="402CEE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D9F680" w14:textId="77777777" w:rsidR="00CD7126" w:rsidRDefault="00000000">
            <w:pPr>
              <w:spacing w:after="20"/>
              <w:ind w:left="20"/>
              <w:jc w:val="both"/>
            </w:pPr>
            <w:r>
              <w:rPr>
                <w:color w:val="000000"/>
                <w:sz w:val="20"/>
              </w:rPr>
              <w:t>840.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237F5" w14:textId="77777777" w:rsidR="00CD7126" w:rsidRDefault="00000000">
            <w:pPr>
              <w:spacing w:after="20"/>
              <w:ind w:left="20"/>
              <w:jc w:val="both"/>
            </w:pPr>
            <w:r>
              <w:rPr>
                <w:color w:val="000000"/>
                <w:sz w:val="20"/>
              </w:rPr>
              <w:t>01403021-1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B99955" w14:textId="77777777" w:rsidR="00CD7126" w:rsidRDefault="00000000">
            <w:pPr>
              <w:spacing w:after="20"/>
              <w:ind w:left="20"/>
              <w:jc w:val="both"/>
            </w:pPr>
            <w:r>
              <w:rPr>
                <w:color w:val="000000"/>
                <w:sz w:val="20"/>
              </w:rPr>
              <w:t>Выдача разрешений на оказание экстерриториальных посреднических услуг или технической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3C17F0" w14:textId="77777777" w:rsidR="00CD7126" w:rsidRDefault="00000000">
            <w:pPr>
              <w:spacing w:after="20"/>
              <w:ind w:left="20"/>
              <w:jc w:val="both"/>
            </w:pPr>
            <w:r>
              <w:rPr>
                <w:color w:val="000000"/>
                <w:sz w:val="20"/>
              </w:rPr>
              <w:t>Выдача разрешений на оказание экстерриториальных посреднических услуг</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F25A8"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48536" w14:textId="77777777" w:rsidR="00CD7126" w:rsidRDefault="00CD7126">
            <w:pPr>
              <w:spacing w:after="20"/>
              <w:ind w:left="20"/>
              <w:jc w:val="both"/>
            </w:pPr>
          </w:p>
          <w:p w14:paraId="477720AA" w14:textId="77777777" w:rsidR="00CD7126" w:rsidRDefault="00CD7126">
            <w:pPr>
              <w:spacing w:after="20"/>
              <w:ind w:left="20"/>
              <w:jc w:val="both"/>
            </w:pPr>
          </w:p>
        </w:tc>
      </w:tr>
      <w:tr w:rsidR="00CD7126" w14:paraId="5A2831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C68F0D" w14:textId="77777777" w:rsidR="00CD7126" w:rsidRDefault="00000000">
            <w:pPr>
              <w:spacing w:after="20"/>
              <w:ind w:left="20"/>
              <w:jc w:val="both"/>
            </w:pPr>
            <w:r>
              <w:rPr>
                <w:color w:val="000000"/>
                <w:sz w:val="20"/>
              </w:rPr>
              <w:t>841.</w:t>
            </w:r>
          </w:p>
        </w:tc>
        <w:tc>
          <w:tcPr>
            <w:tcW w:w="1230" w:type="dxa"/>
            <w:vMerge/>
            <w:tcBorders>
              <w:top w:val="nil"/>
              <w:left w:val="single" w:sz="5" w:space="0" w:color="CFCFCF"/>
              <w:bottom w:val="single" w:sz="5" w:space="0" w:color="CFCFCF"/>
              <w:right w:val="single" w:sz="5" w:space="0" w:color="CFCFCF"/>
            </w:tcBorders>
          </w:tcPr>
          <w:p w14:paraId="5A6AA47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3337C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08883" w14:textId="77777777" w:rsidR="00CD7126" w:rsidRDefault="00000000">
            <w:pPr>
              <w:spacing w:after="20"/>
              <w:ind w:left="20"/>
              <w:jc w:val="both"/>
            </w:pPr>
            <w:r>
              <w:rPr>
                <w:color w:val="000000"/>
                <w:sz w:val="20"/>
              </w:rPr>
              <w:t>Выдача разрешений на оказание технической помощи</w:t>
            </w:r>
          </w:p>
        </w:tc>
        <w:tc>
          <w:tcPr>
            <w:tcW w:w="1230" w:type="dxa"/>
            <w:vMerge/>
            <w:tcBorders>
              <w:top w:val="nil"/>
              <w:left w:val="single" w:sz="5" w:space="0" w:color="CFCFCF"/>
              <w:bottom w:val="single" w:sz="5" w:space="0" w:color="CFCFCF"/>
              <w:right w:val="single" w:sz="5" w:space="0" w:color="CFCFCF"/>
            </w:tcBorders>
          </w:tcPr>
          <w:p w14:paraId="79B2100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F1D17D6" w14:textId="77777777" w:rsidR="00CD7126" w:rsidRDefault="00CD7126"/>
        </w:tc>
      </w:tr>
      <w:tr w:rsidR="00CD7126" w14:paraId="601668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ECB90C" w14:textId="77777777" w:rsidR="00CD7126" w:rsidRDefault="00000000">
            <w:pPr>
              <w:spacing w:after="20"/>
              <w:ind w:left="20"/>
              <w:jc w:val="both"/>
            </w:pPr>
            <w:r>
              <w:rPr>
                <w:color w:val="000000"/>
                <w:sz w:val="20"/>
              </w:rPr>
              <w:t>842.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3D859" w14:textId="77777777" w:rsidR="00CD7126" w:rsidRDefault="00000000">
            <w:pPr>
              <w:spacing w:after="20"/>
              <w:ind w:left="20"/>
              <w:jc w:val="both"/>
            </w:pPr>
            <w:r>
              <w:rPr>
                <w:color w:val="000000"/>
                <w:sz w:val="20"/>
              </w:rPr>
              <w:t>01403021-2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0FCA1E" w14:textId="77777777" w:rsidR="00CD7126" w:rsidRDefault="00000000">
            <w:pPr>
              <w:spacing w:after="20"/>
              <w:ind w:left="20"/>
              <w:jc w:val="both"/>
            </w:pPr>
            <w:r>
              <w:rPr>
                <w:color w:val="000000"/>
                <w:sz w:val="20"/>
              </w:rPr>
              <w:t>Выдача разрешения на передачу третьим лицам на территории Республики Казахстан импортированных специфических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99713" w14:textId="77777777" w:rsidR="00CD7126" w:rsidRDefault="00CD7126">
            <w:pPr>
              <w:spacing w:after="20"/>
              <w:ind w:left="20"/>
              <w:jc w:val="both"/>
            </w:pPr>
          </w:p>
          <w:p w14:paraId="43B573E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BE75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5E112" w14:textId="77777777" w:rsidR="00CD7126" w:rsidRDefault="00CD7126">
            <w:pPr>
              <w:spacing w:after="20"/>
              <w:ind w:left="20"/>
              <w:jc w:val="both"/>
            </w:pPr>
          </w:p>
          <w:p w14:paraId="07A856CB" w14:textId="77777777" w:rsidR="00CD7126" w:rsidRDefault="00CD7126">
            <w:pPr>
              <w:spacing w:after="20"/>
              <w:ind w:left="20"/>
              <w:jc w:val="both"/>
            </w:pPr>
          </w:p>
        </w:tc>
      </w:tr>
      <w:tr w:rsidR="00CD7126" w14:paraId="3276BA2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BDD176" w14:textId="77777777" w:rsidR="00CD7126" w:rsidRDefault="00000000">
            <w:pPr>
              <w:spacing w:after="20"/>
              <w:ind w:left="20"/>
              <w:jc w:val="both"/>
            </w:pPr>
            <w:r>
              <w:rPr>
                <w:color w:val="000000"/>
                <w:sz w:val="20"/>
              </w:rPr>
              <w:t>843.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1986CA" w14:textId="77777777" w:rsidR="00CD7126" w:rsidRDefault="00000000">
            <w:pPr>
              <w:spacing w:after="20"/>
              <w:ind w:left="20"/>
              <w:jc w:val="both"/>
            </w:pPr>
            <w:r>
              <w:rPr>
                <w:color w:val="000000"/>
                <w:sz w:val="20"/>
              </w:rPr>
              <w:t>01403022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54D4F1" w14:textId="77777777" w:rsidR="00CD7126" w:rsidRDefault="00000000">
            <w:pPr>
              <w:spacing w:after="20"/>
              <w:ind w:left="20"/>
              <w:jc w:val="both"/>
            </w:pPr>
            <w:r>
              <w:rPr>
                <w:color w:val="000000"/>
                <w:sz w:val="20"/>
              </w:rPr>
              <w:t>Аккредитация организаций, осуществляющих экспертизу ядерной безопасности и (или), радиационной безопасности, и (или) ядерной физической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9E80F" w14:textId="77777777" w:rsidR="00CD7126" w:rsidRDefault="00CD7126">
            <w:pPr>
              <w:spacing w:after="20"/>
              <w:ind w:left="20"/>
              <w:jc w:val="both"/>
            </w:pPr>
          </w:p>
          <w:p w14:paraId="21C85E5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D90A9A"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78703E" w14:textId="77777777" w:rsidR="00CD7126" w:rsidRDefault="00000000">
            <w:pPr>
              <w:spacing w:after="20"/>
              <w:ind w:left="20"/>
              <w:jc w:val="both"/>
            </w:pPr>
            <w:r>
              <w:rPr>
                <w:color w:val="000000"/>
                <w:sz w:val="20"/>
              </w:rPr>
              <w:t xml:space="preserve"> "Об утверждении Правил аккредитации организаций, осуществляющих экспертизу ядерной, радиационной и ядерной физической безопасности" приказ Министра энергетики Республики Казахстан от 9 февраля 2016 года № 45. Зарегистрирован в Реестре государственной регистрации нормативных правовых актов № 13538.</w:t>
            </w:r>
          </w:p>
        </w:tc>
      </w:tr>
      <w:tr w:rsidR="00CD7126" w14:paraId="36479D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FB2B9" w14:textId="77777777" w:rsidR="00CD7126" w:rsidRDefault="00000000">
            <w:pPr>
              <w:spacing w:after="20"/>
              <w:ind w:left="20"/>
              <w:jc w:val="both"/>
            </w:pPr>
            <w:r>
              <w:rPr>
                <w:color w:val="000000"/>
                <w:sz w:val="20"/>
              </w:rPr>
              <w:t>844.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82D2A" w14:textId="77777777" w:rsidR="00CD7126" w:rsidRDefault="00000000">
            <w:pPr>
              <w:spacing w:after="20"/>
              <w:ind w:left="20"/>
              <w:jc w:val="both"/>
            </w:pPr>
            <w:r>
              <w:rPr>
                <w:color w:val="000000"/>
                <w:sz w:val="20"/>
              </w:rPr>
              <w:t>01403023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96274" w14:textId="77777777" w:rsidR="00CD7126" w:rsidRDefault="00000000">
            <w:pPr>
              <w:spacing w:after="20"/>
              <w:ind w:left="20"/>
              <w:jc w:val="both"/>
            </w:pPr>
            <w:r>
              <w:rPr>
                <w:color w:val="000000"/>
                <w:sz w:val="20"/>
              </w:rPr>
              <w:t>Утверждение конструкций транспортных упаковочных комплектов, а также распространение действия сертификатов-разрешений на них, утвержденных уполномоченными органами других стран,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2A67B" w14:textId="77777777" w:rsidR="00CD7126" w:rsidRDefault="00CD7126">
            <w:pPr>
              <w:spacing w:after="20"/>
              <w:ind w:left="20"/>
              <w:jc w:val="both"/>
            </w:pPr>
          </w:p>
          <w:p w14:paraId="51B961D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B9F44"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9E0F3" w14:textId="77777777" w:rsidR="00CD7126" w:rsidRDefault="00000000">
            <w:pPr>
              <w:spacing w:after="20"/>
              <w:ind w:left="20"/>
              <w:jc w:val="both"/>
            </w:pPr>
            <w:r>
              <w:rPr>
                <w:color w:val="000000"/>
                <w:sz w:val="20"/>
              </w:rPr>
              <w:t xml:space="preserve"> "Об утверждении Правил утверждения конструкций транспортных упаковочных комплектов" приказ Министра энергетики Республики Казахстан от 9 февраля 2016 года № 51. Зарегистрирован в Реестре государственной регистрации нормативных правовых актов № 13549.</w:t>
            </w:r>
          </w:p>
        </w:tc>
      </w:tr>
      <w:tr w:rsidR="00CD7126" w14:paraId="726259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8AFB0" w14:textId="77777777" w:rsidR="00CD7126" w:rsidRDefault="00000000">
            <w:pPr>
              <w:spacing w:after="20"/>
              <w:ind w:left="20"/>
              <w:jc w:val="both"/>
            </w:pPr>
            <w:r>
              <w:rPr>
                <w:color w:val="000000"/>
                <w:sz w:val="20"/>
              </w:rPr>
              <w:t>845.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8FBD5" w14:textId="77777777" w:rsidR="00CD7126" w:rsidRDefault="00000000">
            <w:pPr>
              <w:spacing w:after="20"/>
              <w:ind w:left="20"/>
              <w:jc w:val="both"/>
            </w:pPr>
            <w:r>
              <w:rPr>
                <w:color w:val="000000"/>
                <w:sz w:val="20"/>
              </w:rPr>
              <w:t>01403025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1EED2" w14:textId="77777777" w:rsidR="00CD7126" w:rsidRDefault="00000000">
            <w:pPr>
              <w:spacing w:after="20"/>
              <w:ind w:left="20"/>
              <w:jc w:val="both"/>
            </w:pPr>
            <w:r>
              <w:rPr>
                <w:color w:val="000000"/>
                <w:sz w:val="20"/>
              </w:rPr>
              <w:t>Выдача заключений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 и (или) выдача лицензии на их импорт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3E353" w14:textId="77777777" w:rsidR="00CD7126" w:rsidRDefault="00000000">
            <w:pPr>
              <w:spacing w:after="20"/>
              <w:ind w:left="20"/>
              <w:jc w:val="both"/>
            </w:pPr>
            <w:r>
              <w:rPr>
                <w:color w:val="000000"/>
                <w:sz w:val="20"/>
              </w:rPr>
              <w:t>Выдача заключения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4DCDE" w14:textId="77777777" w:rsidR="00CD7126" w:rsidRDefault="00000000">
            <w:pPr>
              <w:spacing w:after="20"/>
              <w:ind w:left="20"/>
              <w:jc w:val="both"/>
            </w:pPr>
            <w:r>
              <w:rPr>
                <w:color w:val="000000"/>
                <w:sz w:val="20"/>
              </w:rPr>
              <w:t>МЦРИАП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9F1EA"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заключений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 и (или) выдача лицензии на их импорт" приказ Министра цифрового развития, инноваций и аэрокосмической промышленности Республики Казахстан от 30 апреля 2020 года № 168/НҚ. Зарегистрирован в Реестре государственной регистрации нормативных правовых актов № 20563.</w:t>
            </w:r>
          </w:p>
        </w:tc>
      </w:tr>
      <w:tr w:rsidR="00CD7126" w14:paraId="20F98A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107161" w14:textId="77777777" w:rsidR="00CD7126" w:rsidRDefault="00000000">
            <w:pPr>
              <w:spacing w:after="20"/>
              <w:ind w:left="20"/>
              <w:jc w:val="both"/>
            </w:pPr>
            <w:r>
              <w:rPr>
                <w:color w:val="000000"/>
                <w:sz w:val="20"/>
              </w:rPr>
              <w:t>846.</w:t>
            </w:r>
          </w:p>
        </w:tc>
        <w:tc>
          <w:tcPr>
            <w:tcW w:w="1230" w:type="dxa"/>
            <w:vMerge/>
            <w:tcBorders>
              <w:top w:val="nil"/>
              <w:left w:val="single" w:sz="5" w:space="0" w:color="CFCFCF"/>
              <w:bottom w:val="single" w:sz="5" w:space="0" w:color="CFCFCF"/>
              <w:right w:val="single" w:sz="5" w:space="0" w:color="CFCFCF"/>
            </w:tcBorders>
          </w:tcPr>
          <w:p w14:paraId="0BDA63C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33162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E57A82" w14:textId="77777777" w:rsidR="00CD7126" w:rsidRDefault="00000000">
            <w:pPr>
              <w:spacing w:after="20"/>
              <w:ind w:left="20"/>
              <w:jc w:val="both"/>
            </w:pPr>
            <w:r>
              <w:rPr>
                <w:color w:val="000000"/>
                <w:sz w:val="20"/>
              </w:rPr>
              <w:t>Выдача лицензии на импорт радиоэлектронных средств и высокочастотных устройств гражданского назначения, в том числе встроенных либо входящих в состав других товаров</w:t>
            </w:r>
          </w:p>
        </w:tc>
        <w:tc>
          <w:tcPr>
            <w:tcW w:w="1230" w:type="dxa"/>
            <w:vMerge/>
            <w:tcBorders>
              <w:top w:val="nil"/>
              <w:left w:val="single" w:sz="5" w:space="0" w:color="CFCFCF"/>
              <w:bottom w:val="single" w:sz="5" w:space="0" w:color="CFCFCF"/>
              <w:right w:val="single" w:sz="5" w:space="0" w:color="CFCFCF"/>
            </w:tcBorders>
          </w:tcPr>
          <w:p w14:paraId="6C99AAB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E37E282" w14:textId="77777777" w:rsidR="00CD7126" w:rsidRDefault="00CD7126"/>
        </w:tc>
      </w:tr>
      <w:tr w:rsidR="00CD7126" w14:paraId="4A3A3A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400BE" w14:textId="77777777" w:rsidR="00CD7126" w:rsidRDefault="00000000">
            <w:pPr>
              <w:spacing w:after="20"/>
              <w:ind w:left="20"/>
              <w:jc w:val="both"/>
            </w:pPr>
            <w:r>
              <w:rPr>
                <w:color w:val="000000"/>
                <w:sz w:val="20"/>
              </w:rPr>
              <w:t>847.</w:t>
            </w:r>
          </w:p>
        </w:tc>
        <w:tc>
          <w:tcPr>
            <w:tcW w:w="1230" w:type="dxa"/>
            <w:vMerge/>
            <w:tcBorders>
              <w:top w:val="nil"/>
              <w:left w:val="single" w:sz="5" w:space="0" w:color="CFCFCF"/>
              <w:bottom w:val="single" w:sz="5" w:space="0" w:color="CFCFCF"/>
              <w:right w:val="single" w:sz="5" w:space="0" w:color="CFCFCF"/>
            </w:tcBorders>
          </w:tcPr>
          <w:p w14:paraId="51AD2D8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B93A5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00C7D9" w14:textId="77777777" w:rsidR="00CD7126" w:rsidRDefault="00000000">
            <w:pPr>
              <w:spacing w:after="20"/>
              <w:ind w:left="20"/>
              <w:jc w:val="both"/>
            </w:pPr>
            <w:r>
              <w:rPr>
                <w:color w:val="000000"/>
                <w:sz w:val="20"/>
              </w:rPr>
              <w:t>Выдача заключения на ввоз на территорию Республики Казахстан радиоэлектронных средств и высокочастотных устройств гражданского назначения, в том числе встроенных либо входящих в состав других товаров, в случаях, отличных от импорта или выдача лицензии на их импорт</w:t>
            </w:r>
          </w:p>
        </w:tc>
        <w:tc>
          <w:tcPr>
            <w:tcW w:w="1230" w:type="dxa"/>
            <w:vMerge/>
            <w:tcBorders>
              <w:top w:val="nil"/>
              <w:left w:val="single" w:sz="5" w:space="0" w:color="CFCFCF"/>
              <w:bottom w:val="single" w:sz="5" w:space="0" w:color="CFCFCF"/>
              <w:right w:val="single" w:sz="5" w:space="0" w:color="CFCFCF"/>
            </w:tcBorders>
          </w:tcPr>
          <w:p w14:paraId="14FF7D0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86BCA3C" w14:textId="77777777" w:rsidR="00CD7126" w:rsidRDefault="00CD7126"/>
        </w:tc>
      </w:tr>
      <w:tr w:rsidR="00CD7126" w14:paraId="006476A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D3331D" w14:textId="77777777" w:rsidR="00CD7126" w:rsidRDefault="00000000">
            <w:pPr>
              <w:spacing w:after="20"/>
              <w:ind w:left="20"/>
              <w:jc w:val="both"/>
            </w:pPr>
            <w:r>
              <w:rPr>
                <w:color w:val="000000"/>
                <w:sz w:val="20"/>
              </w:rPr>
              <w:t>848.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CA032" w14:textId="77777777" w:rsidR="00CD7126" w:rsidRDefault="00000000">
            <w:pPr>
              <w:spacing w:after="20"/>
              <w:ind w:left="20"/>
              <w:jc w:val="both"/>
            </w:pPr>
            <w:r>
              <w:rPr>
                <w:color w:val="000000"/>
                <w:sz w:val="20"/>
              </w:rPr>
              <w:t>0</w:t>
            </w:r>
          </w:p>
          <w:p w14:paraId="7F7A94FF" w14:textId="77777777" w:rsidR="00CD7126" w:rsidRDefault="00000000">
            <w:pPr>
              <w:spacing w:after="20"/>
              <w:ind w:left="20"/>
              <w:jc w:val="both"/>
            </w:pPr>
            <w:r>
              <w:rPr>
                <w:color w:val="000000"/>
                <w:sz w:val="20"/>
              </w:rPr>
              <w:t>1</w:t>
            </w:r>
          </w:p>
          <w:p w14:paraId="1CB2FDFD" w14:textId="77777777" w:rsidR="00CD7126" w:rsidRDefault="00000000">
            <w:pPr>
              <w:spacing w:after="20"/>
              <w:ind w:left="20"/>
              <w:jc w:val="both"/>
            </w:pPr>
            <w:r>
              <w:rPr>
                <w:color w:val="000000"/>
                <w:sz w:val="20"/>
              </w:rPr>
              <w:t>4</w:t>
            </w:r>
          </w:p>
          <w:p w14:paraId="19C6966C" w14:textId="77777777" w:rsidR="00CD7126" w:rsidRDefault="00000000">
            <w:pPr>
              <w:spacing w:after="20"/>
              <w:ind w:left="20"/>
              <w:jc w:val="both"/>
            </w:pPr>
            <w:r>
              <w:rPr>
                <w:color w:val="000000"/>
                <w:sz w:val="20"/>
              </w:rPr>
              <w:t>0</w:t>
            </w:r>
          </w:p>
          <w:p w14:paraId="728579F5" w14:textId="77777777" w:rsidR="00CD7126" w:rsidRDefault="00000000">
            <w:pPr>
              <w:spacing w:after="20"/>
              <w:ind w:left="20"/>
              <w:jc w:val="both"/>
            </w:pPr>
            <w:r>
              <w:rPr>
                <w:color w:val="000000"/>
                <w:sz w:val="20"/>
              </w:rPr>
              <w:t>3</w:t>
            </w:r>
          </w:p>
          <w:p w14:paraId="05A4AC36" w14:textId="77777777" w:rsidR="00CD7126" w:rsidRDefault="00000000">
            <w:pPr>
              <w:spacing w:after="20"/>
              <w:ind w:left="20"/>
              <w:jc w:val="both"/>
            </w:pPr>
            <w:r>
              <w:rPr>
                <w:color w:val="000000"/>
                <w:sz w:val="20"/>
              </w:rPr>
              <w:t>0</w:t>
            </w:r>
          </w:p>
          <w:p w14:paraId="196F3F01" w14:textId="77777777" w:rsidR="00CD7126" w:rsidRDefault="00000000">
            <w:pPr>
              <w:spacing w:after="20"/>
              <w:ind w:left="20"/>
              <w:jc w:val="both"/>
            </w:pPr>
            <w:r>
              <w:rPr>
                <w:color w:val="000000"/>
                <w:sz w:val="20"/>
              </w:rPr>
              <w:t>2</w:t>
            </w:r>
          </w:p>
          <w:p w14:paraId="5BD0C35B" w14:textId="77777777" w:rsidR="00CD7126" w:rsidRDefault="00000000">
            <w:pPr>
              <w:spacing w:after="20"/>
              <w:ind w:left="20"/>
              <w:jc w:val="both"/>
            </w:pPr>
            <w:r>
              <w:rPr>
                <w:color w:val="000000"/>
                <w:sz w:val="20"/>
              </w:rPr>
              <w:t>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36A86" w14:textId="77777777" w:rsidR="00CD7126" w:rsidRDefault="00000000">
            <w:pPr>
              <w:spacing w:after="20"/>
              <w:ind w:left="20"/>
              <w:jc w:val="both"/>
            </w:pPr>
            <w:r>
              <w:rPr>
                <w:color w:val="000000"/>
                <w:sz w:val="20"/>
              </w:rPr>
              <w:t>Выдача лицензии на экспорт и импорт опасных отходов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7A892C" w14:textId="77777777" w:rsidR="00CD7126" w:rsidRDefault="00CD7126">
            <w:pPr>
              <w:spacing w:after="20"/>
              <w:ind w:left="20"/>
              <w:jc w:val="both"/>
            </w:pPr>
          </w:p>
          <w:p w14:paraId="0CED257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22C55" w14:textId="77777777" w:rsidR="00CD7126" w:rsidRDefault="00000000">
            <w:pPr>
              <w:spacing w:after="20"/>
              <w:ind w:left="20"/>
              <w:jc w:val="both"/>
            </w:pPr>
            <w:r>
              <w:rPr>
                <w:color w:val="000000"/>
                <w:sz w:val="20"/>
              </w:rPr>
              <w:t>МЭПР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B68E9"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охраны окружающей среды" приказ Министра экологии, геологии и природных ресурсов Республики Казахстан от 2 июня 2020 года № 130. Зарегистрирован в Реестре государственной регистрации нормативных правовых актов № 20823.</w:t>
            </w:r>
          </w:p>
        </w:tc>
      </w:tr>
      <w:tr w:rsidR="00CD7126" w14:paraId="274936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9D3DB" w14:textId="77777777" w:rsidR="00CD7126" w:rsidRDefault="00000000">
            <w:pPr>
              <w:spacing w:after="20"/>
              <w:ind w:left="20"/>
              <w:jc w:val="both"/>
            </w:pPr>
            <w:r>
              <w:rPr>
                <w:color w:val="000000"/>
                <w:sz w:val="20"/>
              </w:rPr>
              <w:t>849.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B14433" w14:textId="77777777" w:rsidR="00CD7126" w:rsidRDefault="00000000">
            <w:pPr>
              <w:spacing w:after="20"/>
              <w:ind w:left="20"/>
              <w:jc w:val="both"/>
            </w:pPr>
            <w:r>
              <w:rPr>
                <w:color w:val="000000"/>
                <w:sz w:val="20"/>
              </w:rPr>
              <w:t>0</w:t>
            </w:r>
          </w:p>
          <w:p w14:paraId="5F923B9E" w14:textId="77777777" w:rsidR="00CD7126" w:rsidRDefault="00000000">
            <w:pPr>
              <w:spacing w:after="20"/>
              <w:ind w:left="20"/>
              <w:jc w:val="both"/>
            </w:pPr>
            <w:r>
              <w:rPr>
                <w:color w:val="000000"/>
                <w:sz w:val="20"/>
              </w:rPr>
              <w:t>1</w:t>
            </w:r>
          </w:p>
          <w:p w14:paraId="080611E4" w14:textId="77777777" w:rsidR="00CD7126" w:rsidRDefault="00000000">
            <w:pPr>
              <w:spacing w:after="20"/>
              <w:ind w:left="20"/>
              <w:jc w:val="both"/>
            </w:pPr>
            <w:r>
              <w:rPr>
                <w:color w:val="000000"/>
                <w:sz w:val="20"/>
              </w:rPr>
              <w:t>4</w:t>
            </w:r>
          </w:p>
          <w:p w14:paraId="6BE9041C" w14:textId="77777777" w:rsidR="00CD7126" w:rsidRDefault="00000000">
            <w:pPr>
              <w:spacing w:after="20"/>
              <w:ind w:left="20"/>
              <w:jc w:val="both"/>
            </w:pPr>
            <w:r>
              <w:rPr>
                <w:color w:val="000000"/>
                <w:sz w:val="20"/>
              </w:rPr>
              <w:t>0</w:t>
            </w:r>
          </w:p>
          <w:p w14:paraId="654F8D6C" w14:textId="77777777" w:rsidR="00CD7126" w:rsidRDefault="00000000">
            <w:pPr>
              <w:spacing w:after="20"/>
              <w:ind w:left="20"/>
              <w:jc w:val="both"/>
            </w:pPr>
            <w:r>
              <w:rPr>
                <w:color w:val="000000"/>
                <w:sz w:val="20"/>
              </w:rPr>
              <w:t>3</w:t>
            </w:r>
          </w:p>
          <w:p w14:paraId="37F14DC3" w14:textId="77777777" w:rsidR="00CD7126" w:rsidRDefault="00000000">
            <w:pPr>
              <w:spacing w:after="20"/>
              <w:ind w:left="20"/>
              <w:jc w:val="both"/>
            </w:pPr>
            <w:r>
              <w:rPr>
                <w:color w:val="000000"/>
                <w:sz w:val="20"/>
              </w:rPr>
              <w:t>0</w:t>
            </w:r>
          </w:p>
          <w:p w14:paraId="3F411066" w14:textId="77777777" w:rsidR="00CD7126" w:rsidRDefault="00000000">
            <w:pPr>
              <w:spacing w:after="20"/>
              <w:ind w:left="20"/>
              <w:jc w:val="both"/>
            </w:pPr>
            <w:r>
              <w:rPr>
                <w:color w:val="000000"/>
                <w:sz w:val="20"/>
              </w:rPr>
              <w:t>2</w:t>
            </w:r>
          </w:p>
          <w:p w14:paraId="3E1EFBBC" w14:textId="77777777" w:rsidR="00CD7126" w:rsidRDefault="00000000">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C3D9A" w14:textId="77777777" w:rsidR="00CD7126" w:rsidRDefault="00000000">
            <w:pPr>
              <w:spacing w:after="20"/>
              <w:ind w:left="20"/>
              <w:jc w:val="both"/>
            </w:pPr>
            <w:r>
              <w:rPr>
                <w:color w:val="000000"/>
                <w:sz w:val="20"/>
              </w:rPr>
              <w:t>Выдача лицензии на экспорт информации о недрах по районам и месторождениям топливно-энергетического и минерального сырья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C422C5" w14:textId="77777777" w:rsidR="00CD7126" w:rsidRDefault="00CD7126">
            <w:pPr>
              <w:spacing w:after="20"/>
              <w:ind w:left="20"/>
              <w:jc w:val="both"/>
            </w:pPr>
          </w:p>
          <w:p w14:paraId="2E76DA0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960459"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195B6"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геологии и пользования водными ресурсами" приказ исполняющего обязанности Министра экологии, геологии и природных ресурсов Республики Казахстан от 22 мая 2020 года № 117. Зарегистрирован в Реестре государственной регистрации нормативных правовых актов № 20723.</w:t>
            </w:r>
          </w:p>
        </w:tc>
      </w:tr>
      <w:tr w:rsidR="00CD7126" w14:paraId="1123595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C11A86" w14:textId="77777777" w:rsidR="00CD7126" w:rsidRDefault="00000000">
            <w:pPr>
              <w:spacing w:after="20"/>
              <w:ind w:left="20"/>
              <w:jc w:val="both"/>
            </w:pPr>
            <w:r>
              <w:rPr>
                <w:color w:val="000000"/>
                <w:sz w:val="20"/>
              </w:rPr>
              <w:t>01404. Прочие государственные услуги в сфере промышленности, индустрии и технологий</w:t>
            </w:r>
          </w:p>
        </w:tc>
      </w:tr>
      <w:tr w:rsidR="00CD7126" w14:paraId="300429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6AC68" w14:textId="77777777" w:rsidR="00CD7126" w:rsidRDefault="00000000">
            <w:pPr>
              <w:spacing w:after="20"/>
              <w:ind w:left="20"/>
              <w:jc w:val="both"/>
            </w:pPr>
            <w:r>
              <w:rPr>
                <w:color w:val="000000"/>
                <w:sz w:val="20"/>
              </w:rPr>
              <w:t>850.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0D0CC" w14:textId="77777777" w:rsidR="00CD7126" w:rsidRDefault="00000000">
            <w:pPr>
              <w:spacing w:after="20"/>
              <w:ind w:left="20"/>
              <w:jc w:val="both"/>
            </w:pPr>
            <w:r>
              <w:rPr>
                <w:color w:val="000000"/>
                <w:sz w:val="20"/>
              </w:rPr>
              <w:t>01404001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6F2BB" w14:textId="77777777" w:rsidR="00CD7126" w:rsidRDefault="00000000">
            <w:pPr>
              <w:spacing w:after="20"/>
              <w:ind w:left="20"/>
              <w:jc w:val="both"/>
            </w:pPr>
            <w:r>
              <w:rPr>
                <w:color w:val="000000"/>
                <w:sz w:val="20"/>
              </w:rPr>
              <w:t>Выдача сертификата конечного пользователя и международного импортного сертификата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DADADC" w14:textId="77777777" w:rsidR="00CD7126" w:rsidRDefault="00CD7126">
            <w:pPr>
              <w:spacing w:after="20"/>
              <w:ind w:left="20"/>
              <w:jc w:val="both"/>
            </w:pPr>
          </w:p>
          <w:p w14:paraId="6F0AE51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047669"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F4AC7" w14:textId="77777777" w:rsidR="00CD7126" w:rsidRDefault="00CD7126">
            <w:pPr>
              <w:spacing w:after="20"/>
              <w:ind w:left="20"/>
              <w:jc w:val="both"/>
            </w:pPr>
          </w:p>
          <w:p w14:paraId="1524635A" w14:textId="77777777" w:rsidR="00CD7126" w:rsidRDefault="00CD7126">
            <w:pPr>
              <w:spacing w:after="20"/>
              <w:ind w:left="20"/>
              <w:jc w:val="both"/>
            </w:pPr>
          </w:p>
        </w:tc>
      </w:tr>
      <w:tr w:rsidR="00CD7126" w14:paraId="7E34564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71001" w14:textId="77777777" w:rsidR="00CD7126" w:rsidRDefault="00000000">
            <w:pPr>
              <w:spacing w:after="20"/>
              <w:ind w:left="20"/>
              <w:jc w:val="both"/>
            </w:pPr>
            <w:r>
              <w:rPr>
                <w:color w:val="000000"/>
                <w:sz w:val="20"/>
              </w:rPr>
              <w:t>851.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BDAE7C" w14:textId="77777777" w:rsidR="00CD7126" w:rsidRDefault="00000000">
            <w:pPr>
              <w:spacing w:after="20"/>
              <w:ind w:left="20"/>
              <w:jc w:val="both"/>
            </w:pPr>
            <w:r>
              <w:rPr>
                <w:color w:val="000000"/>
                <w:sz w:val="20"/>
              </w:rPr>
              <w:t>01404002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DBA6C2" w14:textId="77777777" w:rsidR="00CD7126" w:rsidRDefault="00000000">
            <w:pPr>
              <w:spacing w:after="20"/>
              <w:ind w:left="20"/>
              <w:jc w:val="both"/>
            </w:pPr>
            <w:r>
              <w:rPr>
                <w:color w:val="000000"/>
                <w:sz w:val="20"/>
              </w:rPr>
              <w:t>Выдача заключения об идентификации специфических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946E8" w14:textId="77777777" w:rsidR="00CD7126" w:rsidRDefault="00CD7126">
            <w:pPr>
              <w:spacing w:after="20"/>
              <w:ind w:left="20"/>
              <w:jc w:val="both"/>
            </w:pPr>
          </w:p>
          <w:p w14:paraId="5841F15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D5A11A"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2493F" w14:textId="77777777" w:rsidR="00CD7126" w:rsidRDefault="00CD7126">
            <w:pPr>
              <w:spacing w:after="20"/>
              <w:ind w:left="20"/>
              <w:jc w:val="both"/>
            </w:pPr>
          </w:p>
          <w:p w14:paraId="0110D7D2" w14:textId="77777777" w:rsidR="00CD7126" w:rsidRDefault="00CD7126">
            <w:pPr>
              <w:spacing w:after="20"/>
              <w:ind w:left="20"/>
              <w:jc w:val="both"/>
            </w:pPr>
          </w:p>
        </w:tc>
      </w:tr>
      <w:tr w:rsidR="00CD7126" w14:paraId="7775AD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DEA41B" w14:textId="77777777" w:rsidR="00CD7126" w:rsidRDefault="00000000">
            <w:pPr>
              <w:spacing w:after="20"/>
              <w:ind w:left="20"/>
              <w:jc w:val="both"/>
            </w:pPr>
            <w:r>
              <w:rPr>
                <w:color w:val="000000"/>
                <w:sz w:val="20"/>
              </w:rPr>
              <w:t>852.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A7BBF" w14:textId="77777777" w:rsidR="00CD7126" w:rsidRDefault="00000000">
            <w:pPr>
              <w:spacing w:after="20"/>
              <w:ind w:left="20"/>
              <w:jc w:val="both"/>
            </w:pPr>
            <w:r>
              <w:rPr>
                <w:color w:val="000000"/>
                <w:sz w:val="20"/>
              </w:rPr>
              <w:t>01404003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A235B" w14:textId="77777777" w:rsidR="00CD7126" w:rsidRDefault="00000000">
            <w:pPr>
              <w:spacing w:after="20"/>
              <w:ind w:left="20"/>
              <w:jc w:val="both"/>
            </w:pPr>
            <w:r>
              <w:rPr>
                <w:color w:val="000000"/>
                <w:sz w:val="20"/>
              </w:rPr>
              <w:t>Регистрация и учет химической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B3325" w14:textId="77777777" w:rsidR="00CD7126" w:rsidRDefault="00CD7126">
            <w:pPr>
              <w:spacing w:after="20"/>
              <w:ind w:left="20"/>
              <w:jc w:val="both"/>
            </w:pPr>
          </w:p>
          <w:p w14:paraId="7ED6118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AF78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7CD24" w14:textId="77777777" w:rsidR="00CD7126" w:rsidRDefault="00000000">
            <w:pPr>
              <w:spacing w:after="20"/>
              <w:ind w:left="20"/>
              <w:jc w:val="both"/>
            </w:pPr>
            <w:r>
              <w:rPr>
                <w:color w:val="000000"/>
                <w:sz w:val="20"/>
              </w:rPr>
              <w:t xml:space="preserve"> "О внесении изменений в приказ исполняющего обязанности Министра по инвестициям и развитию Республики Казахстан от 16 июня 2015 года № 694 "Об утверждении Правил регистрации и учета химической продукции" и признании утратившими силу некоторых приказов Министра по инвестициям и развитию Республики Казахстан и Министра индустрии и инфраструктурного развития Республики Казахстан" приказ Министра индустрии и инфраструктурного развития Республики Казахстан от 29 мая 2020 года № 321. Зарегистрирован в Реестре государственной регистрации нормативных правовых актов № 20782.</w:t>
            </w:r>
          </w:p>
        </w:tc>
      </w:tr>
      <w:tr w:rsidR="00CD7126" w14:paraId="26801C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695A1" w14:textId="77777777" w:rsidR="00CD7126" w:rsidRDefault="00000000">
            <w:pPr>
              <w:spacing w:after="20"/>
              <w:ind w:left="20"/>
              <w:jc w:val="both"/>
            </w:pPr>
            <w:r>
              <w:rPr>
                <w:color w:val="000000"/>
                <w:sz w:val="20"/>
              </w:rPr>
              <w:t>853.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73268" w14:textId="77777777" w:rsidR="00CD7126" w:rsidRDefault="00000000">
            <w:pPr>
              <w:spacing w:after="20"/>
              <w:ind w:left="20"/>
              <w:jc w:val="both"/>
            </w:pPr>
            <w:r>
              <w:rPr>
                <w:color w:val="000000"/>
                <w:sz w:val="20"/>
              </w:rPr>
              <w:t>01404003-1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58F6D" w14:textId="77777777" w:rsidR="00CD7126" w:rsidRDefault="00000000">
            <w:pPr>
              <w:spacing w:after="20"/>
              <w:ind w:left="20"/>
              <w:jc w:val="both"/>
            </w:pPr>
            <w:r>
              <w:rPr>
                <w:color w:val="000000"/>
                <w:sz w:val="20"/>
              </w:rPr>
              <w:t>Возмещение затрат на внедрение цифровых технологий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C4C05" w14:textId="77777777" w:rsidR="00CD7126" w:rsidRDefault="00000000">
            <w:pPr>
              <w:spacing w:after="20"/>
              <w:ind w:left="20"/>
              <w:jc w:val="both"/>
            </w:pPr>
            <w:r>
              <w:rPr>
                <w:color w:val="000000"/>
                <w:sz w:val="20"/>
              </w:rPr>
              <w:t>1) Возмещение затрат на разработку и/или внедрение автоматизированных систем управления (в том числе приобретение лицензированного программного обеспечения)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D4CBD"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6597DE" w14:textId="77777777" w:rsidR="00CD7126" w:rsidRDefault="00000000">
            <w:pPr>
              <w:spacing w:after="20"/>
              <w:ind w:left="20"/>
              <w:jc w:val="both"/>
            </w:pPr>
            <w:r>
              <w:rPr>
                <w:color w:val="000000"/>
                <w:sz w:val="20"/>
              </w:rPr>
              <w:t xml:space="preserve"> "Об утверждении Правил предоставления мер государственного стимулирования промышленности, направленных на повышение производительности труда субъектов промышленно-инновационной деятельности" приказ Министра индустрии и инфраструктурного развития Республики Казахстан от 1 июня 2022 года № 308. Зарегистрирован в Министерстве юстиции Республики Казахстан 1 июня 2022 года № 28320</w:t>
            </w:r>
          </w:p>
        </w:tc>
      </w:tr>
      <w:tr w:rsidR="00CD7126" w14:paraId="11D8DE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30669" w14:textId="77777777" w:rsidR="00CD7126" w:rsidRDefault="00000000">
            <w:pPr>
              <w:spacing w:after="20"/>
              <w:ind w:left="20"/>
              <w:jc w:val="both"/>
            </w:pPr>
            <w:r>
              <w:rPr>
                <w:color w:val="000000"/>
                <w:sz w:val="20"/>
              </w:rPr>
              <w:t>854.</w:t>
            </w:r>
          </w:p>
        </w:tc>
        <w:tc>
          <w:tcPr>
            <w:tcW w:w="1230" w:type="dxa"/>
            <w:vMerge/>
            <w:tcBorders>
              <w:top w:val="nil"/>
              <w:left w:val="single" w:sz="5" w:space="0" w:color="CFCFCF"/>
              <w:bottom w:val="single" w:sz="5" w:space="0" w:color="CFCFCF"/>
              <w:right w:val="single" w:sz="5" w:space="0" w:color="CFCFCF"/>
            </w:tcBorders>
          </w:tcPr>
          <w:p w14:paraId="23D9B26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19CEA9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E1456E" w14:textId="77777777" w:rsidR="00CD7126" w:rsidRDefault="00000000">
            <w:pPr>
              <w:spacing w:after="20"/>
              <w:ind w:left="20"/>
              <w:jc w:val="both"/>
            </w:pPr>
            <w:r>
              <w:rPr>
                <w:color w:val="000000"/>
                <w:sz w:val="20"/>
              </w:rPr>
              <w:t>2) Возмещение затрат на внедрение технологий (элементы) индустрии 4.0</w:t>
            </w:r>
          </w:p>
        </w:tc>
        <w:tc>
          <w:tcPr>
            <w:tcW w:w="1230" w:type="dxa"/>
            <w:vMerge/>
            <w:tcBorders>
              <w:top w:val="nil"/>
              <w:left w:val="single" w:sz="5" w:space="0" w:color="CFCFCF"/>
              <w:bottom w:val="single" w:sz="5" w:space="0" w:color="CFCFCF"/>
              <w:right w:val="single" w:sz="5" w:space="0" w:color="CFCFCF"/>
            </w:tcBorders>
          </w:tcPr>
          <w:p w14:paraId="7C31500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AD7BF77" w14:textId="77777777" w:rsidR="00CD7126" w:rsidRDefault="00CD7126"/>
        </w:tc>
      </w:tr>
      <w:tr w:rsidR="00CD7126" w14:paraId="69F6058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1E7B4" w14:textId="77777777" w:rsidR="00CD7126" w:rsidRDefault="00000000">
            <w:pPr>
              <w:spacing w:after="20"/>
              <w:ind w:left="20"/>
              <w:jc w:val="both"/>
            </w:pPr>
            <w:r>
              <w:rPr>
                <w:color w:val="000000"/>
                <w:sz w:val="20"/>
              </w:rPr>
              <w:t>855.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B2CAAB" w14:textId="77777777" w:rsidR="00CD7126" w:rsidRDefault="00000000">
            <w:pPr>
              <w:spacing w:after="20"/>
              <w:ind w:left="20"/>
              <w:jc w:val="both"/>
            </w:pPr>
            <w:r>
              <w:rPr>
                <w:color w:val="000000"/>
                <w:sz w:val="20"/>
              </w:rPr>
              <w:t>01404004-2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5D9A4" w14:textId="77777777" w:rsidR="00CD7126" w:rsidRDefault="00000000">
            <w:pPr>
              <w:spacing w:after="20"/>
              <w:ind w:left="20"/>
              <w:jc w:val="both"/>
            </w:pPr>
            <w:r>
              <w:rPr>
                <w:color w:val="000000"/>
                <w:sz w:val="20"/>
              </w:rPr>
              <w:t>Включение (исключение) программного обеспечения и продукции электронной промышленности в реестр (из реестра) доверенного программного обеспечения и продукции электронной промышленности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B220D" w14:textId="77777777" w:rsidR="00CD7126" w:rsidRDefault="00CD7126">
            <w:pPr>
              <w:spacing w:after="20"/>
              <w:ind w:left="20"/>
              <w:jc w:val="both"/>
            </w:pPr>
          </w:p>
          <w:p w14:paraId="72660C6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F7011E"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F2C82B" w14:textId="77777777" w:rsidR="00CD7126" w:rsidRDefault="00000000">
            <w:pPr>
              <w:spacing w:after="20"/>
              <w:ind w:left="20"/>
              <w:jc w:val="both"/>
            </w:pPr>
            <w:r>
              <w:rPr>
                <w:color w:val="000000"/>
                <w:sz w:val="20"/>
              </w:rPr>
              <w:t xml:space="preserve"> "Об утверждении Правил формирования и ведения реестра доверенного программного обеспечения и продукции электронной промышленности, а также критериев по включению программного обеспечения и продукции электронной промышленности в реестр доверенного программного обеспечения и продукции электронной промышленности" приказ Министра оборонной и аэрокосмической промышленности Республики Казахстан от 28 марта 2018 года № 53/НҚ. Зарегистрирован в Министерстве юстиции Республики Казахстан 12 апреля 2018 года № 16750.</w:t>
            </w:r>
          </w:p>
        </w:tc>
      </w:tr>
      <w:tr w:rsidR="00CD7126" w14:paraId="0A41C3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E8860" w14:textId="77777777" w:rsidR="00CD7126" w:rsidRDefault="00000000">
            <w:pPr>
              <w:spacing w:after="20"/>
              <w:ind w:left="20"/>
              <w:jc w:val="both"/>
            </w:pPr>
            <w:r>
              <w:rPr>
                <w:color w:val="000000"/>
                <w:sz w:val="20"/>
              </w:rPr>
              <w:t>856.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02822C" w14:textId="77777777" w:rsidR="00CD7126" w:rsidRDefault="00000000">
            <w:pPr>
              <w:spacing w:after="20"/>
              <w:ind w:left="20"/>
              <w:jc w:val="both"/>
            </w:pPr>
            <w:r>
              <w:rPr>
                <w:color w:val="000000"/>
                <w:sz w:val="20"/>
              </w:rPr>
              <w:t>01404004-3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48ADC5" w14:textId="77777777" w:rsidR="00CD7126" w:rsidRDefault="00000000">
            <w:pPr>
              <w:spacing w:after="20"/>
              <w:ind w:left="20"/>
              <w:jc w:val="both"/>
            </w:pPr>
            <w:r>
              <w:rPr>
                <w:color w:val="000000"/>
                <w:sz w:val="20"/>
              </w:rPr>
              <w:t>Выдача разрешения на выпуск и обращение обеспеченных цифровых активов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3F4BF7" w14:textId="77777777" w:rsidR="00CD7126" w:rsidRDefault="00CD7126">
            <w:pPr>
              <w:spacing w:after="20"/>
              <w:ind w:left="20"/>
              <w:jc w:val="both"/>
            </w:pPr>
          </w:p>
          <w:p w14:paraId="2D51FDB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E93FE"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05A8E" w14:textId="77777777" w:rsidR="00CD7126" w:rsidRDefault="00CD7126">
            <w:pPr>
              <w:spacing w:after="20"/>
              <w:ind w:left="20"/>
              <w:jc w:val="both"/>
            </w:pPr>
          </w:p>
          <w:p w14:paraId="749EC6E9" w14:textId="77777777" w:rsidR="00CD7126" w:rsidRDefault="00CD7126">
            <w:pPr>
              <w:spacing w:after="20"/>
              <w:ind w:left="20"/>
              <w:jc w:val="both"/>
            </w:pPr>
          </w:p>
        </w:tc>
      </w:tr>
      <w:tr w:rsidR="00CD7126" w14:paraId="6E112F2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3F2CB" w14:textId="77777777" w:rsidR="00CD7126" w:rsidRDefault="00000000">
            <w:pPr>
              <w:spacing w:after="20"/>
              <w:ind w:left="20"/>
              <w:jc w:val="both"/>
            </w:pPr>
            <w:r>
              <w:rPr>
                <w:color w:val="000000"/>
                <w:sz w:val="20"/>
              </w:rPr>
              <w:t>857.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8612BC" w14:textId="77777777" w:rsidR="00CD7126" w:rsidRDefault="00000000">
            <w:pPr>
              <w:spacing w:after="20"/>
              <w:ind w:left="20"/>
              <w:jc w:val="both"/>
            </w:pPr>
            <w:r>
              <w:rPr>
                <w:color w:val="000000"/>
                <w:sz w:val="20"/>
              </w:rPr>
              <w:t>01404004-4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89B0F5" w14:textId="77777777" w:rsidR="00CD7126" w:rsidRDefault="00000000">
            <w:pPr>
              <w:spacing w:after="20"/>
              <w:ind w:left="20"/>
              <w:jc w:val="both"/>
            </w:pPr>
            <w:r>
              <w:rPr>
                <w:color w:val="000000"/>
                <w:sz w:val="20"/>
              </w:rPr>
              <w:t>Выдача лицензии на осуществление деятельности по цифровому майнингу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5667BF" w14:textId="77777777" w:rsidR="00CD7126" w:rsidRDefault="00CD7126">
            <w:pPr>
              <w:spacing w:after="20"/>
              <w:ind w:left="20"/>
              <w:jc w:val="both"/>
            </w:pPr>
          </w:p>
          <w:p w14:paraId="0AD6BB7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E29D18"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B18BE5" w14:textId="77777777" w:rsidR="00CD7126" w:rsidRDefault="00CD7126">
            <w:pPr>
              <w:spacing w:after="20"/>
              <w:ind w:left="20"/>
              <w:jc w:val="both"/>
            </w:pPr>
          </w:p>
          <w:p w14:paraId="40509281" w14:textId="77777777" w:rsidR="00CD7126" w:rsidRDefault="00CD7126">
            <w:pPr>
              <w:spacing w:after="20"/>
              <w:ind w:left="20"/>
              <w:jc w:val="both"/>
            </w:pPr>
          </w:p>
        </w:tc>
      </w:tr>
      <w:tr w:rsidR="00CD7126" w14:paraId="3893F87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4C137D" w14:textId="77777777" w:rsidR="00CD7126" w:rsidRDefault="00000000">
            <w:pPr>
              <w:spacing w:after="20"/>
              <w:ind w:left="20"/>
              <w:jc w:val="both"/>
            </w:pPr>
            <w:r>
              <w:rPr>
                <w:color w:val="000000"/>
                <w:sz w:val="20"/>
              </w:rPr>
              <w:t>858.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46E2A" w14:textId="77777777" w:rsidR="00CD7126" w:rsidRDefault="00000000">
            <w:pPr>
              <w:spacing w:after="20"/>
              <w:ind w:left="20"/>
              <w:jc w:val="both"/>
            </w:pPr>
            <w:r>
              <w:rPr>
                <w:color w:val="000000"/>
                <w:sz w:val="20"/>
              </w:rPr>
              <w:t>01404004-5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30D3B" w14:textId="77777777" w:rsidR="00CD7126" w:rsidRDefault="00000000">
            <w:pPr>
              <w:spacing w:after="20"/>
              <w:ind w:left="20"/>
              <w:jc w:val="both"/>
            </w:pPr>
            <w:r>
              <w:rPr>
                <w:color w:val="000000"/>
                <w:sz w:val="20"/>
              </w:rPr>
              <w:t>Включение (исключение) аппаратно-программного комплекса для цифрового майнинга в реестр (из реестра) аппаратно-программного комплекса для цифрового майнинга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2F97AD" w14:textId="77777777" w:rsidR="00CD7126" w:rsidRDefault="00CD7126">
            <w:pPr>
              <w:spacing w:after="20"/>
              <w:ind w:left="20"/>
              <w:jc w:val="both"/>
            </w:pPr>
          </w:p>
          <w:p w14:paraId="3FDAC2C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03572"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F43BC" w14:textId="77777777" w:rsidR="00CD7126" w:rsidRDefault="00CD7126">
            <w:pPr>
              <w:spacing w:after="20"/>
              <w:ind w:left="20"/>
              <w:jc w:val="both"/>
            </w:pPr>
          </w:p>
          <w:p w14:paraId="19965DAA" w14:textId="77777777" w:rsidR="00CD7126" w:rsidRDefault="00CD7126">
            <w:pPr>
              <w:spacing w:after="20"/>
              <w:ind w:left="20"/>
              <w:jc w:val="both"/>
            </w:pPr>
          </w:p>
        </w:tc>
      </w:tr>
      <w:tr w:rsidR="00CD7126" w14:paraId="682D902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06997" w14:textId="77777777" w:rsidR="00CD7126" w:rsidRDefault="00000000">
            <w:pPr>
              <w:spacing w:after="20"/>
              <w:ind w:left="20"/>
              <w:jc w:val="both"/>
            </w:pPr>
            <w:r>
              <w:rPr>
                <w:color w:val="000000"/>
                <w:sz w:val="20"/>
              </w:rPr>
              <w:t>859.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CF96B4" w14:textId="77777777" w:rsidR="00CD7126" w:rsidRDefault="00000000">
            <w:pPr>
              <w:spacing w:after="20"/>
              <w:ind w:left="20"/>
              <w:jc w:val="both"/>
            </w:pPr>
            <w:r>
              <w:rPr>
                <w:color w:val="000000"/>
                <w:sz w:val="20"/>
              </w:rPr>
              <w:t>01404004-6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550DB" w14:textId="77777777" w:rsidR="00CD7126" w:rsidRDefault="00000000">
            <w:pPr>
              <w:spacing w:after="20"/>
              <w:ind w:left="20"/>
              <w:jc w:val="both"/>
            </w:pPr>
            <w:r>
              <w:rPr>
                <w:color w:val="000000"/>
                <w:sz w:val="20"/>
              </w:rPr>
              <w:t>Аккредитация цифровых майнинговых пулов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BB6C1" w14:textId="77777777" w:rsidR="00CD7126" w:rsidRDefault="00CD7126">
            <w:pPr>
              <w:spacing w:after="20"/>
              <w:ind w:left="20"/>
              <w:jc w:val="both"/>
            </w:pPr>
          </w:p>
          <w:p w14:paraId="7BEED1B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F158BE"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62819" w14:textId="77777777" w:rsidR="00CD7126" w:rsidRDefault="00CD7126">
            <w:pPr>
              <w:spacing w:after="20"/>
              <w:ind w:left="20"/>
              <w:jc w:val="both"/>
            </w:pPr>
          </w:p>
          <w:p w14:paraId="149D0DF8" w14:textId="77777777" w:rsidR="00CD7126" w:rsidRDefault="00CD7126">
            <w:pPr>
              <w:spacing w:after="20"/>
              <w:ind w:left="20"/>
              <w:jc w:val="both"/>
            </w:pPr>
          </w:p>
        </w:tc>
      </w:tr>
      <w:tr w:rsidR="00CD7126" w14:paraId="4E90225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EFBD5" w14:textId="77777777" w:rsidR="00CD7126" w:rsidRDefault="00000000">
            <w:pPr>
              <w:spacing w:after="20"/>
              <w:ind w:left="20"/>
              <w:jc w:val="both"/>
            </w:pPr>
            <w:r>
              <w:rPr>
                <w:color w:val="000000"/>
                <w:sz w:val="20"/>
              </w:rPr>
              <w:t>860.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0FFCE8" w14:textId="77777777" w:rsidR="00CD7126" w:rsidRDefault="00000000">
            <w:pPr>
              <w:spacing w:after="20"/>
              <w:ind w:left="20"/>
              <w:jc w:val="both"/>
            </w:pPr>
            <w:r>
              <w:rPr>
                <w:color w:val="000000"/>
                <w:sz w:val="20"/>
              </w:rPr>
              <w:t>01404005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64B03" w14:textId="77777777" w:rsidR="00CD7126" w:rsidRDefault="00000000">
            <w:pPr>
              <w:spacing w:after="20"/>
              <w:ind w:left="20"/>
              <w:jc w:val="both"/>
            </w:pPr>
            <w:r>
              <w:rPr>
                <w:color w:val="000000"/>
                <w:sz w:val="20"/>
              </w:rPr>
              <w:t>Заключение инвестиционного контракта на реализацию инвестиционного проекта, предусматривающего осуществление инвестиций и предоставление инвестиционных преференций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58A050" w14:textId="77777777" w:rsidR="00CD7126" w:rsidRDefault="00CD7126">
            <w:pPr>
              <w:spacing w:after="20"/>
              <w:ind w:left="20"/>
              <w:jc w:val="both"/>
            </w:pPr>
          </w:p>
          <w:p w14:paraId="610AD7F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BA300"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791E66" w14:textId="77777777" w:rsidR="00CD7126" w:rsidRDefault="00000000">
            <w:pPr>
              <w:spacing w:after="20"/>
              <w:ind w:left="20"/>
              <w:jc w:val="both"/>
            </w:pPr>
            <w:r>
              <w:rPr>
                <w:color w:val="000000"/>
                <w:sz w:val="20"/>
              </w:rPr>
              <w:t xml:space="preserve"> "Об утверждении Правил приема, регистрации и рассмотрения заявки на предоставление инвестиционных преференций" приказ исполняющего обязанности Министра по инвестициям и развитию Республики Казахстан от 30 декабря 2015 года № 1281. Зарегистрирован в Реестре государственной регистрации нормативных правовых актов № 12780.</w:t>
            </w:r>
          </w:p>
        </w:tc>
      </w:tr>
      <w:tr w:rsidR="00CD7126" w14:paraId="0D324D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35EF9" w14:textId="77777777" w:rsidR="00CD7126" w:rsidRDefault="00000000">
            <w:pPr>
              <w:spacing w:after="20"/>
              <w:ind w:left="20"/>
              <w:jc w:val="both"/>
            </w:pPr>
            <w:r>
              <w:rPr>
                <w:color w:val="000000"/>
                <w:sz w:val="20"/>
              </w:rPr>
              <w:t>861.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F1C5E" w14:textId="77777777" w:rsidR="00CD7126" w:rsidRDefault="00000000">
            <w:pPr>
              <w:spacing w:after="20"/>
              <w:ind w:left="20"/>
              <w:jc w:val="both"/>
            </w:pPr>
            <w:r>
              <w:rPr>
                <w:color w:val="000000"/>
                <w:sz w:val="20"/>
              </w:rPr>
              <w:t>01404006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03EE7" w14:textId="77777777" w:rsidR="00CD7126" w:rsidRDefault="00000000">
            <w:pPr>
              <w:spacing w:after="20"/>
              <w:ind w:left="20"/>
              <w:jc w:val="both"/>
            </w:pPr>
            <w:r>
              <w:rPr>
                <w:color w:val="000000"/>
                <w:sz w:val="20"/>
              </w:rPr>
              <w:t>Выдача документа об условиях переработки товаров на/вне таможенной территории Евразийского экономического союза и переработки товаров для внутреннего потребления в легкой, горно-металлургической, химической, деревообрабатывающей отраслях промышленности, а также машиностроении и стройиндустрии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A0E65" w14:textId="77777777" w:rsidR="00CD7126" w:rsidRDefault="00000000">
            <w:pPr>
              <w:spacing w:after="20"/>
              <w:ind w:left="20"/>
              <w:jc w:val="both"/>
            </w:pPr>
            <w:r>
              <w:rPr>
                <w:color w:val="000000"/>
                <w:sz w:val="20"/>
              </w:rPr>
              <w:t>Выдача документа об условиях переработки товаров на таможенной территории Евразийского экономического союза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6F070"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2D7EC"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документа об условиях переработки товаров на/вне таможенной территории Евразийского экономического союза и переработки товаров для внутреннего потребления в легкой, горно-металлургической, химической, фармацевтической, деревообрабатывающей отраслях промышленности, а также машиностроении и стройиндустрии" приказ Министра индустрии и инфраструктурного развития Республики Казахстан от 22 апреля 2020 года № 219. Зарегистрирован в Реестре государственной регистрации нормативных правовых актов № 20482.</w:t>
            </w:r>
          </w:p>
        </w:tc>
      </w:tr>
      <w:tr w:rsidR="00CD7126" w14:paraId="6C5F88B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04BFF" w14:textId="77777777" w:rsidR="00CD7126" w:rsidRDefault="00000000">
            <w:pPr>
              <w:spacing w:after="20"/>
              <w:ind w:left="20"/>
              <w:jc w:val="both"/>
            </w:pPr>
            <w:r>
              <w:rPr>
                <w:color w:val="000000"/>
                <w:sz w:val="20"/>
              </w:rPr>
              <w:t>862.</w:t>
            </w:r>
          </w:p>
        </w:tc>
        <w:tc>
          <w:tcPr>
            <w:tcW w:w="1230" w:type="dxa"/>
            <w:vMerge/>
            <w:tcBorders>
              <w:top w:val="nil"/>
              <w:left w:val="single" w:sz="5" w:space="0" w:color="CFCFCF"/>
              <w:bottom w:val="single" w:sz="5" w:space="0" w:color="CFCFCF"/>
              <w:right w:val="single" w:sz="5" w:space="0" w:color="CFCFCF"/>
            </w:tcBorders>
          </w:tcPr>
          <w:p w14:paraId="1B005ED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43127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8D140" w14:textId="77777777" w:rsidR="00CD7126" w:rsidRDefault="00000000">
            <w:pPr>
              <w:spacing w:after="20"/>
              <w:ind w:left="20"/>
              <w:jc w:val="both"/>
            </w:pPr>
            <w:r>
              <w:rPr>
                <w:color w:val="000000"/>
                <w:sz w:val="20"/>
              </w:rPr>
              <w:t>Выдача документа об условиях переработки товаров вне таможенной территории Евразийского экономического союза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052B2" w14:textId="77777777" w:rsidR="00CD7126" w:rsidRDefault="00000000">
            <w:pPr>
              <w:spacing w:after="20"/>
              <w:ind w:left="20"/>
              <w:jc w:val="both"/>
            </w:pPr>
            <w:r>
              <w:rPr>
                <w:color w:val="000000"/>
                <w:sz w:val="20"/>
              </w:rPr>
              <w:t>МИИР</w:t>
            </w:r>
          </w:p>
        </w:tc>
        <w:tc>
          <w:tcPr>
            <w:tcW w:w="2460" w:type="dxa"/>
            <w:gridSpan w:val="2"/>
            <w:vMerge/>
            <w:tcBorders>
              <w:top w:val="nil"/>
              <w:left w:val="single" w:sz="5" w:space="0" w:color="CFCFCF"/>
              <w:bottom w:val="single" w:sz="5" w:space="0" w:color="CFCFCF"/>
              <w:right w:val="single" w:sz="5" w:space="0" w:color="CFCFCF"/>
            </w:tcBorders>
          </w:tcPr>
          <w:p w14:paraId="36A17DB0" w14:textId="77777777" w:rsidR="00CD7126" w:rsidRDefault="00CD7126"/>
        </w:tc>
      </w:tr>
      <w:tr w:rsidR="00CD7126" w14:paraId="119A05B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0C2AF9" w14:textId="77777777" w:rsidR="00CD7126" w:rsidRDefault="00000000">
            <w:pPr>
              <w:spacing w:after="20"/>
              <w:ind w:left="20"/>
              <w:jc w:val="both"/>
            </w:pPr>
            <w:r>
              <w:rPr>
                <w:color w:val="000000"/>
                <w:sz w:val="20"/>
              </w:rPr>
              <w:t>863.</w:t>
            </w:r>
          </w:p>
        </w:tc>
        <w:tc>
          <w:tcPr>
            <w:tcW w:w="1230" w:type="dxa"/>
            <w:vMerge/>
            <w:tcBorders>
              <w:top w:val="nil"/>
              <w:left w:val="single" w:sz="5" w:space="0" w:color="CFCFCF"/>
              <w:bottom w:val="single" w:sz="5" w:space="0" w:color="CFCFCF"/>
              <w:right w:val="single" w:sz="5" w:space="0" w:color="CFCFCF"/>
            </w:tcBorders>
          </w:tcPr>
          <w:p w14:paraId="75D9545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D849AA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2E53AF" w14:textId="77777777" w:rsidR="00CD7126" w:rsidRDefault="00000000">
            <w:pPr>
              <w:spacing w:after="20"/>
              <w:ind w:left="20"/>
              <w:jc w:val="both"/>
            </w:pPr>
            <w:r>
              <w:rPr>
                <w:color w:val="000000"/>
                <w:sz w:val="20"/>
              </w:rPr>
              <w:t>Выдача документа об условиях переработки товаров для внутреннего потребления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4D37F1" w14:textId="77777777" w:rsidR="00CD7126" w:rsidRDefault="00000000">
            <w:pPr>
              <w:spacing w:after="20"/>
              <w:ind w:left="20"/>
              <w:jc w:val="both"/>
            </w:pPr>
            <w:r>
              <w:rPr>
                <w:color w:val="000000"/>
                <w:sz w:val="20"/>
              </w:rPr>
              <w:t>МИИР</w:t>
            </w:r>
          </w:p>
        </w:tc>
        <w:tc>
          <w:tcPr>
            <w:tcW w:w="2460" w:type="dxa"/>
            <w:gridSpan w:val="2"/>
            <w:vMerge/>
            <w:tcBorders>
              <w:top w:val="nil"/>
              <w:left w:val="single" w:sz="5" w:space="0" w:color="CFCFCF"/>
              <w:bottom w:val="single" w:sz="5" w:space="0" w:color="CFCFCF"/>
              <w:right w:val="single" w:sz="5" w:space="0" w:color="CFCFCF"/>
            </w:tcBorders>
          </w:tcPr>
          <w:p w14:paraId="3467EA73" w14:textId="77777777" w:rsidR="00CD7126" w:rsidRDefault="00CD7126"/>
        </w:tc>
      </w:tr>
      <w:tr w:rsidR="00CD7126" w14:paraId="623B6EB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D9D8FA" w14:textId="77777777" w:rsidR="00CD7126" w:rsidRDefault="00000000">
            <w:pPr>
              <w:spacing w:after="20"/>
              <w:ind w:left="20"/>
              <w:jc w:val="both"/>
            </w:pPr>
            <w:r>
              <w:rPr>
                <w:color w:val="000000"/>
                <w:sz w:val="20"/>
              </w:rPr>
              <w:t>864.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5E210" w14:textId="77777777" w:rsidR="00CD7126" w:rsidRDefault="00000000">
            <w:pPr>
              <w:spacing w:after="20"/>
              <w:ind w:left="20"/>
              <w:jc w:val="both"/>
            </w:pPr>
            <w:r>
              <w:rPr>
                <w:color w:val="000000"/>
                <w:sz w:val="20"/>
              </w:rPr>
              <w:t>01404007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9E4139" w14:textId="77777777" w:rsidR="00CD7126" w:rsidRDefault="00000000">
            <w:pPr>
              <w:spacing w:after="20"/>
              <w:ind w:left="20"/>
              <w:jc w:val="both"/>
            </w:pPr>
            <w:r>
              <w:rPr>
                <w:color w:val="000000"/>
                <w:sz w:val="20"/>
              </w:rPr>
              <w:t>Заключение уполномоченного органа государств - членов Евразийского экономического союза на транзит опасных отходов через таможенную территорию Евразийского экономического союза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91780" w14:textId="77777777" w:rsidR="00CD7126" w:rsidRDefault="00000000">
            <w:pPr>
              <w:spacing w:after="20"/>
              <w:ind w:left="20"/>
              <w:jc w:val="both"/>
            </w:pPr>
            <w:r>
              <w:rPr>
                <w:color w:val="000000"/>
                <w:sz w:val="20"/>
              </w:rPr>
              <w:t>Заключение уполномоченного органа государств - членов Евразийского экономического союза на транзит опасных отходов через таможенную территорию Евразийского экономического союза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763A3" w14:textId="77777777" w:rsidR="00CD7126" w:rsidRDefault="00000000">
            <w:pPr>
              <w:spacing w:after="20"/>
              <w:ind w:left="20"/>
              <w:jc w:val="both"/>
            </w:pPr>
            <w:r>
              <w:rPr>
                <w:color w:val="000000"/>
                <w:sz w:val="20"/>
              </w:rPr>
              <w:t>МЭПР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651C2" w14:textId="77777777" w:rsidR="00CD7126" w:rsidRDefault="00000000">
            <w:pPr>
              <w:spacing w:after="20"/>
              <w:ind w:left="20"/>
              <w:jc w:val="both"/>
            </w:pPr>
            <w:r>
              <w:rPr>
                <w:color w:val="000000"/>
                <w:sz w:val="20"/>
              </w:rPr>
              <w:t xml:space="preserve"> "Об утверждении Правил оказания государственной услуги "Заключение уполномоченного органа государств - членов Евразийского экономического союза на транзит опасных отходов через таможенную территорию Евразийского экономического союза" приказ исполняющего обязанности Министра экологии, геологии и природных ресурсов Республики Казахстан от 15 июня 2020 года № 145. Зарегистрирован в Реестре государственной регистрации нормативных правовых актов № 20875.</w:t>
            </w:r>
          </w:p>
        </w:tc>
      </w:tr>
      <w:tr w:rsidR="00CD7126" w14:paraId="3661B0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4651D" w14:textId="77777777" w:rsidR="00CD7126" w:rsidRDefault="00000000">
            <w:pPr>
              <w:spacing w:after="20"/>
              <w:ind w:left="20"/>
              <w:jc w:val="both"/>
            </w:pPr>
            <w:r>
              <w:rPr>
                <w:color w:val="000000"/>
                <w:sz w:val="20"/>
              </w:rPr>
              <w:t>865.</w:t>
            </w:r>
          </w:p>
        </w:tc>
        <w:tc>
          <w:tcPr>
            <w:tcW w:w="1230" w:type="dxa"/>
            <w:vMerge/>
            <w:tcBorders>
              <w:top w:val="nil"/>
              <w:left w:val="single" w:sz="5" w:space="0" w:color="CFCFCF"/>
              <w:bottom w:val="single" w:sz="5" w:space="0" w:color="CFCFCF"/>
              <w:right w:val="single" w:sz="5" w:space="0" w:color="CFCFCF"/>
            </w:tcBorders>
          </w:tcPr>
          <w:p w14:paraId="3277C73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21DC2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86C5D" w14:textId="77777777" w:rsidR="00CD7126" w:rsidRDefault="00000000">
            <w:pPr>
              <w:spacing w:after="20"/>
              <w:ind w:left="20"/>
              <w:jc w:val="both"/>
            </w:pPr>
            <w:r>
              <w:rPr>
                <w:color w:val="000000"/>
                <w:sz w:val="20"/>
              </w:rPr>
              <w:t>Оформления заключения на трансграничную перевозку опасных отходов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31E03D" w14:textId="77777777" w:rsidR="00CD7126" w:rsidRDefault="00000000">
            <w:pPr>
              <w:spacing w:after="20"/>
              <w:ind w:left="20"/>
              <w:jc w:val="both"/>
            </w:pPr>
            <w:r>
              <w:rPr>
                <w:color w:val="000000"/>
                <w:sz w:val="20"/>
              </w:rPr>
              <w:t>МЭПР</w:t>
            </w:r>
          </w:p>
        </w:tc>
        <w:tc>
          <w:tcPr>
            <w:tcW w:w="2460" w:type="dxa"/>
            <w:gridSpan w:val="2"/>
            <w:vMerge/>
            <w:tcBorders>
              <w:top w:val="nil"/>
              <w:left w:val="single" w:sz="5" w:space="0" w:color="CFCFCF"/>
              <w:bottom w:val="single" w:sz="5" w:space="0" w:color="CFCFCF"/>
              <w:right w:val="single" w:sz="5" w:space="0" w:color="CFCFCF"/>
            </w:tcBorders>
          </w:tcPr>
          <w:p w14:paraId="70743D54" w14:textId="77777777" w:rsidR="00CD7126" w:rsidRDefault="00CD7126"/>
        </w:tc>
      </w:tr>
      <w:tr w:rsidR="00CD7126" w14:paraId="7C7C030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AC02B1" w14:textId="77777777" w:rsidR="00CD7126" w:rsidRDefault="00000000">
            <w:pPr>
              <w:spacing w:after="20"/>
              <w:ind w:left="20"/>
              <w:jc w:val="both"/>
            </w:pPr>
            <w:r>
              <w:rPr>
                <w:color w:val="000000"/>
                <w:sz w:val="20"/>
              </w:rPr>
              <w:t>866.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038EF" w14:textId="77777777" w:rsidR="00CD7126" w:rsidRDefault="00000000">
            <w:pPr>
              <w:spacing w:after="20"/>
              <w:ind w:left="20"/>
              <w:jc w:val="both"/>
            </w:pPr>
            <w:r>
              <w:rPr>
                <w:color w:val="000000"/>
                <w:sz w:val="20"/>
              </w:rPr>
              <w:t>01404008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5139A" w14:textId="77777777" w:rsidR="00CD7126" w:rsidRDefault="00000000">
            <w:pPr>
              <w:spacing w:after="20"/>
              <w:ind w:left="20"/>
              <w:jc w:val="both"/>
            </w:pPr>
            <w:r>
              <w:rPr>
                <w:color w:val="000000"/>
                <w:sz w:val="20"/>
              </w:rPr>
              <w:t>Постановка на учет и снятие с учета опасных технических устройств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8DA835" w14:textId="77777777" w:rsidR="00CD7126" w:rsidRDefault="00000000">
            <w:pPr>
              <w:spacing w:after="20"/>
              <w:ind w:left="20"/>
              <w:jc w:val="both"/>
            </w:pPr>
            <w:r>
              <w:rPr>
                <w:color w:val="000000"/>
                <w:sz w:val="20"/>
              </w:rPr>
              <w:t>Постановка на учет опасных технических устройств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AA1A3" w14:textId="77777777" w:rsidR="00CD7126" w:rsidRDefault="00000000">
            <w:pPr>
              <w:spacing w:after="20"/>
              <w:ind w:left="20"/>
              <w:jc w:val="both"/>
            </w:pPr>
            <w:r>
              <w:rPr>
                <w:color w:val="000000"/>
                <w:sz w:val="20"/>
              </w:rPr>
              <w:t>МЧС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7E6BF" w14:textId="77777777" w:rsidR="00CD7126" w:rsidRDefault="00000000">
            <w:pPr>
              <w:spacing w:after="20"/>
              <w:ind w:left="20"/>
              <w:jc w:val="both"/>
            </w:pPr>
            <w:r>
              <w:rPr>
                <w:color w:val="000000"/>
                <w:sz w:val="20"/>
              </w:rPr>
              <w:t xml:space="preserve"> "Об утверждении правил постановки на учет и снятия с учета опасных производственных объектов и опасных технических устройств" приказ Министра по чрезвычайным ситуациям Республики Казахстан от 29 сентября 2021 года № 485. Зарегистрирован в Реестре государственной регистрации нормативных правовых актов № 24574.</w:t>
            </w:r>
          </w:p>
        </w:tc>
      </w:tr>
      <w:tr w:rsidR="00CD7126" w14:paraId="62B65D4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D14FC" w14:textId="77777777" w:rsidR="00CD7126" w:rsidRDefault="00000000">
            <w:pPr>
              <w:spacing w:after="20"/>
              <w:ind w:left="20"/>
              <w:jc w:val="both"/>
            </w:pPr>
            <w:r>
              <w:rPr>
                <w:color w:val="000000"/>
                <w:sz w:val="20"/>
              </w:rPr>
              <w:t>867.</w:t>
            </w:r>
          </w:p>
        </w:tc>
        <w:tc>
          <w:tcPr>
            <w:tcW w:w="1230" w:type="dxa"/>
            <w:vMerge/>
            <w:tcBorders>
              <w:top w:val="nil"/>
              <w:left w:val="single" w:sz="5" w:space="0" w:color="CFCFCF"/>
              <w:bottom w:val="single" w:sz="5" w:space="0" w:color="CFCFCF"/>
              <w:right w:val="single" w:sz="5" w:space="0" w:color="CFCFCF"/>
            </w:tcBorders>
          </w:tcPr>
          <w:p w14:paraId="0B6AE1B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E60E41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C422C" w14:textId="77777777" w:rsidR="00CD7126" w:rsidRDefault="00000000">
            <w:pPr>
              <w:spacing w:after="20"/>
              <w:ind w:left="20"/>
              <w:jc w:val="both"/>
            </w:pPr>
            <w:r>
              <w:rPr>
                <w:color w:val="000000"/>
                <w:sz w:val="20"/>
              </w:rPr>
              <w:t>Снятие с учета опасных технических устройств</w:t>
            </w:r>
          </w:p>
        </w:tc>
        <w:tc>
          <w:tcPr>
            <w:tcW w:w="1230" w:type="dxa"/>
            <w:vMerge/>
            <w:tcBorders>
              <w:top w:val="nil"/>
              <w:left w:val="single" w:sz="5" w:space="0" w:color="CFCFCF"/>
              <w:bottom w:val="single" w:sz="5" w:space="0" w:color="CFCFCF"/>
              <w:right w:val="single" w:sz="5" w:space="0" w:color="CFCFCF"/>
            </w:tcBorders>
          </w:tcPr>
          <w:p w14:paraId="05233B5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3A88300" w14:textId="77777777" w:rsidR="00CD7126" w:rsidRDefault="00CD7126"/>
        </w:tc>
      </w:tr>
      <w:tr w:rsidR="00CD7126" w14:paraId="65A6B1C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257B89" w14:textId="77777777" w:rsidR="00CD7126" w:rsidRDefault="00000000">
            <w:pPr>
              <w:spacing w:after="20"/>
              <w:ind w:left="20"/>
              <w:jc w:val="both"/>
            </w:pPr>
            <w:r>
              <w:rPr>
                <w:color w:val="000000"/>
                <w:sz w:val="20"/>
              </w:rPr>
              <w:t>868.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0EB37" w14:textId="77777777" w:rsidR="00CD7126" w:rsidRDefault="00000000">
            <w:pPr>
              <w:spacing w:after="20"/>
              <w:ind w:left="20"/>
              <w:jc w:val="both"/>
            </w:pPr>
            <w:r>
              <w:rPr>
                <w:color w:val="000000"/>
                <w:sz w:val="20"/>
              </w:rPr>
              <w:t>01404009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4CA2E2" w14:textId="77777777" w:rsidR="00CD7126" w:rsidRDefault="00000000">
            <w:pPr>
              <w:spacing w:after="20"/>
              <w:ind w:left="20"/>
              <w:jc w:val="both"/>
            </w:pPr>
            <w:r>
              <w:rPr>
                <w:color w:val="000000"/>
                <w:sz w:val="20"/>
              </w:rPr>
              <w:t>Допуск к применению стандартного образца зарубежного выпуска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15BFF" w14:textId="77777777" w:rsidR="00CD7126" w:rsidRDefault="00CD7126">
            <w:pPr>
              <w:spacing w:after="20"/>
              <w:ind w:left="20"/>
              <w:jc w:val="both"/>
            </w:pPr>
          </w:p>
          <w:p w14:paraId="3402F95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43ED1"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ACB51" w14:textId="77777777" w:rsidR="00CD7126" w:rsidRDefault="00000000">
            <w:pPr>
              <w:spacing w:after="20"/>
              <w:ind w:left="20"/>
              <w:jc w:val="both"/>
            </w:pPr>
            <w:r>
              <w:rPr>
                <w:color w:val="000000"/>
                <w:sz w:val="20"/>
              </w:rPr>
              <w:t xml:space="preserve"> "Об утверждении правил утверждения типа и регистрации в реестре государственной системы обеспечения единства измерений стандартного образца и оказания государственных услуг "Допуск к применению стандартного образца зарубежного выпуска", "Утверждение государственного стандартного образца" приказ Министра по инвестициям и развитию Республики Казахстан от 27 декабря 2018 года № 933. Зарегистрирован в Реестре государственной регистрации нормативных правовых актов № 18106</w:t>
            </w:r>
          </w:p>
        </w:tc>
      </w:tr>
      <w:tr w:rsidR="00CD7126" w14:paraId="6796DF7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EE07B" w14:textId="77777777" w:rsidR="00CD7126" w:rsidRDefault="00000000">
            <w:pPr>
              <w:spacing w:after="20"/>
              <w:ind w:left="20"/>
              <w:jc w:val="both"/>
            </w:pPr>
            <w:r>
              <w:rPr>
                <w:color w:val="000000"/>
                <w:sz w:val="20"/>
              </w:rPr>
              <w:t>869.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6A992" w14:textId="77777777" w:rsidR="00CD7126" w:rsidRDefault="00000000">
            <w:pPr>
              <w:spacing w:after="20"/>
              <w:ind w:left="20"/>
              <w:jc w:val="both"/>
            </w:pPr>
            <w:r>
              <w:rPr>
                <w:color w:val="000000"/>
                <w:sz w:val="20"/>
              </w:rPr>
              <w:t>01404010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D42C8B" w14:textId="77777777" w:rsidR="00CD7126" w:rsidRDefault="00000000">
            <w:pPr>
              <w:spacing w:after="20"/>
              <w:ind w:left="20"/>
              <w:jc w:val="both"/>
            </w:pPr>
            <w:r>
              <w:rPr>
                <w:color w:val="000000"/>
                <w:sz w:val="20"/>
              </w:rPr>
              <w:t>Утверждение государственного стандартного образца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D968E" w14:textId="77777777" w:rsidR="00CD7126" w:rsidRDefault="00CD7126">
            <w:pPr>
              <w:spacing w:after="20"/>
              <w:ind w:left="20"/>
              <w:jc w:val="both"/>
            </w:pPr>
          </w:p>
          <w:p w14:paraId="0D45990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0D9543" w14:textId="77777777" w:rsidR="00CD7126" w:rsidRDefault="00000000">
            <w:pPr>
              <w:spacing w:after="20"/>
              <w:ind w:left="20"/>
              <w:jc w:val="both"/>
            </w:pPr>
            <w:r>
              <w:rPr>
                <w:color w:val="000000"/>
                <w:sz w:val="20"/>
              </w:rPr>
              <w:t>МТИ</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2409C0" w14:textId="77777777" w:rsidR="00CD7126" w:rsidRDefault="00000000">
            <w:pPr>
              <w:spacing w:after="20"/>
              <w:ind w:left="20"/>
              <w:jc w:val="both"/>
            </w:pPr>
            <w:r>
              <w:rPr>
                <w:color w:val="000000"/>
                <w:sz w:val="20"/>
              </w:rPr>
              <w:t xml:space="preserve"> "Об утверждении правил утверждения типа и регистрации в реестре государственной системы обеспечения единства измерений стандартного образца и оказания государственных услуг "Допуск к применению стандартного образца зарубежного выпуска", "Утверждение государственного стандартного образца" приказ Министра по инвестициям и развитию Республики Казахстан от 27 декабря 2018 года № 933. Зарегистрирован в Реестре государственной регистрации нормативных правовых актов № 18106</w:t>
            </w:r>
          </w:p>
        </w:tc>
      </w:tr>
      <w:tr w:rsidR="00CD7126" w14:paraId="2DA1E52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08CF53" w14:textId="77777777" w:rsidR="00CD7126" w:rsidRDefault="00000000">
            <w:pPr>
              <w:spacing w:after="20"/>
              <w:ind w:left="20"/>
              <w:jc w:val="both"/>
            </w:pPr>
            <w:r>
              <w:rPr>
                <w:color w:val="000000"/>
                <w:sz w:val="20"/>
              </w:rPr>
              <w:t>870.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661DE" w14:textId="77777777" w:rsidR="00CD7126" w:rsidRDefault="00000000">
            <w:pPr>
              <w:spacing w:after="20"/>
              <w:ind w:left="20"/>
              <w:jc w:val="both"/>
            </w:pPr>
            <w:r>
              <w:rPr>
                <w:color w:val="000000"/>
                <w:sz w:val="20"/>
              </w:rPr>
              <w:t>01404011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55CC3" w14:textId="77777777" w:rsidR="00CD7126" w:rsidRDefault="00000000">
            <w:pPr>
              <w:spacing w:after="20"/>
              <w:ind w:left="20"/>
              <w:jc w:val="both"/>
            </w:pPr>
            <w:r>
              <w:rPr>
                <w:color w:val="000000"/>
                <w:sz w:val="20"/>
              </w:rPr>
              <w:t>Выдача разрешения на вырубку деревьев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2479E3" w14:textId="77777777" w:rsidR="00CD7126" w:rsidRDefault="00CD7126">
            <w:pPr>
              <w:spacing w:after="20"/>
              <w:ind w:left="20"/>
              <w:jc w:val="both"/>
            </w:pPr>
          </w:p>
          <w:p w14:paraId="0E64B32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A007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319805" w14:textId="77777777" w:rsidR="00CD7126" w:rsidRDefault="00000000">
            <w:pPr>
              <w:spacing w:after="20"/>
              <w:ind w:left="20"/>
              <w:jc w:val="both"/>
            </w:pPr>
            <w:r>
              <w:rPr>
                <w:color w:val="000000"/>
                <w:sz w:val="20"/>
              </w:rPr>
              <w:t xml:space="preserve"> "Об утверждении Типовых правил содержания и защиты зеленых насаждений, правил благоустройства территорий городов и населенных пунктов и Правил оказании государственной услуги "Выдача разрешения на вырубку деревьев" приказ Министра национальной экономики Республики Казахстан от 20 марта 2015 года № 235. Зарегистрирован в Реестре государственной регистрации нормативных правовых актов № 10886.</w:t>
            </w:r>
          </w:p>
        </w:tc>
      </w:tr>
      <w:tr w:rsidR="00CD7126" w14:paraId="55899D3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04A27" w14:textId="77777777" w:rsidR="00CD7126" w:rsidRDefault="00000000">
            <w:pPr>
              <w:spacing w:after="20"/>
              <w:ind w:left="20"/>
              <w:jc w:val="both"/>
            </w:pPr>
            <w:r>
              <w:rPr>
                <w:color w:val="000000"/>
                <w:sz w:val="20"/>
              </w:rPr>
              <w:t>015. Нефтегазовая сфера</w:t>
            </w:r>
          </w:p>
        </w:tc>
      </w:tr>
      <w:tr w:rsidR="00CD7126" w14:paraId="04721D00"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1727E" w14:textId="77777777" w:rsidR="00CD7126" w:rsidRDefault="00000000">
            <w:pPr>
              <w:spacing w:after="20"/>
              <w:ind w:left="20"/>
              <w:jc w:val="both"/>
            </w:pPr>
            <w:r>
              <w:rPr>
                <w:color w:val="000000"/>
                <w:sz w:val="20"/>
              </w:rPr>
              <w:t>01501. Выдача разрешительных документов (включая лицензирование, регистрацию, сертификацию) в нефтегазовой сфере</w:t>
            </w:r>
          </w:p>
        </w:tc>
      </w:tr>
      <w:tr w:rsidR="00CD7126" w14:paraId="2C60E8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F3895" w14:textId="77777777" w:rsidR="00CD7126" w:rsidRDefault="00000000">
            <w:pPr>
              <w:spacing w:after="20"/>
              <w:ind w:left="20"/>
              <w:jc w:val="both"/>
            </w:pPr>
            <w:r>
              <w:rPr>
                <w:color w:val="000000"/>
                <w:sz w:val="20"/>
              </w:rPr>
              <w:t>871.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A6CB8" w14:textId="77777777" w:rsidR="00CD7126" w:rsidRDefault="00000000">
            <w:pPr>
              <w:spacing w:after="20"/>
              <w:ind w:left="20"/>
              <w:jc w:val="both"/>
            </w:pPr>
            <w:r>
              <w:rPr>
                <w:color w:val="000000"/>
                <w:sz w:val="20"/>
              </w:rPr>
              <w:t>01501001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99858" w14:textId="77777777" w:rsidR="00CD7126" w:rsidRDefault="00000000">
            <w:pPr>
              <w:spacing w:after="20"/>
              <w:ind w:left="20"/>
              <w:jc w:val="both"/>
            </w:pPr>
            <w:r>
              <w:rPr>
                <w:color w:val="000000"/>
                <w:sz w:val="20"/>
              </w:rPr>
              <w:t>Выдача разрешения на сжигание сырого газа в факелах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866F70" w14:textId="77777777" w:rsidR="00CD7126" w:rsidRDefault="00000000">
            <w:pPr>
              <w:spacing w:after="20"/>
              <w:ind w:left="20"/>
              <w:jc w:val="both"/>
            </w:pPr>
            <w:r>
              <w:rPr>
                <w:color w:val="000000"/>
                <w:sz w:val="20"/>
              </w:rPr>
              <w:t>При испытании объектов скважин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E051D"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C6F2E4" w14:textId="77777777" w:rsidR="00CD7126" w:rsidRDefault="00000000">
            <w:pPr>
              <w:spacing w:after="20"/>
              <w:ind w:left="20"/>
              <w:jc w:val="both"/>
            </w:pPr>
            <w:r>
              <w:rPr>
                <w:color w:val="000000"/>
                <w:sz w:val="20"/>
              </w:rPr>
              <w:t xml:space="preserve"> "Об утверждении Правил выдачи разрешений на сжигание сырого газа в факелах" приказ Министра энергетики Республики Казахстан от 25 апреля 2018 года № 140. Зарегистрирован в Реестре государственной регистрации нормативных правовых актов № 16902.</w:t>
            </w:r>
          </w:p>
        </w:tc>
      </w:tr>
      <w:tr w:rsidR="00CD7126" w14:paraId="0797684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1134E" w14:textId="77777777" w:rsidR="00CD7126" w:rsidRDefault="00000000">
            <w:pPr>
              <w:spacing w:after="20"/>
              <w:ind w:left="20"/>
              <w:jc w:val="both"/>
            </w:pPr>
            <w:r>
              <w:rPr>
                <w:color w:val="000000"/>
                <w:sz w:val="20"/>
              </w:rPr>
              <w:t>872.</w:t>
            </w:r>
          </w:p>
        </w:tc>
        <w:tc>
          <w:tcPr>
            <w:tcW w:w="1230" w:type="dxa"/>
            <w:vMerge/>
            <w:tcBorders>
              <w:top w:val="nil"/>
              <w:left w:val="single" w:sz="5" w:space="0" w:color="CFCFCF"/>
              <w:bottom w:val="single" w:sz="5" w:space="0" w:color="CFCFCF"/>
              <w:right w:val="single" w:sz="5" w:space="0" w:color="CFCFCF"/>
            </w:tcBorders>
          </w:tcPr>
          <w:p w14:paraId="503E5FD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3F09AE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31577" w14:textId="77777777" w:rsidR="00CD7126" w:rsidRDefault="00000000">
            <w:pPr>
              <w:spacing w:after="20"/>
              <w:ind w:left="20"/>
              <w:jc w:val="both"/>
            </w:pPr>
            <w:r>
              <w:rPr>
                <w:color w:val="000000"/>
                <w:sz w:val="20"/>
              </w:rPr>
              <w:t>При пробной эксплуатации месторождения</w:t>
            </w:r>
          </w:p>
        </w:tc>
        <w:tc>
          <w:tcPr>
            <w:tcW w:w="1230" w:type="dxa"/>
            <w:vMerge/>
            <w:tcBorders>
              <w:top w:val="nil"/>
              <w:left w:val="single" w:sz="5" w:space="0" w:color="CFCFCF"/>
              <w:bottom w:val="single" w:sz="5" w:space="0" w:color="CFCFCF"/>
              <w:right w:val="single" w:sz="5" w:space="0" w:color="CFCFCF"/>
            </w:tcBorders>
          </w:tcPr>
          <w:p w14:paraId="1A0B3AA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BD57933" w14:textId="77777777" w:rsidR="00CD7126" w:rsidRDefault="00CD7126"/>
        </w:tc>
      </w:tr>
      <w:tr w:rsidR="00CD7126" w14:paraId="0DE6AD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841F6" w14:textId="77777777" w:rsidR="00CD7126" w:rsidRDefault="00000000">
            <w:pPr>
              <w:spacing w:after="20"/>
              <w:ind w:left="20"/>
              <w:jc w:val="both"/>
            </w:pPr>
            <w:r>
              <w:rPr>
                <w:color w:val="000000"/>
                <w:sz w:val="20"/>
              </w:rPr>
              <w:t>873.</w:t>
            </w:r>
          </w:p>
        </w:tc>
        <w:tc>
          <w:tcPr>
            <w:tcW w:w="1230" w:type="dxa"/>
            <w:vMerge/>
            <w:tcBorders>
              <w:top w:val="nil"/>
              <w:left w:val="single" w:sz="5" w:space="0" w:color="CFCFCF"/>
              <w:bottom w:val="single" w:sz="5" w:space="0" w:color="CFCFCF"/>
              <w:right w:val="single" w:sz="5" w:space="0" w:color="CFCFCF"/>
            </w:tcBorders>
          </w:tcPr>
          <w:p w14:paraId="44574FD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9F8E6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27CDD4" w14:textId="77777777" w:rsidR="00CD7126" w:rsidRDefault="00000000">
            <w:pPr>
              <w:spacing w:after="20"/>
              <w:ind w:left="20"/>
              <w:jc w:val="both"/>
            </w:pPr>
            <w:r>
              <w:rPr>
                <w:color w:val="000000"/>
                <w:sz w:val="20"/>
              </w:rPr>
              <w:t>При технологически неизбежном сжигании сырого газа</w:t>
            </w:r>
          </w:p>
        </w:tc>
        <w:tc>
          <w:tcPr>
            <w:tcW w:w="1230" w:type="dxa"/>
            <w:vMerge/>
            <w:tcBorders>
              <w:top w:val="nil"/>
              <w:left w:val="single" w:sz="5" w:space="0" w:color="CFCFCF"/>
              <w:bottom w:val="single" w:sz="5" w:space="0" w:color="CFCFCF"/>
              <w:right w:val="single" w:sz="5" w:space="0" w:color="CFCFCF"/>
            </w:tcBorders>
          </w:tcPr>
          <w:p w14:paraId="0A101CE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7309591" w14:textId="77777777" w:rsidR="00CD7126" w:rsidRDefault="00CD7126"/>
        </w:tc>
      </w:tr>
      <w:tr w:rsidR="00CD7126" w14:paraId="43FB179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9AC876" w14:textId="77777777" w:rsidR="00CD7126" w:rsidRDefault="00000000">
            <w:pPr>
              <w:spacing w:after="20"/>
              <w:ind w:left="20"/>
              <w:jc w:val="both"/>
            </w:pPr>
            <w:r>
              <w:rPr>
                <w:color w:val="000000"/>
                <w:sz w:val="20"/>
              </w:rPr>
              <w:t>874.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094336" w14:textId="77777777" w:rsidR="00CD7126" w:rsidRDefault="00000000">
            <w:pPr>
              <w:spacing w:after="20"/>
              <w:ind w:left="20"/>
              <w:jc w:val="both"/>
            </w:pPr>
            <w:r>
              <w:rPr>
                <w:color w:val="000000"/>
                <w:sz w:val="20"/>
              </w:rPr>
              <w:t>01501002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4617B" w14:textId="77777777" w:rsidR="00CD7126" w:rsidRDefault="00000000">
            <w:pPr>
              <w:spacing w:after="20"/>
              <w:ind w:left="20"/>
              <w:jc w:val="both"/>
            </w:pPr>
            <w:r>
              <w:rPr>
                <w:color w:val="000000"/>
                <w:sz w:val="20"/>
              </w:rPr>
              <w:t>Выдача разрешения на создание и размещение морских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C970E" w14:textId="77777777" w:rsidR="00CD7126" w:rsidRDefault="00CD7126">
            <w:pPr>
              <w:spacing w:after="20"/>
              <w:ind w:left="20"/>
              <w:jc w:val="both"/>
            </w:pPr>
          </w:p>
          <w:p w14:paraId="4A3BD91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041B7F"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FD6AA" w14:textId="77777777" w:rsidR="00CD7126" w:rsidRDefault="00000000">
            <w:pPr>
              <w:spacing w:after="20"/>
              <w:ind w:left="20"/>
              <w:jc w:val="both"/>
            </w:pPr>
            <w:r>
              <w:rPr>
                <w:color w:val="000000"/>
                <w:sz w:val="20"/>
              </w:rPr>
              <w:t xml:space="preserve"> "Об утверждении Правил создания, размещения и эксплуатации морских объектов, используемых при проведении разведки и (или) добычи углеводородов на море и внутренних водоемах" приказ Министра энергетики Республики Казахстан от 28 апреля 2018 года № 151. Зарегистрирован в Реестре государственной регистрации нормативных правовых актов № 17066.</w:t>
            </w:r>
          </w:p>
        </w:tc>
      </w:tr>
      <w:tr w:rsidR="00CD7126" w14:paraId="2A5CDFC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C4E1E9" w14:textId="77777777" w:rsidR="00CD7126" w:rsidRDefault="00000000">
            <w:pPr>
              <w:spacing w:after="20"/>
              <w:ind w:left="20"/>
              <w:jc w:val="both"/>
            </w:pPr>
            <w:r>
              <w:rPr>
                <w:color w:val="000000"/>
                <w:sz w:val="20"/>
              </w:rPr>
              <w:t>875.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B6A42" w14:textId="77777777" w:rsidR="00CD7126" w:rsidRDefault="00000000">
            <w:pPr>
              <w:spacing w:after="20"/>
              <w:ind w:left="20"/>
              <w:jc w:val="both"/>
            </w:pPr>
            <w:r>
              <w:rPr>
                <w:color w:val="000000"/>
                <w:sz w:val="20"/>
              </w:rPr>
              <w:t>01501003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82BD0" w14:textId="77777777" w:rsidR="00CD7126" w:rsidRDefault="00000000">
            <w:pPr>
              <w:spacing w:after="20"/>
              <w:ind w:left="20"/>
              <w:jc w:val="both"/>
            </w:pPr>
            <w:r>
              <w:rPr>
                <w:color w:val="000000"/>
                <w:sz w:val="20"/>
              </w:rPr>
              <w:t>Лицензия на работы и услуги в сфере углеводородов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58922" w14:textId="77777777" w:rsidR="00CD7126" w:rsidRDefault="00000000">
            <w:pPr>
              <w:spacing w:after="20"/>
              <w:ind w:left="20"/>
              <w:jc w:val="both"/>
            </w:pPr>
            <w:r>
              <w:rPr>
                <w:color w:val="000000"/>
                <w:sz w:val="20"/>
              </w:rPr>
              <w:t>Промысловые исследования при разведке и добыче углеводородов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AA842B" w14:textId="77777777" w:rsidR="00CD7126" w:rsidRDefault="00000000">
            <w:pPr>
              <w:spacing w:after="20"/>
              <w:ind w:left="20"/>
              <w:jc w:val="both"/>
            </w:pPr>
            <w:r>
              <w:rPr>
                <w:color w:val="000000"/>
                <w:sz w:val="20"/>
              </w:rPr>
              <w:t>МЭ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D1C8B"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работы и услуги в сфере углеводородов" приказ Министра энергетики Республики Казахстан от 10 апреля 2020 года № 139. Зарегистрирован в Реестре государственной регистрации нормативных правовых актов № 20383</w:t>
            </w:r>
          </w:p>
        </w:tc>
      </w:tr>
      <w:tr w:rsidR="00CD7126" w14:paraId="5369CFB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02BD79" w14:textId="77777777" w:rsidR="00CD7126" w:rsidRDefault="00000000">
            <w:pPr>
              <w:spacing w:after="20"/>
              <w:ind w:left="20"/>
              <w:jc w:val="both"/>
            </w:pPr>
            <w:r>
              <w:rPr>
                <w:color w:val="000000"/>
                <w:sz w:val="20"/>
              </w:rPr>
              <w:t>876.</w:t>
            </w:r>
          </w:p>
        </w:tc>
        <w:tc>
          <w:tcPr>
            <w:tcW w:w="1230" w:type="dxa"/>
            <w:vMerge/>
            <w:tcBorders>
              <w:top w:val="nil"/>
              <w:left w:val="single" w:sz="5" w:space="0" w:color="CFCFCF"/>
              <w:bottom w:val="single" w:sz="5" w:space="0" w:color="CFCFCF"/>
              <w:right w:val="single" w:sz="5" w:space="0" w:color="CFCFCF"/>
            </w:tcBorders>
          </w:tcPr>
          <w:p w14:paraId="2C2BAA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358E1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892D8" w14:textId="77777777" w:rsidR="00CD7126" w:rsidRDefault="00000000">
            <w:pPr>
              <w:spacing w:after="20"/>
              <w:ind w:left="20"/>
              <w:jc w:val="both"/>
            </w:pPr>
            <w:r>
              <w:rPr>
                <w:color w:val="000000"/>
                <w:sz w:val="20"/>
              </w:rPr>
              <w:t>Сейсморазведочные работы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274652C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FE305FE" w14:textId="77777777" w:rsidR="00CD7126" w:rsidRDefault="00CD7126"/>
        </w:tc>
      </w:tr>
      <w:tr w:rsidR="00CD7126" w14:paraId="27B13BA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295A5" w14:textId="77777777" w:rsidR="00CD7126" w:rsidRDefault="00000000">
            <w:pPr>
              <w:spacing w:after="20"/>
              <w:ind w:left="20"/>
              <w:jc w:val="both"/>
            </w:pPr>
            <w:r>
              <w:rPr>
                <w:color w:val="000000"/>
                <w:sz w:val="20"/>
              </w:rPr>
              <w:t>877.</w:t>
            </w:r>
          </w:p>
        </w:tc>
        <w:tc>
          <w:tcPr>
            <w:tcW w:w="1230" w:type="dxa"/>
            <w:vMerge/>
            <w:tcBorders>
              <w:top w:val="nil"/>
              <w:left w:val="single" w:sz="5" w:space="0" w:color="CFCFCF"/>
              <w:bottom w:val="single" w:sz="5" w:space="0" w:color="CFCFCF"/>
              <w:right w:val="single" w:sz="5" w:space="0" w:color="CFCFCF"/>
            </w:tcBorders>
          </w:tcPr>
          <w:p w14:paraId="04439F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4DB2E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616DA" w14:textId="77777777" w:rsidR="00CD7126" w:rsidRDefault="00000000">
            <w:pPr>
              <w:spacing w:after="20"/>
              <w:ind w:left="20"/>
              <w:jc w:val="both"/>
            </w:pPr>
            <w:r>
              <w:rPr>
                <w:color w:val="000000"/>
                <w:sz w:val="20"/>
              </w:rPr>
              <w:t>Геофизические работы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0C375A2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289488E" w14:textId="77777777" w:rsidR="00CD7126" w:rsidRDefault="00CD7126"/>
        </w:tc>
      </w:tr>
      <w:tr w:rsidR="00CD7126" w14:paraId="095F8C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9C411" w14:textId="77777777" w:rsidR="00CD7126" w:rsidRDefault="00000000">
            <w:pPr>
              <w:spacing w:after="20"/>
              <w:ind w:left="20"/>
              <w:jc w:val="both"/>
            </w:pPr>
            <w:r>
              <w:rPr>
                <w:color w:val="000000"/>
                <w:sz w:val="20"/>
              </w:rPr>
              <w:t>878.</w:t>
            </w:r>
          </w:p>
        </w:tc>
        <w:tc>
          <w:tcPr>
            <w:tcW w:w="1230" w:type="dxa"/>
            <w:vMerge/>
            <w:tcBorders>
              <w:top w:val="nil"/>
              <w:left w:val="single" w:sz="5" w:space="0" w:color="CFCFCF"/>
              <w:bottom w:val="single" w:sz="5" w:space="0" w:color="CFCFCF"/>
              <w:right w:val="single" w:sz="5" w:space="0" w:color="CFCFCF"/>
            </w:tcBorders>
          </w:tcPr>
          <w:p w14:paraId="09F390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FE2D6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14FCB" w14:textId="77777777" w:rsidR="00CD7126" w:rsidRDefault="00000000">
            <w:pPr>
              <w:spacing w:after="20"/>
              <w:ind w:left="20"/>
              <w:jc w:val="both"/>
            </w:pPr>
            <w:r>
              <w:rPr>
                <w:color w:val="000000"/>
                <w:sz w:val="20"/>
              </w:rPr>
              <w:t>Прострелочно-взрывные работы в скважинах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59FEE42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282A779" w14:textId="77777777" w:rsidR="00CD7126" w:rsidRDefault="00CD7126"/>
        </w:tc>
      </w:tr>
      <w:tr w:rsidR="00CD7126" w14:paraId="4AC3B8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9DBF2D" w14:textId="77777777" w:rsidR="00CD7126" w:rsidRDefault="00000000">
            <w:pPr>
              <w:spacing w:after="20"/>
              <w:ind w:left="20"/>
              <w:jc w:val="both"/>
            </w:pPr>
            <w:r>
              <w:rPr>
                <w:color w:val="000000"/>
                <w:sz w:val="20"/>
              </w:rPr>
              <w:t>879.</w:t>
            </w:r>
          </w:p>
        </w:tc>
        <w:tc>
          <w:tcPr>
            <w:tcW w:w="1230" w:type="dxa"/>
            <w:vMerge/>
            <w:tcBorders>
              <w:top w:val="nil"/>
              <w:left w:val="single" w:sz="5" w:space="0" w:color="CFCFCF"/>
              <w:bottom w:val="single" w:sz="5" w:space="0" w:color="CFCFCF"/>
              <w:right w:val="single" w:sz="5" w:space="0" w:color="CFCFCF"/>
            </w:tcBorders>
          </w:tcPr>
          <w:p w14:paraId="0BBBEF6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3DCE66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8044BB" w14:textId="77777777" w:rsidR="00CD7126" w:rsidRDefault="00000000">
            <w:pPr>
              <w:spacing w:after="20"/>
              <w:ind w:left="20"/>
              <w:jc w:val="both"/>
            </w:pPr>
            <w:r>
              <w:rPr>
                <w:color w:val="000000"/>
                <w:sz w:val="20"/>
              </w:rPr>
              <w:t>Бурение скважин на суше, на море и на внутренних водоемах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2FD973B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4389BF4" w14:textId="77777777" w:rsidR="00CD7126" w:rsidRDefault="00CD7126"/>
        </w:tc>
      </w:tr>
      <w:tr w:rsidR="00CD7126" w14:paraId="0BA130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7BB7AF" w14:textId="77777777" w:rsidR="00CD7126" w:rsidRDefault="00000000">
            <w:pPr>
              <w:spacing w:after="20"/>
              <w:ind w:left="20"/>
              <w:jc w:val="both"/>
            </w:pPr>
            <w:r>
              <w:rPr>
                <w:color w:val="000000"/>
                <w:sz w:val="20"/>
              </w:rPr>
              <w:t>880.</w:t>
            </w:r>
          </w:p>
        </w:tc>
        <w:tc>
          <w:tcPr>
            <w:tcW w:w="1230" w:type="dxa"/>
            <w:vMerge/>
            <w:tcBorders>
              <w:top w:val="nil"/>
              <w:left w:val="single" w:sz="5" w:space="0" w:color="CFCFCF"/>
              <w:bottom w:val="single" w:sz="5" w:space="0" w:color="CFCFCF"/>
              <w:right w:val="single" w:sz="5" w:space="0" w:color="CFCFCF"/>
            </w:tcBorders>
          </w:tcPr>
          <w:p w14:paraId="12428B6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DEB4F5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01479" w14:textId="77777777" w:rsidR="00CD7126" w:rsidRDefault="00000000">
            <w:pPr>
              <w:spacing w:after="20"/>
              <w:ind w:left="20"/>
              <w:jc w:val="both"/>
            </w:pPr>
            <w:r>
              <w:rPr>
                <w:color w:val="000000"/>
                <w:sz w:val="20"/>
              </w:rPr>
              <w:t>Подземный ремонт, испытание, освоение, опробование, консервация, ликвидация скважин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062E4B9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915927A" w14:textId="77777777" w:rsidR="00CD7126" w:rsidRDefault="00CD7126"/>
        </w:tc>
      </w:tr>
      <w:tr w:rsidR="00CD7126" w14:paraId="292501E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D0A6B" w14:textId="77777777" w:rsidR="00CD7126" w:rsidRDefault="00000000">
            <w:pPr>
              <w:spacing w:after="20"/>
              <w:ind w:left="20"/>
              <w:jc w:val="both"/>
            </w:pPr>
            <w:r>
              <w:rPr>
                <w:color w:val="000000"/>
                <w:sz w:val="20"/>
              </w:rPr>
              <w:t>881.</w:t>
            </w:r>
          </w:p>
        </w:tc>
        <w:tc>
          <w:tcPr>
            <w:tcW w:w="1230" w:type="dxa"/>
            <w:vMerge/>
            <w:tcBorders>
              <w:top w:val="nil"/>
              <w:left w:val="single" w:sz="5" w:space="0" w:color="CFCFCF"/>
              <w:bottom w:val="single" w:sz="5" w:space="0" w:color="CFCFCF"/>
              <w:right w:val="single" w:sz="5" w:space="0" w:color="CFCFCF"/>
            </w:tcBorders>
          </w:tcPr>
          <w:p w14:paraId="57E58D2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65DD2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DB6C" w14:textId="77777777" w:rsidR="00CD7126" w:rsidRDefault="00000000">
            <w:pPr>
              <w:spacing w:after="20"/>
              <w:ind w:left="20"/>
              <w:jc w:val="both"/>
            </w:pPr>
            <w:r>
              <w:rPr>
                <w:color w:val="000000"/>
                <w:sz w:val="20"/>
              </w:rPr>
              <w:t>Цементация скважин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3C086A1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9D9F1FB" w14:textId="77777777" w:rsidR="00CD7126" w:rsidRDefault="00CD7126"/>
        </w:tc>
      </w:tr>
      <w:tr w:rsidR="00CD7126" w14:paraId="698631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7AF7A" w14:textId="77777777" w:rsidR="00CD7126" w:rsidRDefault="00000000">
            <w:pPr>
              <w:spacing w:after="20"/>
              <w:ind w:left="20"/>
              <w:jc w:val="both"/>
            </w:pPr>
            <w:r>
              <w:rPr>
                <w:color w:val="000000"/>
                <w:sz w:val="20"/>
              </w:rPr>
              <w:t>882.</w:t>
            </w:r>
          </w:p>
        </w:tc>
        <w:tc>
          <w:tcPr>
            <w:tcW w:w="1230" w:type="dxa"/>
            <w:vMerge/>
            <w:tcBorders>
              <w:top w:val="nil"/>
              <w:left w:val="single" w:sz="5" w:space="0" w:color="CFCFCF"/>
              <w:bottom w:val="single" w:sz="5" w:space="0" w:color="CFCFCF"/>
              <w:right w:val="single" w:sz="5" w:space="0" w:color="CFCFCF"/>
            </w:tcBorders>
          </w:tcPr>
          <w:p w14:paraId="06A38EA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A43A0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37343" w14:textId="77777777" w:rsidR="00CD7126" w:rsidRDefault="00000000">
            <w:pPr>
              <w:spacing w:after="20"/>
              <w:ind w:left="20"/>
              <w:jc w:val="both"/>
            </w:pPr>
            <w:r>
              <w:rPr>
                <w:color w:val="000000"/>
                <w:sz w:val="20"/>
              </w:rPr>
              <w:t>Повышение нефтеотдачи нефтяных пластов и увеличение производительности скважин при разведке и добыче углеводородов</w:t>
            </w:r>
          </w:p>
        </w:tc>
        <w:tc>
          <w:tcPr>
            <w:tcW w:w="1230" w:type="dxa"/>
            <w:vMerge/>
            <w:tcBorders>
              <w:top w:val="nil"/>
              <w:left w:val="single" w:sz="5" w:space="0" w:color="CFCFCF"/>
              <w:bottom w:val="single" w:sz="5" w:space="0" w:color="CFCFCF"/>
              <w:right w:val="single" w:sz="5" w:space="0" w:color="CFCFCF"/>
            </w:tcBorders>
          </w:tcPr>
          <w:p w14:paraId="7A79C52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C8E48A8" w14:textId="77777777" w:rsidR="00CD7126" w:rsidRDefault="00CD7126"/>
        </w:tc>
      </w:tr>
      <w:tr w:rsidR="00CD7126" w14:paraId="4B5BEA0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3ED82" w14:textId="77777777" w:rsidR="00CD7126" w:rsidRDefault="00000000">
            <w:pPr>
              <w:spacing w:after="20"/>
              <w:ind w:left="20"/>
              <w:jc w:val="both"/>
            </w:pPr>
            <w:r>
              <w:rPr>
                <w:color w:val="000000"/>
                <w:sz w:val="20"/>
              </w:rPr>
              <w:t>883.</w:t>
            </w:r>
          </w:p>
        </w:tc>
        <w:tc>
          <w:tcPr>
            <w:tcW w:w="1230" w:type="dxa"/>
            <w:vMerge/>
            <w:tcBorders>
              <w:top w:val="nil"/>
              <w:left w:val="single" w:sz="5" w:space="0" w:color="CFCFCF"/>
              <w:bottom w:val="single" w:sz="5" w:space="0" w:color="CFCFCF"/>
              <w:right w:val="single" w:sz="5" w:space="0" w:color="CFCFCF"/>
            </w:tcBorders>
          </w:tcPr>
          <w:p w14:paraId="4F2B889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23E61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DF285" w14:textId="77777777" w:rsidR="00CD7126" w:rsidRDefault="00000000">
            <w:pPr>
              <w:spacing w:after="20"/>
              <w:ind w:left="20"/>
              <w:jc w:val="both"/>
            </w:pPr>
            <w:r>
              <w:rPr>
                <w:color w:val="000000"/>
                <w:sz w:val="20"/>
              </w:rPr>
              <w:t>Работы по предотвращению и ликвидации разливов на месторождениях углеводородов на море</w:t>
            </w:r>
          </w:p>
        </w:tc>
        <w:tc>
          <w:tcPr>
            <w:tcW w:w="1230" w:type="dxa"/>
            <w:vMerge/>
            <w:tcBorders>
              <w:top w:val="nil"/>
              <w:left w:val="single" w:sz="5" w:space="0" w:color="CFCFCF"/>
              <w:bottom w:val="single" w:sz="5" w:space="0" w:color="CFCFCF"/>
              <w:right w:val="single" w:sz="5" w:space="0" w:color="CFCFCF"/>
            </w:tcBorders>
          </w:tcPr>
          <w:p w14:paraId="638D91B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1BD234" w14:textId="77777777" w:rsidR="00CD7126" w:rsidRDefault="00CD7126"/>
        </w:tc>
      </w:tr>
      <w:tr w:rsidR="00CD7126" w14:paraId="26E032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D35C1" w14:textId="77777777" w:rsidR="00CD7126" w:rsidRDefault="00000000">
            <w:pPr>
              <w:spacing w:after="20"/>
              <w:ind w:left="20"/>
              <w:jc w:val="both"/>
            </w:pPr>
            <w:r>
              <w:rPr>
                <w:color w:val="000000"/>
                <w:sz w:val="20"/>
              </w:rPr>
              <w:t>884.</w:t>
            </w:r>
          </w:p>
        </w:tc>
        <w:tc>
          <w:tcPr>
            <w:tcW w:w="1230" w:type="dxa"/>
            <w:vMerge/>
            <w:tcBorders>
              <w:top w:val="nil"/>
              <w:left w:val="single" w:sz="5" w:space="0" w:color="CFCFCF"/>
              <w:bottom w:val="single" w:sz="5" w:space="0" w:color="CFCFCF"/>
              <w:right w:val="single" w:sz="5" w:space="0" w:color="CFCFCF"/>
            </w:tcBorders>
          </w:tcPr>
          <w:p w14:paraId="0173FD9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9D4407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BA721F" w14:textId="77777777" w:rsidR="00CD7126" w:rsidRDefault="00000000">
            <w:pPr>
              <w:spacing w:after="20"/>
              <w:ind w:left="20"/>
              <w:jc w:val="both"/>
            </w:pPr>
            <w:r>
              <w:rPr>
                <w:color w:val="000000"/>
                <w:sz w:val="20"/>
              </w:rPr>
              <w:t>Эксплуатация нефтегазохимических производств</w:t>
            </w:r>
          </w:p>
        </w:tc>
        <w:tc>
          <w:tcPr>
            <w:tcW w:w="1230" w:type="dxa"/>
            <w:vMerge/>
            <w:tcBorders>
              <w:top w:val="nil"/>
              <w:left w:val="single" w:sz="5" w:space="0" w:color="CFCFCF"/>
              <w:bottom w:val="single" w:sz="5" w:space="0" w:color="CFCFCF"/>
              <w:right w:val="single" w:sz="5" w:space="0" w:color="CFCFCF"/>
            </w:tcBorders>
          </w:tcPr>
          <w:p w14:paraId="11B8E0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88CAFC" w14:textId="77777777" w:rsidR="00CD7126" w:rsidRDefault="00CD7126"/>
        </w:tc>
      </w:tr>
      <w:tr w:rsidR="00CD7126" w14:paraId="7EA4D4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0C11F2" w14:textId="77777777" w:rsidR="00CD7126" w:rsidRDefault="00000000">
            <w:pPr>
              <w:spacing w:after="20"/>
              <w:ind w:left="20"/>
              <w:jc w:val="both"/>
            </w:pPr>
            <w:r>
              <w:rPr>
                <w:color w:val="000000"/>
                <w:sz w:val="20"/>
              </w:rPr>
              <w:t>885.</w:t>
            </w:r>
          </w:p>
        </w:tc>
        <w:tc>
          <w:tcPr>
            <w:tcW w:w="1230" w:type="dxa"/>
            <w:vMerge/>
            <w:tcBorders>
              <w:top w:val="nil"/>
              <w:left w:val="single" w:sz="5" w:space="0" w:color="CFCFCF"/>
              <w:bottom w:val="single" w:sz="5" w:space="0" w:color="CFCFCF"/>
              <w:right w:val="single" w:sz="5" w:space="0" w:color="CFCFCF"/>
            </w:tcBorders>
          </w:tcPr>
          <w:p w14:paraId="2419133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1039F9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F516F" w14:textId="77777777" w:rsidR="00CD7126" w:rsidRDefault="00000000">
            <w:pPr>
              <w:spacing w:after="20"/>
              <w:ind w:left="20"/>
              <w:jc w:val="both"/>
            </w:pPr>
            <w:r>
              <w:rPr>
                <w:color w:val="000000"/>
                <w:sz w:val="20"/>
              </w:rPr>
              <w:t>Составление базовых проектных документов для месторождений углеводородов и анализ разработки месторождений углеводородов</w:t>
            </w:r>
          </w:p>
        </w:tc>
        <w:tc>
          <w:tcPr>
            <w:tcW w:w="1230" w:type="dxa"/>
            <w:vMerge/>
            <w:tcBorders>
              <w:top w:val="nil"/>
              <w:left w:val="single" w:sz="5" w:space="0" w:color="CFCFCF"/>
              <w:bottom w:val="single" w:sz="5" w:space="0" w:color="CFCFCF"/>
              <w:right w:val="single" w:sz="5" w:space="0" w:color="CFCFCF"/>
            </w:tcBorders>
          </w:tcPr>
          <w:p w14:paraId="6DB3CB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927525" w14:textId="77777777" w:rsidR="00CD7126" w:rsidRDefault="00CD7126"/>
        </w:tc>
      </w:tr>
      <w:tr w:rsidR="00CD7126" w14:paraId="7EA1B19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7148DF" w14:textId="77777777" w:rsidR="00CD7126" w:rsidRDefault="00000000">
            <w:pPr>
              <w:spacing w:after="20"/>
              <w:ind w:left="20"/>
              <w:jc w:val="both"/>
            </w:pPr>
            <w:r>
              <w:rPr>
                <w:color w:val="000000"/>
                <w:sz w:val="20"/>
              </w:rPr>
              <w:t>886.</w:t>
            </w:r>
          </w:p>
        </w:tc>
        <w:tc>
          <w:tcPr>
            <w:tcW w:w="1230" w:type="dxa"/>
            <w:vMerge/>
            <w:tcBorders>
              <w:top w:val="nil"/>
              <w:left w:val="single" w:sz="5" w:space="0" w:color="CFCFCF"/>
              <w:bottom w:val="single" w:sz="5" w:space="0" w:color="CFCFCF"/>
              <w:right w:val="single" w:sz="5" w:space="0" w:color="CFCFCF"/>
            </w:tcBorders>
          </w:tcPr>
          <w:p w14:paraId="59053DC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9208A1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E32B4" w14:textId="77777777" w:rsidR="00CD7126" w:rsidRDefault="00000000">
            <w:pPr>
              <w:spacing w:after="20"/>
              <w:ind w:left="20"/>
              <w:jc w:val="both"/>
            </w:pPr>
            <w:r>
              <w:rPr>
                <w:color w:val="000000"/>
                <w:sz w:val="20"/>
              </w:rPr>
              <w:t>Составление технических проектных документов для месторождений углеводородов</w:t>
            </w:r>
          </w:p>
        </w:tc>
        <w:tc>
          <w:tcPr>
            <w:tcW w:w="1230" w:type="dxa"/>
            <w:vMerge/>
            <w:tcBorders>
              <w:top w:val="nil"/>
              <w:left w:val="single" w:sz="5" w:space="0" w:color="CFCFCF"/>
              <w:bottom w:val="single" w:sz="5" w:space="0" w:color="CFCFCF"/>
              <w:right w:val="single" w:sz="5" w:space="0" w:color="CFCFCF"/>
            </w:tcBorders>
          </w:tcPr>
          <w:p w14:paraId="28CBEC8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23D8EF2" w14:textId="77777777" w:rsidR="00CD7126" w:rsidRDefault="00CD7126"/>
        </w:tc>
      </w:tr>
      <w:tr w:rsidR="00CD7126" w14:paraId="231291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6688A" w14:textId="77777777" w:rsidR="00CD7126" w:rsidRDefault="00000000">
            <w:pPr>
              <w:spacing w:after="20"/>
              <w:ind w:left="20"/>
              <w:jc w:val="both"/>
            </w:pPr>
            <w:r>
              <w:rPr>
                <w:color w:val="000000"/>
                <w:sz w:val="20"/>
              </w:rPr>
              <w:t>887.</w:t>
            </w:r>
          </w:p>
        </w:tc>
        <w:tc>
          <w:tcPr>
            <w:tcW w:w="1230" w:type="dxa"/>
            <w:vMerge/>
            <w:tcBorders>
              <w:top w:val="nil"/>
              <w:left w:val="single" w:sz="5" w:space="0" w:color="CFCFCF"/>
              <w:bottom w:val="single" w:sz="5" w:space="0" w:color="CFCFCF"/>
              <w:right w:val="single" w:sz="5" w:space="0" w:color="CFCFCF"/>
            </w:tcBorders>
          </w:tcPr>
          <w:p w14:paraId="08852DA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35505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8BA75" w14:textId="77777777" w:rsidR="00CD7126" w:rsidRDefault="00000000">
            <w:pPr>
              <w:spacing w:after="20"/>
              <w:ind w:left="20"/>
              <w:jc w:val="both"/>
            </w:pPr>
            <w:r>
              <w:rPr>
                <w:color w:val="000000"/>
                <w:sz w:val="20"/>
              </w:rPr>
              <w:t>Эксплуатация магистральных трубопроводов</w:t>
            </w:r>
          </w:p>
        </w:tc>
        <w:tc>
          <w:tcPr>
            <w:tcW w:w="1230" w:type="dxa"/>
            <w:vMerge/>
            <w:tcBorders>
              <w:top w:val="nil"/>
              <w:left w:val="single" w:sz="5" w:space="0" w:color="CFCFCF"/>
              <w:bottom w:val="single" w:sz="5" w:space="0" w:color="CFCFCF"/>
              <w:right w:val="single" w:sz="5" w:space="0" w:color="CFCFCF"/>
            </w:tcBorders>
          </w:tcPr>
          <w:p w14:paraId="56F5D6A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03958DB" w14:textId="77777777" w:rsidR="00CD7126" w:rsidRDefault="00CD7126"/>
        </w:tc>
      </w:tr>
      <w:tr w:rsidR="00CD7126" w14:paraId="47F839F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5BB107" w14:textId="77777777" w:rsidR="00CD7126" w:rsidRDefault="00000000">
            <w:pPr>
              <w:spacing w:after="20"/>
              <w:ind w:left="20"/>
              <w:jc w:val="both"/>
            </w:pPr>
            <w:r>
              <w:rPr>
                <w:color w:val="000000"/>
                <w:sz w:val="20"/>
              </w:rPr>
              <w:t>888.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30C6B" w14:textId="77777777" w:rsidR="00CD7126" w:rsidRDefault="00000000">
            <w:pPr>
              <w:spacing w:after="20"/>
              <w:ind w:left="20"/>
              <w:jc w:val="both"/>
            </w:pPr>
            <w:r>
              <w:rPr>
                <w:color w:val="000000"/>
                <w:sz w:val="20"/>
              </w:rPr>
              <w:t>01501004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204B85" w14:textId="77777777" w:rsidR="00CD7126" w:rsidRDefault="00000000">
            <w:pPr>
              <w:spacing w:after="20"/>
              <w:ind w:left="20"/>
              <w:jc w:val="both"/>
            </w:pPr>
            <w:r>
              <w:rPr>
                <w:color w:val="000000"/>
                <w:sz w:val="20"/>
              </w:rPr>
              <w:t>Включение в перечень промышленных потребителей, использующих сжиженный нефтяной газ в качестве сырья для производства нефтегазохимической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E27AD" w14:textId="77777777" w:rsidR="00CD7126" w:rsidRDefault="00CD7126">
            <w:pPr>
              <w:spacing w:after="20"/>
              <w:ind w:left="20"/>
              <w:jc w:val="both"/>
            </w:pPr>
          </w:p>
          <w:p w14:paraId="0A44E32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CB17B4" w14:textId="77777777" w:rsidR="00CD7126" w:rsidRDefault="00000000">
            <w:pPr>
              <w:spacing w:after="20"/>
              <w:ind w:left="20"/>
              <w:jc w:val="both"/>
            </w:pPr>
            <w:r>
              <w:rPr>
                <w:color w:val="000000"/>
                <w:sz w:val="20"/>
              </w:rPr>
              <w:t>МЭ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590145" w14:textId="77777777" w:rsidR="00CD7126" w:rsidRDefault="00CD7126">
            <w:pPr>
              <w:spacing w:after="20"/>
              <w:ind w:left="20"/>
              <w:jc w:val="both"/>
            </w:pPr>
          </w:p>
          <w:p w14:paraId="5A92ACB3" w14:textId="77777777" w:rsidR="00CD7126" w:rsidRDefault="00CD7126">
            <w:pPr>
              <w:spacing w:after="20"/>
              <w:ind w:left="20"/>
              <w:jc w:val="both"/>
            </w:pPr>
          </w:p>
        </w:tc>
      </w:tr>
      <w:tr w:rsidR="00CD7126" w14:paraId="1830D84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400D6" w14:textId="77777777" w:rsidR="00CD7126" w:rsidRDefault="00000000">
            <w:pPr>
              <w:spacing w:after="20"/>
              <w:ind w:left="20"/>
              <w:jc w:val="both"/>
            </w:pPr>
            <w:r>
              <w:rPr>
                <w:color w:val="000000"/>
                <w:sz w:val="20"/>
              </w:rPr>
              <w:t>016. Налоговое администрирование, бухгалтерский учет и финансовая отчетность, аудиторская деятельность</w:t>
            </w:r>
          </w:p>
        </w:tc>
      </w:tr>
      <w:tr w:rsidR="00CD7126" w14:paraId="7C5ECE1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E4E62B" w14:textId="77777777" w:rsidR="00CD7126" w:rsidRDefault="00000000">
            <w:pPr>
              <w:spacing w:after="20"/>
              <w:ind w:left="20"/>
              <w:jc w:val="both"/>
            </w:pPr>
            <w:r>
              <w:rPr>
                <w:color w:val="000000"/>
                <w:sz w:val="20"/>
              </w:rPr>
              <w:t>01601. Налоговое администрирование</w:t>
            </w:r>
          </w:p>
        </w:tc>
      </w:tr>
      <w:tr w:rsidR="00CD7126" w14:paraId="1037068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146932" w14:textId="77777777" w:rsidR="00CD7126" w:rsidRDefault="00000000">
            <w:pPr>
              <w:spacing w:after="20"/>
              <w:ind w:left="20"/>
              <w:jc w:val="both"/>
            </w:pPr>
            <w:r>
              <w:rPr>
                <w:color w:val="000000"/>
                <w:sz w:val="20"/>
              </w:rPr>
              <w:t>889.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4894B" w14:textId="77777777" w:rsidR="00CD7126" w:rsidRDefault="00000000">
            <w:pPr>
              <w:spacing w:after="20"/>
              <w:ind w:left="20"/>
              <w:jc w:val="both"/>
            </w:pPr>
            <w:r>
              <w:rPr>
                <w:color w:val="000000"/>
                <w:sz w:val="20"/>
              </w:rPr>
              <w:t>01601002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3CBD4" w14:textId="77777777" w:rsidR="00CD7126" w:rsidRDefault="00000000">
            <w:pPr>
              <w:spacing w:after="20"/>
              <w:ind w:left="20"/>
              <w:jc w:val="both"/>
            </w:pPr>
            <w:r>
              <w:rPr>
                <w:color w:val="000000"/>
                <w:sz w:val="20"/>
              </w:rPr>
              <w:t>Выдача справки о суммах полученных доходов из источников в Республике Казахстан и удержанных (уплаченных) налогов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F45BA" w14:textId="77777777" w:rsidR="00CD7126" w:rsidRDefault="00CD7126">
            <w:pPr>
              <w:spacing w:after="20"/>
              <w:ind w:left="20"/>
              <w:jc w:val="both"/>
            </w:pPr>
          </w:p>
          <w:p w14:paraId="76F2D5D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03BC07"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147A9"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565A4F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2EEEB" w14:textId="77777777" w:rsidR="00CD7126" w:rsidRDefault="00000000">
            <w:pPr>
              <w:spacing w:after="20"/>
              <w:ind w:left="20"/>
              <w:jc w:val="both"/>
            </w:pPr>
            <w:r>
              <w:rPr>
                <w:color w:val="000000"/>
                <w:sz w:val="20"/>
              </w:rPr>
              <w:t>890.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480D7" w14:textId="77777777" w:rsidR="00CD7126" w:rsidRDefault="00000000">
            <w:pPr>
              <w:spacing w:after="20"/>
              <w:ind w:left="20"/>
              <w:jc w:val="both"/>
            </w:pPr>
            <w:r>
              <w:rPr>
                <w:color w:val="000000"/>
                <w:sz w:val="20"/>
              </w:rPr>
              <w:t>01601003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F9F48" w14:textId="77777777" w:rsidR="00CD7126" w:rsidRDefault="00000000">
            <w:pPr>
              <w:spacing w:after="20"/>
              <w:ind w:left="20"/>
              <w:jc w:val="both"/>
            </w:pPr>
            <w:r>
              <w:rPr>
                <w:color w:val="000000"/>
                <w:sz w:val="20"/>
              </w:rPr>
              <w:t>Подтверждение резидентства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E6B91" w14:textId="77777777" w:rsidR="00CD7126" w:rsidRDefault="00CD7126">
            <w:pPr>
              <w:spacing w:after="20"/>
              <w:ind w:left="20"/>
              <w:jc w:val="both"/>
            </w:pPr>
          </w:p>
          <w:p w14:paraId="44E16E6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5E96C"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E892F3"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5DF94F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4845F" w14:textId="77777777" w:rsidR="00CD7126" w:rsidRDefault="00000000">
            <w:pPr>
              <w:spacing w:after="20"/>
              <w:ind w:left="20"/>
              <w:jc w:val="both"/>
            </w:pPr>
            <w:r>
              <w:rPr>
                <w:color w:val="000000"/>
                <w:sz w:val="20"/>
              </w:rPr>
              <w:t>891.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71091" w14:textId="77777777" w:rsidR="00CD7126" w:rsidRDefault="00000000">
            <w:pPr>
              <w:spacing w:after="20"/>
              <w:ind w:left="20"/>
              <w:jc w:val="both"/>
            </w:pPr>
            <w:r>
              <w:rPr>
                <w:color w:val="000000"/>
                <w:sz w:val="20"/>
              </w:rPr>
              <w:t>01601004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385A3" w14:textId="77777777" w:rsidR="00CD7126" w:rsidRDefault="00000000">
            <w:pPr>
              <w:spacing w:after="20"/>
              <w:ind w:left="20"/>
              <w:jc w:val="both"/>
            </w:pPr>
            <w:r>
              <w:rPr>
                <w:color w:val="000000"/>
                <w:sz w:val="20"/>
              </w:rPr>
              <w:t>Выдача учетно-контрольных марок на алкогольную продукцию (за исключением вина наливом и пивоваренной продукции)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EA748B" w14:textId="77777777" w:rsidR="00CD7126" w:rsidRDefault="00CD7126">
            <w:pPr>
              <w:spacing w:after="20"/>
              <w:ind w:left="20"/>
              <w:jc w:val="both"/>
            </w:pPr>
          </w:p>
          <w:p w14:paraId="2585A00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A35B2"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AA3C4" w14:textId="77777777" w:rsidR="00CD7126" w:rsidRDefault="00000000">
            <w:pPr>
              <w:spacing w:after="20"/>
              <w:ind w:left="20"/>
              <w:jc w:val="both"/>
            </w:pPr>
            <w:r>
              <w:rPr>
                <w:color w:val="000000"/>
                <w:sz w:val="20"/>
              </w:rPr>
              <w:t xml:space="preserve"> "О внесении изменений в приказ Министра финансов Республики Казахстан от 8 февраля 2018 года № 144 "Об утверждении Правил получения, учета, хранения, выдачи акцизных и учетно-контрольных марок и представления обязательства, отчета импортеров о целевом использовании учетно-контрольных марок при импорте алкогольной продукции в Республику Казахстан, а также учета и размера обеспечения такого обязательства" приказ Министра финансов Республики Казахстан от 2 июня 2020 года № 561. Зарегистрирован в Реестре государственной регистрации нормативных правовых актов № 20819.</w:t>
            </w:r>
          </w:p>
        </w:tc>
      </w:tr>
      <w:tr w:rsidR="00CD7126" w14:paraId="185557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612050" w14:textId="77777777" w:rsidR="00CD7126" w:rsidRDefault="00000000">
            <w:pPr>
              <w:spacing w:after="20"/>
              <w:ind w:left="20"/>
              <w:jc w:val="both"/>
            </w:pPr>
            <w:r>
              <w:rPr>
                <w:color w:val="000000"/>
                <w:sz w:val="20"/>
              </w:rPr>
              <w:t>892.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17866" w14:textId="77777777" w:rsidR="00CD7126" w:rsidRDefault="00000000">
            <w:pPr>
              <w:spacing w:after="20"/>
              <w:ind w:left="20"/>
              <w:jc w:val="both"/>
            </w:pPr>
            <w:r>
              <w:rPr>
                <w:color w:val="000000"/>
                <w:sz w:val="20"/>
              </w:rPr>
              <w:t>01601006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14CB01" w14:textId="77777777" w:rsidR="00CD7126" w:rsidRDefault="00000000">
            <w:pPr>
              <w:spacing w:after="20"/>
              <w:ind w:left="20"/>
              <w:jc w:val="both"/>
            </w:pPr>
            <w:r>
              <w:rPr>
                <w:color w:val="000000"/>
                <w:sz w:val="20"/>
              </w:rPr>
              <w:t>Приостановление (продление, возобновление) представления налоговой отчетности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BCB90E" w14:textId="77777777" w:rsidR="00CD7126" w:rsidRDefault="00CD7126">
            <w:pPr>
              <w:spacing w:after="20"/>
              <w:ind w:left="20"/>
              <w:jc w:val="both"/>
            </w:pPr>
          </w:p>
          <w:p w14:paraId="1F144A2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6E25AA"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7E6FD"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3F7078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9B9D2" w14:textId="77777777" w:rsidR="00CD7126" w:rsidRDefault="00000000">
            <w:pPr>
              <w:spacing w:after="20"/>
              <w:ind w:left="20"/>
              <w:jc w:val="both"/>
            </w:pPr>
            <w:r>
              <w:rPr>
                <w:color w:val="000000"/>
                <w:sz w:val="20"/>
              </w:rPr>
              <w:t>893.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FA67A8" w14:textId="77777777" w:rsidR="00CD7126" w:rsidRDefault="00000000">
            <w:pPr>
              <w:spacing w:after="20"/>
              <w:ind w:left="20"/>
              <w:jc w:val="both"/>
            </w:pPr>
            <w:r>
              <w:rPr>
                <w:color w:val="000000"/>
                <w:sz w:val="20"/>
              </w:rPr>
              <w:t>01601007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784FA" w14:textId="77777777" w:rsidR="00CD7126" w:rsidRDefault="00000000">
            <w:pPr>
              <w:spacing w:after="20"/>
              <w:ind w:left="20"/>
              <w:jc w:val="both"/>
            </w:pPr>
            <w:r>
              <w:rPr>
                <w:color w:val="000000"/>
                <w:sz w:val="20"/>
              </w:rPr>
              <w:t>Внесение новых моделей контрольно-кассовых машин в Государственный реестр контрольно-кассовых машин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6548DC" w14:textId="77777777" w:rsidR="00CD7126" w:rsidRDefault="00CD7126">
            <w:pPr>
              <w:spacing w:after="20"/>
              <w:ind w:left="20"/>
              <w:jc w:val="both"/>
            </w:pPr>
          </w:p>
          <w:p w14:paraId="0DA8D1D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866472"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C82641" w14:textId="77777777" w:rsidR="00CD7126" w:rsidRDefault="00000000">
            <w:pPr>
              <w:spacing w:after="20"/>
              <w:ind w:left="20"/>
              <w:jc w:val="both"/>
            </w:pPr>
            <w:r>
              <w:rPr>
                <w:color w:val="000000"/>
                <w:sz w:val="20"/>
              </w:rPr>
              <w:t xml:space="preserve"> "О некоторых вопросах применения контрольно-кассовых машин" приказ Министра финансов Республики Казахстан от 16 февраля 2018 года № 208. Зарегистрирован в Реестре государственной регистрации нормативных правовых актов № 16508.</w:t>
            </w:r>
          </w:p>
        </w:tc>
      </w:tr>
      <w:tr w:rsidR="00CD7126" w14:paraId="52A77B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C54439" w14:textId="77777777" w:rsidR="00CD7126" w:rsidRDefault="00000000">
            <w:pPr>
              <w:spacing w:after="20"/>
              <w:ind w:left="20"/>
              <w:jc w:val="both"/>
            </w:pPr>
            <w:r>
              <w:rPr>
                <w:color w:val="000000"/>
                <w:sz w:val="20"/>
              </w:rPr>
              <w:t>894.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D71567" w14:textId="77777777" w:rsidR="00CD7126" w:rsidRDefault="00000000">
            <w:pPr>
              <w:spacing w:after="20"/>
              <w:ind w:left="20"/>
              <w:jc w:val="both"/>
            </w:pPr>
            <w:r>
              <w:rPr>
                <w:color w:val="000000"/>
                <w:sz w:val="20"/>
              </w:rPr>
              <w:t>01601008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CC9F7" w14:textId="77777777" w:rsidR="00CD7126" w:rsidRDefault="00000000">
            <w:pPr>
              <w:spacing w:after="20"/>
              <w:ind w:left="20"/>
              <w:jc w:val="both"/>
            </w:pPr>
            <w:r>
              <w:rPr>
                <w:color w:val="000000"/>
                <w:sz w:val="20"/>
              </w:rPr>
              <w:t>Прием налоговой отчетности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CCF63" w14:textId="77777777" w:rsidR="00CD7126" w:rsidRDefault="00CD7126">
            <w:pPr>
              <w:spacing w:after="20"/>
              <w:ind w:left="20"/>
              <w:jc w:val="both"/>
            </w:pPr>
          </w:p>
          <w:p w14:paraId="506CEDD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C57A5"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B4448"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5B5327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46657" w14:textId="77777777" w:rsidR="00CD7126" w:rsidRDefault="00000000">
            <w:pPr>
              <w:spacing w:after="20"/>
              <w:ind w:left="20"/>
              <w:jc w:val="both"/>
            </w:pPr>
            <w:r>
              <w:rPr>
                <w:color w:val="000000"/>
                <w:sz w:val="20"/>
              </w:rPr>
              <w:t>895.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7035A" w14:textId="77777777" w:rsidR="00CD7126" w:rsidRDefault="00000000">
            <w:pPr>
              <w:spacing w:after="20"/>
              <w:ind w:left="20"/>
              <w:jc w:val="both"/>
            </w:pPr>
            <w:r>
              <w:rPr>
                <w:color w:val="000000"/>
                <w:sz w:val="20"/>
              </w:rPr>
              <w:t>01601009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587554" w14:textId="77777777" w:rsidR="00CD7126" w:rsidRDefault="00000000">
            <w:pPr>
              <w:spacing w:after="20"/>
              <w:ind w:left="20"/>
              <w:jc w:val="both"/>
            </w:pPr>
            <w:r>
              <w:rPr>
                <w:color w:val="000000"/>
                <w:sz w:val="20"/>
              </w:rPr>
              <w:t>Отзыв налоговой отчетности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9E4FF" w14:textId="77777777" w:rsidR="00CD7126" w:rsidRDefault="00CD7126">
            <w:pPr>
              <w:spacing w:after="20"/>
              <w:ind w:left="20"/>
              <w:jc w:val="both"/>
            </w:pPr>
          </w:p>
          <w:p w14:paraId="34F2B71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65FC5D"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F58ED"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239948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01AB1" w14:textId="77777777" w:rsidR="00CD7126" w:rsidRDefault="00000000">
            <w:pPr>
              <w:spacing w:after="20"/>
              <w:ind w:left="20"/>
              <w:jc w:val="both"/>
            </w:pPr>
            <w:r>
              <w:rPr>
                <w:color w:val="000000"/>
                <w:sz w:val="20"/>
              </w:rPr>
              <w:t>896.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CB0A6" w14:textId="77777777" w:rsidR="00CD7126" w:rsidRDefault="00000000">
            <w:pPr>
              <w:spacing w:after="20"/>
              <w:ind w:left="20"/>
              <w:jc w:val="both"/>
            </w:pPr>
            <w:r>
              <w:rPr>
                <w:color w:val="000000"/>
                <w:sz w:val="20"/>
              </w:rPr>
              <w:t>01601010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719A8F" w14:textId="77777777" w:rsidR="00CD7126" w:rsidRDefault="00000000">
            <w:pPr>
              <w:spacing w:after="20"/>
              <w:ind w:left="20"/>
              <w:jc w:val="both"/>
            </w:pPr>
            <w:r>
              <w:rPr>
                <w:color w:val="000000"/>
                <w:sz w:val="20"/>
              </w:rPr>
              <w:t>Проведение зачетов и возвратов налогов, платежей в бюджет, пени, штрафов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433A03" w14:textId="77777777" w:rsidR="00CD7126" w:rsidRDefault="00CD7126">
            <w:pPr>
              <w:spacing w:after="20"/>
              <w:ind w:left="20"/>
              <w:jc w:val="both"/>
            </w:pPr>
          </w:p>
          <w:p w14:paraId="34156BA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D04C2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061D28" w14:textId="77777777" w:rsidR="00CD7126" w:rsidRDefault="00000000">
            <w:pPr>
              <w:spacing w:after="20"/>
              <w:ind w:left="20"/>
              <w:jc w:val="both"/>
            </w:pPr>
            <w:r>
              <w:rPr>
                <w:color w:val="000000"/>
                <w:sz w:val="20"/>
              </w:rPr>
              <w:t xml:space="preserve"> "Об утверждении Правил ведения лицевых счетов" приказ Министра финансов Республики Казахстан от 27 февраля 2018 года № 306. Зарегистрирован в Реестре государственной регистрации нормативных правовых актов № 16601.</w:t>
            </w:r>
          </w:p>
        </w:tc>
      </w:tr>
      <w:tr w:rsidR="00CD7126" w14:paraId="69AE7FA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795BB" w14:textId="77777777" w:rsidR="00CD7126" w:rsidRDefault="00000000">
            <w:pPr>
              <w:spacing w:after="20"/>
              <w:ind w:left="20"/>
              <w:jc w:val="both"/>
            </w:pPr>
            <w:r>
              <w:rPr>
                <w:color w:val="000000"/>
                <w:sz w:val="20"/>
              </w:rPr>
              <w:t>896-1.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880D6F" w14:textId="77777777" w:rsidR="00CD7126" w:rsidRDefault="00000000">
            <w:pPr>
              <w:spacing w:after="20"/>
              <w:ind w:left="20"/>
              <w:jc w:val="both"/>
            </w:pPr>
            <w:r>
              <w:rPr>
                <w:color w:val="000000"/>
                <w:sz w:val="20"/>
              </w:rPr>
              <w:t>01601010-1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847BF" w14:textId="77777777" w:rsidR="00CD7126" w:rsidRDefault="00000000">
            <w:pPr>
              <w:spacing w:after="20"/>
              <w:ind w:left="20"/>
              <w:jc w:val="both"/>
            </w:pPr>
            <w:r>
              <w:rPr>
                <w:color w:val="000000"/>
                <w:sz w:val="20"/>
              </w:rPr>
              <w:t>Возврат излишне (ошибочно) зачисленных сумм отчислений, взносов и (или) пени за несвоевременную и (или) неполную уплату отчислений и (или) взносов обязательного социального медицинского страхования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53DDC" w14:textId="77777777" w:rsidR="00CD7126" w:rsidRDefault="00CD7126">
            <w:pPr>
              <w:spacing w:after="20"/>
              <w:ind w:left="20"/>
              <w:jc w:val="both"/>
            </w:pPr>
          </w:p>
          <w:p w14:paraId="3802E1B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9AC7B4" w14:textId="77777777" w:rsidR="00CD7126" w:rsidRDefault="00000000">
            <w:pPr>
              <w:spacing w:after="20"/>
              <w:ind w:left="20"/>
              <w:jc w:val="both"/>
            </w:pPr>
            <w:r>
              <w:rPr>
                <w:color w:val="000000"/>
                <w:sz w:val="20"/>
              </w:rPr>
              <w:t>МЗ</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C3F80" w14:textId="77777777" w:rsidR="00CD7126" w:rsidRDefault="00CD7126">
            <w:pPr>
              <w:spacing w:after="20"/>
              <w:ind w:left="20"/>
              <w:jc w:val="both"/>
            </w:pPr>
          </w:p>
          <w:p w14:paraId="474CD5AF" w14:textId="77777777" w:rsidR="00CD7126" w:rsidRDefault="00CD7126">
            <w:pPr>
              <w:spacing w:after="20"/>
              <w:ind w:left="20"/>
              <w:jc w:val="both"/>
            </w:pPr>
          </w:p>
        </w:tc>
      </w:tr>
      <w:tr w:rsidR="00CD7126" w14:paraId="2C4410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404C7" w14:textId="77777777" w:rsidR="00CD7126" w:rsidRDefault="00000000">
            <w:pPr>
              <w:spacing w:after="20"/>
              <w:ind w:left="20"/>
              <w:jc w:val="both"/>
            </w:pPr>
            <w:r>
              <w:rPr>
                <w:color w:val="000000"/>
                <w:sz w:val="20"/>
              </w:rPr>
              <w:t>897.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1841B4" w14:textId="77777777" w:rsidR="00CD7126" w:rsidRDefault="00000000">
            <w:pPr>
              <w:spacing w:after="20"/>
              <w:ind w:left="20"/>
              <w:jc w:val="both"/>
            </w:pPr>
            <w:r>
              <w:rPr>
                <w:color w:val="000000"/>
                <w:sz w:val="20"/>
              </w:rPr>
              <w:t>01601011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D5017" w14:textId="77777777" w:rsidR="00CD7126" w:rsidRDefault="00000000">
            <w:pPr>
              <w:spacing w:after="20"/>
              <w:ind w:left="20"/>
              <w:jc w:val="both"/>
            </w:pPr>
            <w:r>
              <w:rPr>
                <w:color w:val="000000"/>
                <w:sz w:val="20"/>
              </w:rPr>
              <w:t>Возврат налога на добавленную стоимость из бюджета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163096" w14:textId="77777777" w:rsidR="00CD7126" w:rsidRDefault="00CD7126">
            <w:pPr>
              <w:spacing w:after="20"/>
              <w:ind w:left="20"/>
              <w:jc w:val="both"/>
            </w:pPr>
          </w:p>
          <w:p w14:paraId="4752C71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D1DC4"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BC292" w14:textId="77777777" w:rsidR="00CD7126" w:rsidRDefault="00000000">
            <w:pPr>
              <w:spacing w:after="20"/>
              <w:ind w:left="20"/>
              <w:jc w:val="both"/>
            </w:pPr>
            <w:r>
              <w:rPr>
                <w:color w:val="000000"/>
                <w:sz w:val="20"/>
              </w:rPr>
              <w:t xml:space="preserve"> "Об утверждении Правил возврата превышения налога на добавленную стоимость" приказ Министра финансов Республики Казахстан от 19 марта 2018 года № 391. Зарегистрирован в Реестре государственной регистрации нормативных правовых актов № 16669.</w:t>
            </w:r>
          </w:p>
        </w:tc>
      </w:tr>
      <w:tr w:rsidR="00CD7126" w14:paraId="13DE33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EBBF" w14:textId="77777777" w:rsidR="00CD7126" w:rsidRDefault="00000000">
            <w:pPr>
              <w:spacing w:after="20"/>
              <w:ind w:left="20"/>
              <w:jc w:val="both"/>
            </w:pPr>
            <w:r>
              <w:rPr>
                <w:color w:val="000000"/>
                <w:sz w:val="20"/>
              </w:rPr>
              <w:t>898.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B7CF3C" w14:textId="77777777" w:rsidR="00CD7126" w:rsidRDefault="00000000">
            <w:pPr>
              <w:spacing w:after="20"/>
              <w:ind w:left="20"/>
              <w:jc w:val="both"/>
            </w:pPr>
            <w:r>
              <w:rPr>
                <w:color w:val="000000"/>
                <w:sz w:val="20"/>
              </w:rPr>
              <w:t>01601012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60A42" w14:textId="77777777" w:rsidR="00CD7126" w:rsidRDefault="00000000">
            <w:pPr>
              <w:spacing w:after="20"/>
              <w:ind w:left="20"/>
              <w:jc w:val="both"/>
            </w:pPr>
            <w:r>
              <w:rPr>
                <w:color w:val="000000"/>
                <w:sz w:val="20"/>
              </w:rPr>
              <w:t>Возврат подоходного налога, удержанного у источника выплаты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48188" w14:textId="77777777" w:rsidR="00CD7126" w:rsidRDefault="00CD7126">
            <w:pPr>
              <w:spacing w:after="20"/>
              <w:ind w:left="20"/>
              <w:jc w:val="both"/>
            </w:pPr>
          </w:p>
          <w:p w14:paraId="30BA2C6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637C4"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65DEE"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74028F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6B8122" w14:textId="77777777" w:rsidR="00CD7126" w:rsidRDefault="00000000">
            <w:pPr>
              <w:spacing w:after="20"/>
              <w:ind w:left="20"/>
              <w:jc w:val="both"/>
            </w:pPr>
            <w:r>
              <w:rPr>
                <w:color w:val="000000"/>
                <w:sz w:val="20"/>
              </w:rPr>
              <w:t>899.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45CCF2" w14:textId="77777777" w:rsidR="00CD7126" w:rsidRDefault="00000000">
            <w:pPr>
              <w:spacing w:after="20"/>
              <w:ind w:left="20"/>
              <w:jc w:val="both"/>
            </w:pPr>
            <w:r>
              <w:rPr>
                <w:color w:val="000000"/>
                <w:sz w:val="20"/>
              </w:rPr>
              <w:t>01601013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4205A" w14:textId="77777777" w:rsidR="00CD7126" w:rsidRDefault="00000000">
            <w:pPr>
              <w:spacing w:after="20"/>
              <w:ind w:left="20"/>
              <w:jc w:val="both"/>
            </w:pPr>
            <w:r>
              <w:rPr>
                <w:color w:val="000000"/>
                <w:sz w:val="20"/>
              </w:rPr>
              <w:t>Изменение сроков исполнения налогового обязательства по уплате налогов и (или) плат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9FEA0" w14:textId="77777777" w:rsidR="00CD7126" w:rsidRDefault="00CD7126">
            <w:pPr>
              <w:spacing w:after="20"/>
              <w:ind w:left="20"/>
              <w:jc w:val="both"/>
            </w:pPr>
          </w:p>
          <w:p w14:paraId="50DA297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5EFA1"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6EA2D"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426159E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407BC" w14:textId="77777777" w:rsidR="00CD7126" w:rsidRDefault="00000000">
            <w:pPr>
              <w:spacing w:after="20"/>
              <w:ind w:left="20"/>
              <w:jc w:val="both"/>
            </w:pPr>
            <w:r>
              <w:rPr>
                <w:color w:val="000000"/>
                <w:sz w:val="20"/>
              </w:rPr>
              <w:t>900.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97C75" w14:textId="77777777" w:rsidR="00CD7126" w:rsidRDefault="00000000">
            <w:pPr>
              <w:spacing w:after="20"/>
              <w:ind w:left="20"/>
              <w:jc w:val="both"/>
            </w:pPr>
            <w:r>
              <w:rPr>
                <w:color w:val="000000"/>
                <w:sz w:val="20"/>
              </w:rPr>
              <w:t>01601014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586115" w14:textId="77777777" w:rsidR="00CD7126" w:rsidRDefault="00000000">
            <w:pPr>
              <w:spacing w:after="20"/>
              <w:ind w:left="20"/>
              <w:jc w:val="both"/>
            </w:pPr>
            <w:r>
              <w:rPr>
                <w:color w:val="000000"/>
                <w:sz w:val="20"/>
              </w:rPr>
              <w:t>Прием заявления о ввозе товаров и уплате косвенных налогов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12E88" w14:textId="77777777" w:rsidR="00CD7126" w:rsidRDefault="00CD7126">
            <w:pPr>
              <w:spacing w:after="20"/>
              <w:ind w:left="20"/>
              <w:jc w:val="both"/>
            </w:pPr>
          </w:p>
          <w:p w14:paraId="76B2F15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E0AF6E"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6E44E"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704B99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2DD65" w14:textId="77777777" w:rsidR="00CD7126" w:rsidRDefault="00000000">
            <w:pPr>
              <w:spacing w:after="20"/>
              <w:ind w:left="20"/>
              <w:jc w:val="both"/>
            </w:pPr>
            <w:r>
              <w:rPr>
                <w:color w:val="000000"/>
                <w:sz w:val="20"/>
              </w:rPr>
              <w:t>901.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2370" w14:textId="77777777" w:rsidR="00CD7126" w:rsidRDefault="00000000">
            <w:pPr>
              <w:spacing w:after="20"/>
              <w:ind w:left="20"/>
              <w:jc w:val="both"/>
            </w:pPr>
            <w:r>
              <w:rPr>
                <w:color w:val="000000"/>
                <w:sz w:val="20"/>
              </w:rPr>
              <w:t>01601015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C05EEC" w14:textId="77777777" w:rsidR="00CD7126" w:rsidRDefault="00000000">
            <w:pPr>
              <w:spacing w:after="20"/>
              <w:ind w:left="20"/>
              <w:jc w:val="both"/>
            </w:pPr>
            <w:r>
              <w:rPr>
                <w:color w:val="000000"/>
                <w:sz w:val="20"/>
              </w:rPr>
              <w:t>Постановка и снятие с учета контрольно-кассовых машин (ККМ)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6587B" w14:textId="77777777" w:rsidR="00CD7126" w:rsidRDefault="00000000">
            <w:pPr>
              <w:spacing w:after="20"/>
              <w:ind w:left="20"/>
              <w:jc w:val="both"/>
            </w:pPr>
            <w:r>
              <w:rPr>
                <w:color w:val="000000"/>
                <w:sz w:val="20"/>
              </w:rPr>
              <w:t>Постановка на учет контрольно-кассовых машин (ККМ)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D2ADF"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26BBB" w14:textId="77777777" w:rsidR="00CD7126" w:rsidRDefault="00000000">
            <w:pPr>
              <w:spacing w:after="20"/>
              <w:ind w:left="20"/>
              <w:jc w:val="both"/>
            </w:pPr>
            <w:r>
              <w:rPr>
                <w:color w:val="000000"/>
                <w:sz w:val="20"/>
              </w:rPr>
              <w:t xml:space="preserve"> "О некоторых вопросах применения контрольно-кассовых машин" приказ Министра финансов Республики Казахстан от 16 февраля 2018 года № 208. Зарегистрирован в Реестре государственной регистрации нормативных правовых актов № 16508.</w:t>
            </w:r>
          </w:p>
        </w:tc>
      </w:tr>
      <w:tr w:rsidR="00CD7126" w14:paraId="2E1CD39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53A39F" w14:textId="77777777" w:rsidR="00CD7126" w:rsidRDefault="00000000">
            <w:pPr>
              <w:spacing w:after="20"/>
              <w:ind w:left="20"/>
              <w:jc w:val="both"/>
            </w:pPr>
            <w:r>
              <w:rPr>
                <w:color w:val="000000"/>
                <w:sz w:val="20"/>
              </w:rPr>
              <w:t>902.</w:t>
            </w:r>
          </w:p>
        </w:tc>
        <w:tc>
          <w:tcPr>
            <w:tcW w:w="1230" w:type="dxa"/>
            <w:vMerge/>
            <w:tcBorders>
              <w:top w:val="nil"/>
              <w:left w:val="single" w:sz="5" w:space="0" w:color="CFCFCF"/>
              <w:bottom w:val="single" w:sz="5" w:space="0" w:color="CFCFCF"/>
              <w:right w:val="single" w:sz="5" w:space="0" w:color="CFCFCF"/>
            </w:tcBorders>
          </w:tcPr>
          <w:p w14:paraId="66B8C48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95870F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2B296" w14:textId="77777777" w:rsidR="00CD7126" w:rsidRDefault="00000000">
            <w:pPr>
              <w:spacing w:after="20"/>
              <w:ind w:left="20"/>
              <w:jc w:val="both"/>
            </w:pPr>
            <w:r>
              <w:rPr>
                <w:color w:val="000000"/>
                <w:sz w:val="20"/>
              </w:rPr>
              <w:t>Снятие с учета контрольно-кассовых машин (ККМ)</w:t>
            </w:r>
          </w:p>
        </w:tc>
        <w:tc>
          <w:tcPr>
            <w:tcW w:w="1230" w:type="dxa"/>
            <w:vMerge/>
            <w:tcBorders>
              <w:top w:val="nil"/>
              <w:left w:val="single" w:sz="5" w:space="0" w:color="CFCFCF"/>
              <w:bottom w:val="single" w:sz="5" w:space="0" w:color="CFCFCF"/>
              <w:right w:val="single" w:sz="5" w:space="0" w:color="CFCFCF"/>
            </w:tcBorders>
          </w:tcPr>
          <w:p w14:paraId="69B9EBD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C98D47F" w14:textId="77777777" w:rsidR="00CD7126" w:rsidRDefault="00CD7126"/>
        </w:tc>
      </w:tr>
      <w:tr w:rsidR="00CD7126" w14:paraId="1AD386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EF392E" w14:textId="77777777" w:rsidR="00CD7126" w:rsidRDefault="00000000">
            <w:pPr>
              <w:spacing w:after="20"/>
              <w:ind w:left="20"/>
              <w:jc w:val="both"/>
            </w:pPr>
            <w:r>
              <w:rPr>
                <w:color w:val="000000"/>
                <w:sz w:val="20"/>
              </w:rPr>
              <w:t>903.</w:t>
            </w:r>
          </w:p>
        </w:tc>
        <w:tc>
          <w:tcPr>
            <w:tcW w:w="1230" w:type="dxa"/>
            <w:vMerge/>
            <w:tcBorders>
              <w:top w:val="nil"/>
              <w:left w:val="single" w:sz="5" w:space="0" w:color="CFCFCF"/>
              <w:bottom w:val="single" w:sz="5" w:space="0" w:color="CFCFCF"/>
              <w:right w:val="single" w:sz="5" w:space="0" w:color="CFCFCF"/>
            </w:tcBorders>
          </w:tcPr>
          <w:p w14:paraId="4E7158F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D6E47C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58865" w14:textId="77777777" w:rsidR="00CD7126" w:rsidRDefault="00000000">
            <w:pPr>
              <w:spacing w:after="20"/>
              <w:ind w:left="20"/>
              <w:jc w:val="both"/>
            </w:pPr>
            <w:r>
              <w:rPr>
                <w:color w:val="000000"/>
                <w:sz w:val="20"/>
              </w:rPr>
              <w:t>Изменение сведений, указанных в регистрационной карточке контрольно-кассовой машины</w:t>
            </w:r>
          </w:p>
        </w:tc>
        <w:tc>
          <w:tcPr>
            <w:tcW w:w="1230" w:type="dxa"/>
            <w:vMerge/>
            <w:tcBorders>
              <w:top w:val="nil"/>
              <w:left w:val="single" w:sz="5" w:space="0" w:color="CFCFCF"/>
              <w:bottom w:val="single" w:sz="5" w:space="0" w:color="CFCFCF"/>
              <w:right w:val="single" w:sz="5" w:space="0" w:color="CFCFCF"/>
            </w:tcBorders>
          </w:tcPr>
          <w:p w14:paraId="470E6D8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8C7790" w14:textId="77777777" w:rsidR="00CD7126" w:rsidRDefault="00CD7126"/>
        </w:tc>
      </w:tr>
      <w:tr w:rsidR="00CD7126" w14:paraId="0E2911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D0A97" w14:textId="77777777" w:rsidR="00CD7126" w:rsidRDefault="00000000">
            <w:pPr>
              <w:spacing w:after="20"/>
              <w:ind w:left="20"/>
              <w:jc w:val="both"/>
            </w:pPr>
            <w:r>
              <w:rPr>
                <w:color w:val="000000"/>
                <w:sz w:val="20"/>
              </w:rPr>
              <w:t>904.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EC0E03" w14:textId="77777777" w:rsidR="00CD7126" w:rsidRDefault="00000000">
            <w:pPr>
              <w:spacing w:after="20"/>
              <w:ind w:left="20"/>
              <w:jc w:val="both"/>
            </w:pPr>
            <w:r>
              <w:rPr>
                <w:color w:val="000000"/>
                <w:sz w:val="20"/>
              </w:rPr>
              <w:t>01601016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243B0" w14:textId="77777777" w:rsidR="00CD7126" w:rsidRDefault="00000000">
            <w:pPr>
              <w:spacing w:after="20"/>
              <w:ind w:left="20"/>
              <w:jc w:val="both"/>
            </w:pPr>
            <w:r>
              <w:rPr>
                <w:color w:val="000000"/>
                <w:sz w:val="20"/>
              </w:rPr>
              <w:t>Проведение квалификационного экзамена лиц, претендующих на право осуществлять деятельность администратора (временного администратора, реабилитационного, временного и банкротного управляющих)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B6C10" w14:textId="77777777" w:rsidR="00CD7126" w:rsidRDefault="00CD7126">
            <w:pPr>
              <w:spacing w:after="20"/>
              <w:ind w:left="20"/>
              <w:jc w:val="both"/>
            </w:pPr>
          </w:p>
          <w:p w14:paraId="5A7D735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E75B3"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60422" w14:textId="77777777" w:rsidR="00CD7126" w:rsidRDefault="00000000">
            <w:pPr>
              <w:spacing w:after="20"/>
              <w:ind w:left="20"/>
              <w:jc w:val="both"/>
            </w:pPr>
            <w:r>
              <w:rPr>
                <w:color w:val="000000"/>
                <w:sz w:val="20"/>
              </w:rPr>
              <w:t>"Об утверждении Правил проведения квалификационного экзамена"</w:t>
            </w:r>
          </w:p>
          <w:p w14:paraId="73C9575A" w14:textId="77777777" w:rsidR="00CD7126" w:rsidRDefault="00000000">
            <w:pPr>
              <w:spacing w:after="20"/>
              <w:ind w:left="20"/>
              <w:jc w:val="both"/>
            </w:pPr>
            <w:r>
              <w:rPr>
                <w:color w:val="000000"/>
                <w:sz w:val="20"/>
              </w:rPr>
              <w:t>Приказ Заместителя Премьер-Министра Республики Казахстан - Министра финансов Республики Казахстан от 28 апреля 2014 года № 191. Зарегистрирован в Министерстве юстиции Республики Казахстан 3 июня 2014 года № 9479.</w:t>
            </w:r>
          </w:p>
        </w:tc>
      </w:tr>
      <w:tr w:rsidR="00CD7126" w14:paraId="01FD2C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810FFE" w14:textId="77777777" w:rsidR="00CD7126" w:rsidRDefault="00000000">
            <w:pPr>
              <w:spacing w:after="20"/>
              <w:ind w:left="20"/>
              <w:jc w:val="both"/>
            </w:pPr>
            <w:r>
              <w:rPr>
                <w:color w:val="000000"/>
                <w:sz w:val="20"/>
              </w:rPr>
              <w:t>905.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F7A68" w14:textId="77777777" w:rsidR="00CD7126" w:rsidRDefault="00000000">
            <w:pPr>
              <w:spacing w:after="20"/>
              <w:ind w:left="20"/>
              <w:jc w:val="both"/>
            </w:pPr>
            <w:r>
              <w:rPr>
                <w:color w:val="000000"/>
                <w:sz w:val="20"/>
              </w:rPr>
              <w:t>01601017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7E0A5" w14:textId="77777777" w:rsidR="00CD7126" w:rsidRDefault="00000000">
            <w:pPr>
              <w:spacing w:after="20"/>
              <w:ind w:left="20"/>
              <w:jc w:val="both"/>
            </w:pPr>
            <w:r>
              <w:rPr>
                <w:color w:val="000000"/>
                <w:sz w:val="20"/>
              </w:rPr>
              <w:t>Применение процедуры внесудебного банкротства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11CCE4" w14:textId="77777777" w:rsidR="00CD7126" w:rsidRDefault="00CD7126">
            <w:pPr>
              <w:spacing w:after="20"/>
              <w:ind w:left="20"/>
              <w:jc w:val="both"/>
            </w:pPr>
          </w:p>
          <w:p w14:paraId="0EEE347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EEFA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1CA545" w14:textId="77777777" w:rsidR="00CD7126" w:rsidRDefault="00000000">
            <w:pPr>
              <w:spacing w:after="20"/>
              <w:ind w:left="20"/>
              <w:jc w:val="both"/>
            </w:pPr>
            <w:r>
              <w:rPr>
                <w:color w:val="000000"/>
                <w:sz w:val="20"/>
              </w:rPr>
              <w:t xml:space="preserve"> "Об утверждении Правил и форм оказания государственной услуги "Применение процедуры внесудебного банкротства" приказ Заместителя Премьер-Министра - Министра финансов Республики Казахстан от 28 февраля 2023 года № 218. Зарегистрирован в Министерстве юстиции Республики Казахстан 28 февраля 2023 года № 31976.</w:t>
            </w:r>
          </w:p>
        </w:tc>
      </w:tr>
      <w:tr w:rsidR="00CD7126" w14:paraId="587CC69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FE0B7" w14:textId="77777777" w:rsidR="00CD7126" w:rsidRDefault="00000000">
            <w:pPr>
              <w:spacing w:after="20"/>
              <w:ind w:left="20"/>
              <w:jc w:val="both"/>
            </w:pPr>
            <w:r>
              <w:rPr>
                <w:color w:val="000000"/>
                <w:sz w:val="20"/>
              </w:rPr>
              <w:t>01602. Бухгалтерский учет и финансовая отчетность</w:t>
            </w:r>
          </w:p>
        </w:tc>
      </w:tr>
      <w:tr w:rsidR="00CD7126" w14:paraId="0979D0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C68B9" w14:textId="77777777" w:rsidR="00CD7126" w:rsidRDefault="00000000">
            <w:pPr>
              <w:spacing w:after="20"/>
              <w:ind w:left="20"/>
              <w:jc w:val="both"/>
            </w:pPr>
            <w:r>
              <w:rPr>
                <w:color w:val="000000"/>
                <w:sz w:val="20"/>
              </w:rPr>
              <w:t>906.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A6C6E" w14:textId="77777777" w:rsidR="00CD7126" w:rsidRDefault="00000000">
            <w:pPr>
              <w:spacing w:after="20"/>
              <w:ind w:left="20"/>
              <w:jc w:val="both"/>
            </w:pPr>
            <w:r>
              <w:rPr>
                <w:color w:val="000000"/>
                <w:sz w:val="20"/>
              </w:rPr>
              <w:t>01602001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0E8F07" w14:textId="77777777" w:rsidR="00CD7126" w:rsidRDefault="00000000">
            <w:pPr>
              <w:spacing w:after="20"/>
              <w:ind w:left="20"/>
              <w:jc w:val="both"/>
            </w:pPr>
            <w:r>
              <w:rPr>
                <w:color w:val="000000"/>
                <w:sz w:val="20"/>
              </w:rPr>
              <w:t>Выдача свидетельства об аккредитации профессиональной организации бухгалтеров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91DBEE" w14:textId="77777777" w:rsidR="00CD7126" w:rsidRDefault="00CD7126">
            <w:pPr>
              <w:spacing w:after="20"/>
              <w:ind w:left="20"/>
              <w:jc w:val="both"/>
            </w:pPr>
          </w:p>
          <w:p w14:paraId="07AF11E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DA51A"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C3B168" w14:textId="77777777" w:rsidR="00CD7126" w:rsidRDefault="00000000">
            <w:pPr>
              <w:spacing w:after="20"/>
              <w:ind w:left="20"/>
              <w:jc w:val="both"/>
            </w:pPr>
            <w:r>
              <w:rPr>
                <w:color w:val="000000"/>
                <w:sz w:val="20"/>
              </w:rPr>
              <w:t xml:space="preserve"> "Об утверждении Правил аккредитации профессиональных организаций, организаций по сертификации" приказ Министра финансов Республики Казахстан от 16 марта 2015 года № 175. Зарегистрирован в Реестре государственной регистрации нормативных правовых актов № 10703</w:t>
            </w:r>
          </w:p>
        </w:tc>
      </w:tr>
      <w:tr w:rsidR="00CD7126" w14:paraId="4FAD758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70F8D" w14:textId="77777777" w:rsidR="00CD7126" w:rsidRDefault="00000000">
            <w:pPr>
              <w:spacing w:after="20"/>
              <w:ind w:left="20"/>
              <w:jc w:val="both"/>
            </w:pPr>
            <w:r>
              <w:rPr>
                <w:color w:val="000000"/>
                <w:sz w:val="20"/>
              </w:rPr>
              <w:t>907.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C6811" w14:textId="77777777" w:rsidR="00CD7126" w:rsidRDefault="00000000">
            <w:pPr>
              <w:spacing w:after="20"/>
              <w:ind w:left="20"/>
              <w:jc w:val="both"/>
            </w:pPr>
            <w:r>
              <w:rPr>
                <w:color w:val="000000"/>
                <w:sz w:val="20"/>
              </w:rPr>
              <w:t>01602002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137D4" w14:textId="77777777" w:rsidR="00CD7126" w:rsidRDefault="00000000">
            <w:pPr>
              <w:spacing w:after="20"/>
              <w:ind w:left="20"/>
              <w:jc w:val="both"/>
            </w:pPr>
            <w:r>
              <w:rPr>
                <w:color w:val="000000"/>
                <w:sz w:val="20"/>
              </w:rPr>
              <w:t>Выдача свидетельства об аккредитации организации по профессиональной сертификации бухгалтеров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7B02E" w14:textId="77777777" w:rsidR="00CD7126" w:rsidRDefault="00CD7126">
            <w:pPr>
              <w:spacing w:after="20"/>
              <w:ind w:left="20"/>
              <w:jc w:val="both"/>
            </w:pPr>
          </w:p>
          <w:p w14:paraId="354ED1C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22C30"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F5FB10" w14:textId="77777777" w:rsidR="00CD7126" w:rsidRDefault="00000000">
            <w:pPr>
              <w:spacing w:after="20"/>
              <w:ind w:left="20"/>
              <w:jc w:val="both"/>
            </w:pPr>
            <w:r>
              <w:rPr>
                <w:color w:val="000000"/>
                <w:sz w:val="20"/>
              </w:rPr>
              <w:t xml:space="preserve"> "Об утверждении Правил аккредитации профессиональных организаций, организаций по сертификации" приказ Министра финансов Республики Казахстан от 16 марта 2015 года № 175. Зарегистрирован в Реестре государственной регистрации нормативных правовых актов № 10703</w:t>
            </w:r>
          </w:p>
        </w:tc>
      </w:tr>
      <w:tr w:rsidR="00CD7126" w14:paraId="6298C6E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834271" w14:textId="77777777" w:rsidR="00CD7126" w:rsidRDefault="00000000">
            <w:pPr>
              <w:spacing w:after="20"/>
              <w:ind w:left="20"/>
              <w:jc w:val="both"/>
            </w:pPr>
            <w:r>
              <w:rPr>
                <w:color w:val="000000"/>
                <w:sz w:val="20"/>
              </w:rPr>
              <w:t>01603. Аудиторская деятельность</w:t>
            </w:r>
          </w:p>
        </w:tc>
      </w:tr>
      <w:tr w:rsidR="00CD7126" w14:paraId="556D0E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4AF85" w14:textId="77777777" w:rsidR="00CD7126" w:rsidRDefault="00000000">
            <w:pPr>
              <w:spacing w:after="20"/>
              <w:ind w:left="20"/>
              <w:jc w:val="both"/>
            </w:pPr>
            <w:r>
              <w:rPr>
                <w:color w:val="000000"/>
                <w:sz w:val="20"/>
              </w:rPr>
              <w:t>908.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9E3BFD" w14:textId="77777777" w:rsidR="00CD7126" w:rsidRDefault="00000000">
            <w:pPr>
              <w:spacing w:after="20"/>
              <w:ind w:left="20"/>
              <w:jc w:val="both"/>
            </w:pPr>
            <w:r>
              <w:rPr>
                <w:color w:val="000000"/>
                <w:sz w:val="20"/>
              </w:rPr>
              <w:t>01603001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701501" w14:textId="77777777" w:rsidR="00CD7126" w:rsidRDefault="00000000">
            <w:pPr>
              <w:spacing w:after="20"/>
              <w:ind w:left="20"/>
              <w:jc w:val="both"/>
            </w:pPr>
            <w:r>
              <w:rPr>
                <w:color w:val="000000"/>
                <w:sz w:val="20"/>
              </w:rPr>
              <w:t>Выдача свидетельства об аккредитации профессиональной аудиторской организации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294C4" w14:textId="77777777" w:rsidR="00CD7126" w:rsidRDefault="00CD7126">
            <w:pPr>
              <w:spacing w:after="20"/>
              <w:ind w:left="20"/>
              <w:jc w:val="both"/>
            </w:pPr>
          </w:p>
          <w:p w14:paraId="7471EF0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BD8DA"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EB0008" w14:textId="77777777" w:rsidR="00CD7126" w:rsidRDefault="00000000">
            <w:pPr>
              <w:spacing w:after="20"/>
              <w:ind w:left="20"/>
              <w:jc w:val="both"/>
            </w:pPr>
            <w:r>
              <w:rPr>
                <w:color w:val="000000"/>
                <w:sz w:val="20"/>
              </w:rPr>
              <w:t xml:space="preserve"> "Об утверждении Правил аккредитации профессиональных аудиторских организаций" приказ Министра финансов Республики Казахстан от 18 июля 2006 года № 265. Зарегистрирован в Реестре государственной регистрации нормативных правовых актов № 4336.</w:t>
            </w:r>
          </w:p>
        </w:tc>
      </w:tr>
      <w:tr w:rsidR="00CD7126" w14:paraId="676ADF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C6991" w14:textId="77777777" w:rsidR="00CD7126" w:rsidRDefault="00000000">
            <w:pPr>
              <w:spacing w:after="20"/>
              <w:ind w:left="20"/>
              <w:jc w:val="both"/>
            </w:pPr>
            <w:r>
              <w:rPr>
                <w:color w:val="000000"/>
                <w:sz w:val="20"/>
              </w:rPr>
              <w:t>909.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CABCE3" w14:textId="77777777" w:rsidR="00CD7126" w:rsidRDefault="00000000">
            <w:pPr>
              <w:spacing w:after="20"/>
              <w:ind w:left="20"/>
              <w:jc w:val="both"/>
            </w:pPr>
            <w:r>
              <w:rPr>
                <w:color w:val="000000"/>
                <w:sz w:val="20"/>
              </w:rPr>
              <w:t>01603002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D28CF" w14:textId="77777777" w:rsidR="00CD7126" w:rsidRDefault="00000000">
            <w:pPr>
              <w:spacing w:after="20"/>
              <w:ind w:left="20"/>
              <w:jc w:val="both"/>
            </w:pPr>
            <w:r>
              <w:rPr>
                <w:color w:val="000000"/>
                <w:sz w:val="20"/>
              </w:rPr>
              <w:t>Выдача лицензии на осуществление аудиторской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D34698" w14:textId="77777777" w:rsidR="00CD7126" w:rsidRDefault="00000000">
            <w:pPr>
              <w:spacing w:after="20"/>
              <w:ind w:left="20"/>
              <w:jc w:val="both"/>
            </w:pPr>
            <w:r>
              <w:rPr>
                <w:color w:val="000000"/>
                <w:sz w:val="20"/>
              </w:rPr>
              <w:t>Выдача лицензии на осуществление аудиторской деятельности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48144E" w14:textId="77777777" w:rsidR="00CD7126" w:rsidRDefault="00000000">
            <w:pPr>
              <w:spacing w:after="20"/>
              <w:ind w:left="20"/>
              <w:jc w:val="both"/>
            </w:pPr>
            <w:r>
              <w:rPr>
                <w:color w:val="000000"/>
                <w:sz w:val="20"/>
              </w:rPr>
              <w:t>МФ</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FD212"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аудиторской деятельности" приказ Первого заместителя Премьер-Министра Республики Казахстан – Министра финансов Республики Казахстан от 30 марта 2020 года № 336. Зарегистрирован в Реестре государственной регистрации нормативных правовых актов № 20212</w:t>
            </w:r>
          </w:p>
        </w:tc>
      </w:tr>
      <w:tr w:rsidR="00CD7126" w14:paraId="0E85FA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0529AC" w14:textId="77777777" w:rsidR="00CD7126" w:rsidRDefault="00000000">
            <w:pPr>
              <w:spacing w:after="20"/>
              <w:ind w:left="20"/>
              <w:jc w:val="both"/>
            </w:pPr>
            <w:r>
              <w:rPr>
                <w:color w:val="000000"/>
                <w:sz w:val="20"/>
              </w:rPr>
              <w:t>910.</w:t>
            </w:r>
          </w:p>
        </w:tc>
        <w:tc>
          <w:tcPr>
            <w:tcW w:w="1230" w:type="dxa"/>
            <w:vMerge/>
            <w:tcBorders>
              <w:top w:val="nil"/>
              <w:left w:val="single" w:sz="5" w:space="0" w:color="CFCFCF"/>
              <w:bottom w:val="single" w:sz="5" w:space="0" w:color="CFCFCF"/>
              <w:right w:val="single" w:sz="5" w:space="0" w:color="CFCFCF"/>
            </w:tcBorders>
          </w:tcPr>
          <w:p w14:paraId="031C74C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5B84F6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CB1835" w14:textId="77777777" w:rsidR="00CD7126" w:rsidRDefault="00000000">
            <w:pPr>
              <w:spacing w:after="20"/>
              <w:ind w:left="20"/>
              <w:jc w:val="both"/>
            </w:pPr>
            <w:r>
              <w:rPr>
                <w:color w:val="000000"/>
                <w:sz w:val="20"/>
              </w:rPr>
              <w:t>Переоформление лицензии на осуществление аудиторской деятельности</w:t>
            </w:r>
          </w:p>
        </w:tc>
        <w:tc>
          <w:tcPr>
            <w:tcW w:w="1230" w:type="dxa"/>
            <w:vMerge/>
            <w:tcBorders>
              <w:top w:val="nil"/>
              <w:left w:val="single" w:sz="5" w:space="0" w:color="CFCFCF"/>
              <w:bottom w:val="single" w:sz="5" w:space="0" w:color="CFCFCF"/>
              <w:right w:val="single" w:sz="5" w:space="0" w:color="CFCFCF"/>
            </w:tcBorders>
          </w:tcPr>
          <w:p w14:paraId="1C6C887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ABCF815" w14:textId="77777777" w:rsidR="00CD7126" w:rsidRDefault="00CD7126"/>
        </w:tc>
      </w:tr>
      <w:tr w:rsidR="00CD7126" w14:paraId="3FA114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F519AB" w14:textId="77777777" w:rsidR="00CD7126" w:rsidRDefault="00000000">
            <w:pPr>
              <w:spacing w:after="20"/>
              <w:ind w:left="20"/>
              <w:jc w:val="both"/>
            </w:pPr>
            <w:r>
              <w:rPr>
                <w:color w:val="000000"/>
                <w:sz w:val="20"/>
              </w:rPr>
              <w:t>911.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68FDD" w14:textId="77777777" w:rsidR="00CD7126" w:rsidRDefault="00000000">
            <w:pPr>
              <w:spacing w:after="20"/>
              <w:ind w:left="20"/>
              <w:jc w:val="both"/>
            </w:pPr>
            <w:r>
              <w:rPr>
                <w:color w:val="000000"/>
                <w:sz w:val="20"/>
              </w:rPr>
              <w:t>01603003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9C37C" w14:textId="77777777" w:rsidR="00CD7126" w:rsidRDefault="00000000">
            <w:pPr>
              <w:spacing w:after="20"/>
              <w:ind w:left="20"/>
              <w:jc w:val="both"/>
            </w:pPr>
            <w:r>
              <w:rPr>
                <w:color w:val="000000"/>
                <w:sz w:val="20"/>
              </w:rPr>
              <w:t>Выдача сертификата государственного аудитора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D60B5" w14:textId="77777777" w:rsidR="00CD7126" w:rsidRDefault="00CD7126">
            <w:pPr>
              <w:spacing w:after="20"/>
              <w:ind w:left="20"/>
              <w:jc w:val="both"/>
            </w:pPr>
          </w:p>
          <w:p w14:paraId="2BB3F8E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60F7E9" w14:textId="77777777" w:rsidR="00CD7126" w:rsidRDefault="00000000">
            <w:pPr>
              <w:spacing w:after="20"/>
              <w:ind w:left="20"/>
              <w:jc w:val="both"/>
            </w:pPr>
            <w:r>
              <w:rPr>
                <w:color w:val="000000"/>
                <w:sz w:val="20"/>
              </w:rPr>
              <w:t>Высшая аудиторская палата Республики Казахстан</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136363" w14:textId="77777777" w:rsidR="00CD7126" w:rsidRDefault="00CD7126">
            <w:pPr>
              <w:spacing w:after="20"/>
              <w:ind w:left="20"/>
              <w:jc w:val="both"/>
            </w:pPr>
          </w:p>
          <w:p w14:paraId="7BD89A36" w14:textId="77777777" w:rsidR="00CD7126" w:rsidRDefault="00CD7126">
            <w:pPr>
              <w:spacing w:after="20"/>
              <w:ind w:left="20"/>
              <w:jc w:val="both"/>
            </w:pPr>
          </w:p>
        </w:tc>
      </w:tr>
      <w:tr w:rsidR="00CD7126" w14:paraId="7D748B4C"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921D23" w14:textId="77777777" w:rsidR="00CD7126" w:rsidRDefault="00000000">
            <w:pPr>
              <w:spacing w:after="20"/>
              <w:ind w:left="20"/>
              <w:jc w:val="both"/>
            </w:pPr>
            <w:r>
              <w:rPr>
                <w:color w:val="000000"/>
                <w:sz w:val="20"/>
              </w:rPr>
              <w:t>017. Государственное регулирование, контроль и надзор финансового рынка и финансовых организаций</w:t>
            </w:r>
          </w:p>
        </w:tc>
      </w:tr>
      <w:tr w:rsidR="00CD7126" w14:paraId="50EE61EA"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0DCAA" w14:textId="77777777" w:rsidR="00CD7126" w:rsidRDefault="00000000">
            <w:pPr>
              <w:spacing w:after="20"/>
              <w:ind w:left="20"/>
              <w:jc w:val="both"/>
            </w:pPr>
            <w:r>
              <w:rPr>
                <w:color w:val="000000"/>
                <w:sz w:val="20"/>
              </w:rPr>
              <w:t>01701. Выдача разрешительных документов (включая лицензирование, регистрацию, сертификацию) в сфере деятельности банков</w:t>
            </w:r>
          </w:p>
        </w:tc>
      </w:tr>
      <w:tr w:rsidR="00CD7126" w14:paraId="074E74F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F2718" w14:textId="77777777" w:rsidR="00CD7126" w:rsidRDefault="00000000">
            <w:pPr>
              <w:spacing w:after="20"/>
              <w:ind w:left="20"/>
              <w:jc w:val="both"/>
            </w:pPr>
            <w:r>
              <w:rPr>
                <w:color w:val="000000"/>
                <w:sz w:val="20"/>
              </w:rPr>
              <w:t>912.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BC2CB" w14:textId="77777777" w:rsidR="00CD7126" w:rsidRDefault="00000000">
            <w:pPr>
              <w:spacing w:after="20"/>
              <w:ind w:left="20"/>
              <w:jc w:val="both"/>
            </w:pPr>
            <w:r>
              <w:rPr>
                <w:color w:val="000000"/>
                <w:sz w:val="20"/>
              </w:rPr>
              <w:t>01701001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6CE858" w14:textId="77777777" w:rsidR="00CD7126" w:rsidRDefault="00000000">
            <w:pPr>
              <w:spacing w:after="20"/>
              <w:ind w:left="20"/>
              <w:jc w:val="both"/>
            </w:pPr>
            <w:r>
              <w:rPr>
                <w:color w:val="000000"/>
                <w:sz w:val="20"/>
              </w:rPr>
              <w:t>Выдача согласия на приобретение статуса крупного участника банка и (или) страховой (перестраховочной) организации, и (или) управляющего инвестиционным портфелем, и (или) банковского и (или) страхового холдинга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1A68E4" w14:textId="77777777" w:rsidR="00CD7126" w:rsidRDefault="00000000">
            <w:pPr>
              <w:spacing w:after="20"/>
              <w:ind w:left="20"/>
              <w:jc w:val="both"/>
            </w:pPr>
            <w:r>
              <w:rPr>
                <w:color w:val="000000"/>
                <w:sz w:val="20"/>
              </w:rPr>
              <w:t>Выдача согласия на приобретение статуса крупного участника банка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369C1D"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FE19A" w14:textId="77777777" w:rsidR="00CD7126" w:rsidRDefault="00000000">
            <w:pPr>
              <w:spacing w:after="20"/>
              <w:ind w:left="20"/>
              <w:jc w:val="both"/>
            </w:pPr>
            <w:r>
              <w:rPr>
                <w:color w:val="000000"/>
                <w:sz w:val="20"/>
              </w:rPr>
              <w:t xml:space="preserve"> "Об утверждении Правил выдачи, отзыва согласия на приобретение статуса крупного участника банка, банковского холдинга, крупного участника страховой (перестраховочной) организации, страхового холдинга, крупного участника управляющего инвестиционным портфелем и требования к документам, представляемым для получения указанного согласия" постановление Правления Национального Банка Республики Казахстан от 24 февраля 2012 года № 67. Зарегистрировано в Реестре государственной регистрации нормативных правовых актов № 7552.</w:t>
            </w:r>
          </w:p>
        </w:tc>
      </w:tr>
      <w:tr w:rsidR="00CD7126" w14:paraId="49A1382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ACF8C" w14:textId="77777777" w:rsidR="00CD7126" w:rsidRDefault="00000000">
            <w:pPr>
              <w:spacing w:after="20"/>
              <w:ind w:left="20"/>
              <w:jc w:val="both"/>
            </w:pPr>
            <w:r>
              <w:rPr>
                <w:color w:val="000000"/>
                <w:sz w:val="20"/>
              </w:rPr>
              <w:t>913.</w:t>
            </w:r>
          </w:p>
        </w:tc>
        <w:tc>
          <w:tcPr>
            <w:tcW w:w="1230" w:type="dxa"/>
            <w:vMerge/>
            <w:tcBorders>
              <w:top w:val="nil"/>
              <w:left w:val="single" w:sz="5" w:space="0" w:color="CFCFCF"/>
              <w:bottom w:val="single" w:sz="5" w:space="0" w:color="CFCFCF"/>
              <w:right w:val="single" w:sz="5" w:space="0" w:color="CFCFCF"/>
            </w:tcBorders>
          </w:tcPr>
          <w:p w14:paraId="36290C3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C5A7F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890DB" w14:textId="77777777" w:rsidR="00CD7126" w:rsidRDefault="00000000">
            <w:pPr>
              <w:spacing w:after="20"/>
              <w:ind w:left="20"/>
              <w:jc w:val="both"/>
            </w:pPr>
            <w:r>
              <w:rPr>
                <w:color w:val="000000"/>
                <w:sz w:val="20"/>
              </w:rPr>
              <w:t>Выдача согласия на приобретение статуса крупного участника страховой (перестраховочной) организации</w:t>
            </w:r>
          </w:p>
        </w:tc>
        <w:tc>
          <w:tcPr>
            <w:tcW w:w="1230" w:type="dxa"/>
            <w:vMerge/>
            <w:tcBorders>
              <w:top w:val="nil"/>
              <w:left w:val="single" w:sz="5" w:space="0" w:color="CFCFCF"/>
              <w:bottom w:val="single" w:sz="5" w:space="0" w:color="CFCFCF"/>
              <w:right w:val="single" w:sz="5" w:space="0" w:color="CFCFCF"/>
            </w:tcBorders>
          </w:tcPr>
          <w:p w14:paraId="756A064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7F16F9" w14:textId="77777777" w:rsidR="00CD7126" w:rsidRDefault="00CD7126"/>
        </w:tc>
      </w:tr>
      <w:tr w:rsidR="00CD7126" w14:paraId="18F433B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521F0" w14:textId="77777777" w:rsidR="00CD7126" w:rsidRDefault="00000000">
            <w:pPr>
              <w:spacing w:after="20"/>
              <w:ind w:left="20"/>
              <w:jc w:val="both"/>
            </w:pPr>
            <w:r>
              <w:rPr>
                <w:color w:val="000000"/>
                <w:sz w:val="20"/>
              </w:rPr>
              <w:t>914.</w:t>
            </w:r>
          </w:p>
        </w:tc>
        <w:tc>
          <w:tcPr>
            <w:tcW w:w="1230" w:type="dxa"/>
            <w:vMerge/>
            <w:tcBorders>
              <w:top w:val="nil"/>
              <w:left w:val="single" w:sz="5" w:space="0" w:color="CFCFCF"/>
              <w:bottom w:val="single" w:sz="5" w:space="0" w:color="CFCFCF"/>
              <w:right w:val="single" w:sz="5" w:space="0" w:color="CFCFCF"/>
            </w:tcBorders>
          </w:tcPr>
          <w:p w14:paraId="7F23DD3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DEB39F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1B733F" w14:textId="77777777" w:rsidR="00CD7126" w:rsidRDefault="00000000">
            <w:pPr>
              <w:spacing w:after="20"/>
              <w:ind w:left="20"/>
              <w:jc w:val="both"/>
            </w:pPr>
            <w:r>
              <w:rPr>
                <w:color w:val="000000"/>
                <w:sz w:val="20"/>
              </w:rPr>
              <w:t>Выдача согласия на приобретение статуса крупного участника управляющего инвестиционным портфелем</w:t>
            </w:r>
          </w:p>
        </w:tc>
        <w:tc>
          <w:tcPr>
            <w:tcW w:w="1230" w:type="dxa"/>
            <w:vMerge/>
            <w:tcBorders>
              <w:top w:val="nil"/>
              <w:left w:val="single" w:sz="5" w:space="0" w:color="CFCFCF"/>
              <w:bottom w:val="single" w:sz="5" w:space="0" w:color="CFCFCF"/>
              <w:right w:val="single" w:sz="5" w:space="0" w:color="CFCFCF"/>
            </w:tcBorders>
          </w:tcPr>
          <w:p w14:paraId="0C2132C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A58535" w14:textId="77777777" w:rsidR="00CD7126" w:rsidRDefault="00CD7126"/>
        </w:tc>
      </w:tr>
      <w:tr w:rsidR="00CD7126" w14:paraId="7E56D9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00DCD" w14:textId="77777777" w:rsidR="00CD7126" w:rsidRDefault="00000000">
            <w:pPr>
              <w:spacing w:after="20"/>
              <w:ind w:left="20"/>
              <w:jc w:val="both"/>
            </w:pPr>
            <w:r>
              <w:rPr>
                <w:color w:val="000000"/>
                <w:sz w:val="20"/>
              </w:rPr>
              <w:t>915.</w:t>
            </w:r>
          </w:p>
        </w:tc>
        <w:tc>
          <w:tcPr>
            <w:tcW w:w="1230" w:type="dxa"/>
            <w:vMerge/>
            <w:tcBorders>
              <w:top w:val="nil"/>
              <w:left w:val="single" w:sz="5" w:space="0" w:color="CFCFCF"/>
              <w:bottom w:val="single" w:sz="5" w:space="0" w:color="CFCFCF"/>
              <w:right w:val="single" w:sz="5" w:space="0" w:color="CFCFCF"/>
            </w:tcBorders>
          </w:tcPr>
          <w:p w14:paraId="44CE5F0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200BD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7447AC" w14:textId="77777777" w:rsidR="00CD7126" w:rsidRDefault="00000000">
            <w:pPr>
              <w:spacing w:after="20"/>
              <w:ind w:left="20"/>
              <w:jc w:val="both"/>
            </w:pPr>
            <w:r>
              <w:rPr>
                <w:color w:val="000000"/>
                <w:sz w:val="20"/>
              </w:rPr>
              <w:t>Выдача согласия на приобретение статуса банковского холдинга</w:t>
            </w:r>
          </w:p>
        </w:tc>
        <w:tc>
          <w:tcPr>
            <w:tcW w:w="1230" w:type="dxa"/>
            <w:vMerge/>
            <w:tcBorders>
              <w:top w:val="nil"/>
              <w:left w:val="single" w:sz="5" w:space="0" w:color="CFCFCF"/>
              <w:bottom w:val="single" w:sz="5" w:space="0" w:color="CFCFCF"/>
              <w:right w:val="single" w:sz="5" w:space="0" w:color="CFCFCF"/>
            </w:tcBorders>
          </w:tcPr>
          <w:p w14:paraId="6BEE6D4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4E2DD76" w14:textId="77777777" w:rsidR="00CD7126" w:rsidRDefault="00CD7126"/>
        </w:tc>
      </w:tr>
      <w:tr w:rsidR="00CD7126" w14:paraId="3C324E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D7517E" w14:textId="77777777" w:rsidR="00CD7126" w:rsidRDefault="00000000">
            <w:pPr>
              <w:spacing w:after="20"/>
              <w:ind w:left="20"/>
              <w:jc w:val="both"/>
            </w:pPr>
            <w:r>
              <w:rPr>
                <w:color w:val="000000"/>
                <w:sz w:val="20"/>
              </w:rPr>
              <w:t>916.</w:t>
            </w:r>
          </w:p>
        </w:tc>
        <w:tc>
          <w:tcPr>
            <w:tcW w:w="1230" w:type="dxa"/>
            <w:vMerge/>
            <w:tcBorders>
              <w:top w:val="nil"/>
              <w:left w:val="single" w:sz="5" w:space="0" w:color="CFCFCF"/>
              <w:bottom w:val="single" w:sz="5" w:space="0" w:color="CFCFCF"/>
              <w:right w:val="single" w:sz="5" w:space="0" w:color="CFCFCF"/>
            </w:tcBorders>
          </w:tcPr>
          <w:p w14:paraId="335E323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FB8D02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164B26" w14:textId="77777777" w:rsidR="00CD7126" w:rsidRDefault="00000000">
            <w:pPr>
              <w:spacing w:after="20"/>
              <w:ind w:left="20"/>
              <w:jc w:val="both"/>
            </w:pPr>
            <w:r>
              <w:rPr>
                <w:color w:val="000000"/>
                <w:sz w:val="20"/>
              </w:rPr>
              <w:t>Выдача согласия на приобретение статуса страхового холдинга</w:t>
            </w:r>
          </w:p>
        </w:tc>
        <w:tc>
          <w:tcPr>
            <w:tcW w:w="1230" w:type="dxa"/>
            <w:vMerge/>
            <w:tcBorders>
              <w:top w:val="nil"/>
              <w:left w:val="single" w:sz="5" w:space="0" w:color="CFCFCF"/>
              <w:bottom w:val="single" w:sz="5" w:space="0" w:color="CFCFCF"/>
              <w:right w:val="single" w:sz="5" w:space="0" w:color="CFCFCF"/>
            </w:tcBorders>
          </w:tcPr>
          <w:p w14:paraId="624DC89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D16511B" w14:textId="77777777" w:rsidR="00CD7126" w:rsidRDefault="00CD7126"/>
        </w:tc>
      </w:tr>
      <w:tr w:rsidR="00CD7126" w14:paraId="60A182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F5A358" w14:textId="77777777" w:rsidR="00CD7126" w:rsidRDefault="00000000">
            <w:pPr>
              <w:spacing w:after="20"/>
              <w:ind w:left="20"/>
              <w:jc w:val="both"/>
            </w:pPr>
            <w:r>
              <w:rPr>
                <w:color w:val="000000"/>
                <w:sz w:val="20"/>
              </w:rPr>
              <w:t>917.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86B72" w14:textId="77777777" w:rsidR="00CD7126" w:rsidRDefault="00000000">
            <w:pPr>
              <w:spacing w:after="20"/>
              <w:ind w:left="20"/>
              <w:jc w:val="both"/>
            </w:pPr>
            <w:r>
              <w:rPr>
                <w:color w:val="000000"/>
                <w:sz w:val="20"/>
              </w:rPr>
              <w:t>01701002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EAD48" w14:textId="77777777" w:rsidR="00CD7126" w:rsidRDefault="00000000">
            <w:pPr>
              <w:spacing w:after="20"/>
              <w:ind w:left="20"/>
              <w:jc w:val="both"/>
            </w:pPr>
            <w:r>
              <w:rPr>
                <w:color w:val="000000"/>
                <w:sz w:val="20"/>
              </w:rPr>
              <w:t>Выдача разрешения на открытие банка, филиала банка-нерезидента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A9E30" w14:textId="77777777" w:rsidR="00CD7126" w:rsidRDefault="00000000">
            <w:pPr>
              <w:spacing w:after="20"/>
              <w:ind w:left="20"/>
              <w:jc w:val="both"/>
            </w:pPr>
            <w:r>
              <w:rPr>
                <w:color w:val="000000"/>
                <w:sz w:val="20"/>
              </w:rPr>
              <w:t>Для получения разрешения на открытие банка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B37B2B"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88F165" w14:textId="77777777" w:rsidR="00CD7126" w:rsidRDefault="00000000">
            <w:pPr>
              <w:spacing w:after="20"/>
              <w:ind w:left="20"/>
              <w:jc w:val="both"/>
            </w:pPr>
            <w:r>
              <w:rPr>
                <w:color w:val="000000"/>
                <w:sz w:val="20"/>
              </w:rPr>
              <w:t xml:space="preserve">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постановление Правления Агентства Республики Казахстан по регулированию и развитию финансового рынка от 30 марта 2020 года № 36. Зарегистрировано в Реестре государственной регистрации нормативных правовых актов № 20228.</w:t>
            </w:r>
          </w:p>
        </w:tc>
      </w:tr>
      <w:tr w:rsidR="00CD7126" w14:paraId="70A13B1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C44C1" w14:textId="77777777" w:rsidR="00CD7126" w:rsidRDefault="00000000">
            <w:pPr>
              <w:spacing w:after="20"/>
              <w:ind w:left="20"/>
              <w:jc w:val="both"/>
            </w:pPr>
            <w:r>
              <w:rPr>
                <w:color w:val="000000"/>
                <w:sz w:val="20"/>
              </w:rPr>
              <w:t>918.</w:t>
            </w:r>
          </w:p>
        </w:tc>
        <w:tc>
          <w:tcPr>
            <w:tcW w:w="1230" w:type="dxa"/>
            <w:vMerge/>
            <w:tcBorders>
              <w:top w:val="nil"/>
              <w:left w:val="single" w:sz="5" w:space="0" w:color="CFCFCF"/>
              <w:bottom w:val="single" w:sz="5" w:space="0" w:color="CFCFCF"/>
              <w:right w:val="single" w:sz="5" w:space="0" w:color="CFCFCF"/>
            </w:tcBorders>
          </w:tcPr>
          <w:p w14:paraId="04B6676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A8776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8DC92" w14:textId="77777777" w:rsidR="00CD7126" w:rsidRDefault="00000000">
            <w:pPr>
              <w:spacing w:after="20"/>
              <w:ind w:left="20"/>
              <w:jc w:val="both"/>
            </w:pPr>
            <w:r>
              <w:rPr>
                <w:color w:val="000000"/>
                <w:sz w:val="20"/>
              </w:rPr>
              <w:t>Для получения разрешения на открытие филиала банка-нерезидента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3F328B1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10E6765" w14:textId="77777777" w:rsidR="00CD7126" w:rsidRDefault="00CD7126"/>
        </w:tc>
      </w:tr>
      <w:tr w:rsidR="00CD7126" w14:paraId="61D82E6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650AC4" w14:textId="77777777" w:rsidR="00CD7126" w:rsidRDefault="00000000">
            <w:pPr>
              <w:spacing w:after="20"/>
              <w:ind w:left="20"/>
              <w:jc w:val="both"/>
            </w:pPr>
            <w:r>
              <w:rPr>
                <w:color w:val="000000"/>
                <w:sz w:val="20"/>
              </w:rPr>
              <w:t>919.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AF591" w14:textId="77777777" w:rsidR="00CD7126" w:rsidRDefault="00000000">
            <w:pPr>
              <w:spacing w:after="20"/>
              <w:ind w:left="20"/>
              <w:jc w:val="both"/>
            </w:pPr>
            <w:r>
              <w:rPr>
                <w:color w:val="000000"/>
                <w:sz w:val="20"/>
              </w:rPr>
              <w:t>01701003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8B98F6" w14:textId="77777777" w:rsidR="00CD7126" w:rsidRDefault="00000000">
            <w:pPr>
              <w:spacing w:after="20"/>
              <w:ind w:left="20"/>
              <w:jc w:val="both"/>
            </w:pPr>
            <w:r>
              <w:rPr>
                <w:color w:val="000000"/>
                <w:sz w:val="20"/>
              </w:rPr>
              <w:t>Выдача лицензии банкам, филиалам банков-нерезидентов Республики Казахстан на проведение банковских и иных операций, предусмотренных банковским законодательством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77F4AE" w14:textId="77777777" w:rsidR="00CD7126" w:rsidRDefault="00000000">
            <w:pPr>
              <w:spacing w:after="20"/>
              <w:ind w:left="20"/>
              <w:jc w:val="both"/>
            </w:pPr>
            <w:r>
              <w:rPr>
                <w:color w:val="000000"/>
                <w:sz w:val="20"/>
              </w:rPr>
              <w:t>При обращении услугополучателя – резидента Республики Казахстан для получения лицензии на проведение банковских и иных операций, предусмотренных банковским законодательством, впервые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F26C7C"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8B081" w14:textId="77777777" w:rsidR="00CD7126" w:rsidRDefault="00000000">
            <w:pPr>
              <w:spacing w:after="20"/>
              <w:ind w:left="20"/>
              <w:jc w:val="both"/>
            </w:pPr>
            <w:r>
              <w:rPr>
                <w:color w:val="000000"/>
                <w:sz w:val="20"/>
              </w:rPr>
              <w:t xml:space="preserve">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постановление Правления Агентства Республики Казахстан по регулированию и развитию финансового рынка от 30 марта 2020 года № 36. Зарегистрировано в Реестре государственной регистрации нормативных правовых актов № 20228.</w:t>
            </w:r>
          </w:p>
        </w:tc>
      </w:tr>
      <w:tr w:rsidR="00CD7126" w14:paraId="530018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A55E8" w14:textId="77777777" w:rsidR="00CD7126" w:rsidRDefault="00000000">
            <w:pPr>
              <w:spacing w:after="20"/>
              <w:ind w:left="20"/>
              <w:jc w:val="both"/>
            </w:pPr>
            <w:r>
              <w:rPr>
                <w:color w:val="000000"/>
                <w:sz w:val="20"/>
              </w:rPr>
              <w:t>920.</w:t>
            </w:r>
          </w:p>
        </w:tc>
        <w:tc>
          <w:tcPr>
            <w:tcW w:w="1230" w:type="dxa"/>
            <w:vMerge/>
            <w:tcBorders>
              <w:top w:val="nil"/>
              <w:left w:val="single" w:sz="5" w:space="0" w:color="CFCFCF"/>
              <w:bottom w:val="single" w:sz="5" w:space="0" w:color="CFCFCF"/>
              <w:right w:val="single" w:sz="5" w:space="0" w:color="CFCFCF"/>
            </w:tcBorders>
          </w:tcPr>
          <w:p w14:paraId="193E693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A583F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07723" w14:textId="77777777" w:rsidR="00CD7126" w:rsidRDefault="00000000">
            <w:pPr>
              <w:spacing w:after="20"/>
              <w:ind w:left="20"/>
              <w:jc w:val="both"/>
            </w:pPr>
            <w:r>
              <w:rPr>
                <w:color w:val="000000"/>
                <w:sz w:val="20"/>
              </w:rPr>
              <w:t>При обращении открываемого филиала банка-нерезидента Республики Казахстан для получения лицензии на проведение банковских и иных операций, предусмотренных банковским законодательством Республики Казахстан</w:t>
            </w:r>
          </w:p>
        </w:tc>
        <w:tc>
          <w:tcPr>
            <w:tcW w:w="1230" w:type="dxa"/>
            <w:vMerge/>
            <w:tcBorders>
              <w:top w:val="nil"/>
              <w:left w:val="single" w:sz="5" w:space="0" w:color="CFCFCF"/>
              <w:bottom w:val="single" w:sz="5" w:space="0" w:color="CFCFCF"/>
              <w:right w:val="single" w:sz="5" w:space="0" w:color="CFCFCF"/>
            </w:tcBorders>
          </w:tcPr>
          <w:p w14:paraId="1F37740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D69E843" w14:textId="77777777" w:rsidR="00CD7126" w:rsidRDefault="00CD7126"/>
        </w:tc>
      </w:tr>
      <w:tr w:rsidR="00CD7126" w14:paraId="4C202AC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6752C" w14:textId="77777777" w:rsidR="00CD7126" w:rsidRDefault="00000000">
            <w:pPr>
              <w:spacing w:after="20"/>
              <w:ind w:left="20"/>
              <w:jc w:val="both"/>
            </w:pPr>
            <w:r>
              <w:rPr>
                <w:color w:val="000000"/>
                <w:sz w:val="20"/>
              </w:rPr>
              <w:t>921.</w:t>
            </w:r>
          </w:p>
        </w:tc>
        <w:tc>
          <w:tcPr>
            <w:tcW w:w="1230" w:type="dxa"/>
            <w:vMerge/>
            <w:tcBorders>
              <w:top w:val="nil"/>
              <w:left w:val="single" w:sz="5" w:space="0" w:color="CFCFCF"/>
              <w:bottom w:val="single" w:sz="5" w:space="0" w:color="CFCFCF"/>
              <w:right w:val="single" w:sz="5" w:space="0" w:color="CFCFCF"/>
            </w:tcBorders>
          </w:tcPr>
          <w:p w14:paraId="1DE9EE6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26BC1F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C93FE" w14:textId="77777777" w:rsidR="00CD7126" w:rsidRDefault="00000000">
            <w:pPr>
              <w:spacing w:after="20"/>
              <w:ind w:left="20"/>
              <w:jc w:val="both"/>
            </w:pPr>
            <w:r>
              <w:rPr>
                <w:color w:val="000000"/>
                <w:sz w:val="20"/>
              </w:rPr>
              <w:t>При обращении услугополучателя для получения лицензии на проведение дополнительных банковских и иных операций, предусмотренных банковским законодательством Республики Казахстан</w:t>
            </w:r>
          </w:p>
        </w:tc>
        <w:tc>
          <w:tcPr>
            <w:tcW w:w="1230" w:type="dxa"/>
            <w:vMerge/>
            <w:tcBorders>
              <w:top w:val="nil"/>
              <w:left w:val="single" w:sz="5" w:space="0" w:color="CFCFCF"/>
              <w:bottom w:val="single" w:sz="5" w:space="0" w:color="CFCFCF"/>
              <w:right w:val="single" w:sz="5" w:space="0" w:color="CFCFCF"/>
            </w:tcBorders>
          </w:tcPr>
          <w:p w14:paraId="76C655C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1D4CF44" w14:textId="77777777" w:rsidR="00CD7126" w:rsidRDefault="00CD7126"/>
        </w:tc>
      </w:tr>
      <w:tr w:rsidR="00CD7126" w14:paraId="46C440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172F81" w14:textId="77777777" w:rsidR="00CD7126" w:rsidRDefault="00000000">
            <w:pPr>
              <w:spacing w:after="20"/>
              <w:ind w:left="20"/>
              <w:jc w:val="both"/>
            </w:pPr>
            <w:r>
              <w:rPr>
                <w:color w:val="000000"/>
                <w:sz w:val="20"/>
              </w:rPr>
              <w:t>922.</w:t>
            </w:r>
          </w:p>
        </w:tc>
        <w:tc>
          <w:tcPr>
            <w:tcW w:w="1230" w:type="dxa"/>
            <w:vMerge/>
            <w:tcBorders>
              <w:top w:val="nil"/>
              <w:left w:val="single" w:sz="5" w:space="0" w:color="CFCFCF"/>
              <w:bottom w:val="single" w:sz="5" w:space="0" w:color="CFCFCF"/>
              <w:right w:val="single" w:sz="5" w:space="0" w:color="CFCFCF"/>
            </w:tcBorders>
          </w:tcPr>
          <w:p w14:paraId="5986155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7EDB4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3727EE" w14:textId="77777777" w:rsidR="00CD7126" w:rsidRDefault="00000000">
            <w:pPr>
              <w:spacing w:after="20"/>
              <w:ind w:left="20"/>
              <w:jc w:val="both"/>
            </w:pPr>
            <w:r>
              <w:rPr>
                <w:color w:val="000000"/>
                <w:sz w:val="20"/>
              </w:rPr>
              <w:t>При обращении услугополучателя для получения дубликата лицензии</w:t>
            </w:r>
          </w:p>
        </w:tc>
        <w:tc>
          <w:tcPr>
            <w:tcW w:w="1230" w:type="dxa"/>
            <w:vMerge/>
            <w:tcBorders>
              <w:top w:val="nil"/>
              <w:left w:val="single" w:sz="5" w:space="0" w:color="CFCFCF"/>
              <w:bottom w:val="single" w:sz="5" w:space="0" w:color="CFCFCF"/>
              <w:right w:val="single" w:sz="5" w:space="0" w:color="CFCFCF"/>
            </w:tcBorders>
          </w:tcPr>
          <w:p w14:paraId="7003AC1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7ED5434" w14:textId="77777777" w:rsidR="00CD7126" w:rsidRDefault="00CD7126"/>
        </w:tc>
      </w:tr>
      <w:tr w:rsidR="00CD7126" w14:paraId="02D4D1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DC3741" w14:textId="77777777" w:rsidR="00CD7126" w:rsidRDefault="00000000">
            <w:pPr>
              <w:spacing w:after="20"/>
              <w:ind w:left="20"/>
              <w:jc w:val="both"/>
            </w:pPr>
            <w:r>
              <w:rPr>
                <w:color w:val="000000"/>
                <w:sz w:val="20"/>
              </w:rPr>
              <w:t>923.</w:t>
            </w:r>
          </w:p>
        </w:tc>
        <w:tc>
          <w:tcPr>
            <w:tcW w:w="1230" w:type="dxa"/>
            <w:vMerge/>
            <w:tcBorders>
              <w:top w:val="nil"/>
              <w:left w:val="single" w:sz="5" w:space="0" w:color="CFCFCF"/>
              <w:bottom w:val="single" w:sz="5" w:space="0" w:color="CFCFCF"/>
              <w:right w:val="single" w:sz="5" w:space="0" w:color="CFCFCF"/>
            </w:tcBorders>
          </w:tcPr>
          <w:p w14:paraId="2840A49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2F6DE9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6275C" w14:textId="77777777" w:rsidR="00CD7126" w:rsidRDefault="00000000">
            <w:pPr>
              <w:spacing w:after="20"/>
              <w:ind w:left="20"/>
              <w:jc w:val="both"/>
            </w:pPr>
            <w:r>
              <w:rPr>
                <w:color w:val="000000"/>
                <w:sz w:val="20"/>
              </w:rPr>
              <w:t>При обращении услугополучателя 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43E0F2D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7D072E7" w14:textId="77777777" w:rsidR="00CD7126" w:rsidRDefault="00CD7126"/>
        </w:tc>
      </w:tr>
      <w:tr w:rsidR="00CD7126" w14:paraId="155BE1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677DDC" w14:textId="77777777" w:rsidR="00CD7126" w:rsidRDefault="00000000">
            <w:pPr>
              <w:spacing w:after="20"/>
              <w:ind w:left="20"/>
              <w:jc w:val="both"/>
            </w:pPr>
            <w:r>
              <w:rPr>
                <w:color w:val="000000"/>
                <w:sz w:val="20"/>
              </w:rPr>
              <w:t>924.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43478" w14:textId="77777777" w:rsidR="00CD7126" w:rsidRDefault="00000000">
            <w:pPr>
              <w:spacing w:after="20"/>
              <w:ind w:left="20"/>
              <w:jc w:val="both"/>
            </w:pPr>
            <w:r>
              <w:rPr>
                <w:color w:val="000000"/>
                <w:sz w:val="20"/>
              </w:rPr>
              <w:t>01701004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6DBE62" w14:textId="77777777" w:rsidR="00CD7126" w:rsidRDefault="00000000">
            <w:pPr>
              <w:spacing w:after="20"/>
              <w:ind w:left="20"/>
              <w:jc w:val="both"/>
            </w:pPr>
            <w:r>
              <w:rPr>
                <w:color w:val="000000"/>
                <w:sz w:val="20"/>
              </w:rPr>
              <w:t>Выдача лицензии, организациям, осуществляющим отдельные виды банковских операций, на банковские операции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2D6076" w14:textId="77777777" w:rsidR="00CD7126" w:rsidRDefault="00000000">
            <w:pPr>
              <w:spacing w:after="20"/>
              <w:ind w:left="20"/>
              <w:jc w:val="both"/>
            </w:pPr>
            <w:r>
              <w:rPr>
                <w:color w:val="000000"/>
                <w:sz w:val="20"/>
              </w:rPr>
              <w:t>При обращении услугополучателя для получения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A64CE"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5A4028" w14:textId="77777777" w:rsidR="00CD7126" w:rsidRDefault="00000000">
            <w:pPr>
              <w:spacing w:after="20"/>
              <w:ind w:left="20"/>
              <w:jc w:val="both"/>
            </w:pPr>
            <w:r>
              <w:rPr>
                <w:color w:val="000000"/>
                <w:sz w:val="20"/>
              </w:rPr>
              <w:t xml:space="preserve"> "Об утверждении Правил лицензирования банковских операций, осуществляемых организациями, осуществляющими отдельные виды банковских операций, Квалификационных требований по проведению банковских операций организациями, осуществляющими отдельные виды банковских операций, и перечня документов, подтверждающих соответствие им" постановление Правления Агентства Республики Казахстан по регулированию и надзору финансового рынка и финансовых организаций от 25 июня 2007 года № 168. Зарегистрировано в Реестре государственной регистрации нормативных правовых актов № 4873.</w:t>
            </w:r>
          </w:p>
        </w:tc>
      </w:tr>
      <w:tr w:rsidR="00CD7126" w14:paraId="69550A3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32456" w14:textId="77777777" w:rsidR="00CD7126" w:rsidRDefault="00000000">
            <w:pPr>
              <w:spacing w:after="20"/>
              <w:ind w:left="20"/>
              <w:jc w:val="both"/>
            </w:pPr>
            <w:r>
              <w:rPr>
                <w:color w:val="000000"/>
                <w:sz w:val="20"/>
              </w:rPr>
              <w:t>925.</w:t>
            </w:r>
          </w:p>
        </w:tc>
        <w:tc>
          <w:tcPr>
            <w:tcW w:w="1230" w:type="dxa"/>
            <w:vMerge/>
            <w:tcBorders>
              <w:top w:val="nil"/>
              <w:left w:val="single" w:sz="5" w:space="0" w:color="CFCFCF"/>
              <w:bottom w:val="single" w:sz="5" w:space="0" w:color="CFCFCF"/>
              <w:right w:val="single" w:sz="5" w:space="0" w:color="CFCFCF"/>
            </w:tcBorders>
          </w:tcPr>
          <w:p w14:paraId="0AC5B21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D4CD9D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E0420" w14:textId="77777777" w:rsidR="00CD7126" w:rsidRDefault="00000000">
            <w:pPr>
              <w:spacing w:after="20"/>
              <w:ind w:left="20"/>
              <w:jc w:val="both"/>
            </w:pPr>
            <w:r>
              <w:rPr>
                <w:color w:val="000000"/>
                <w:sz w:val="20"/>
              </w:rPr>
              <w:t>При обращении услугополучателя для получения дубликата лицензии</w:t>
            </w:r>
          </w:p>
        </w:tc>
        <w:tc>
          <w:tcPr>
            <w:tcW w:w="1230" w:type="dxa"/>
            <w:vMerge/>
            <w:tcBorders>
              <w:top w:val="nil"/>
              <w:left w:val="single" w:sz="5" w:space="0" w:color="CFCFCF"/>
              <w:bottom w:val="single" w:sz="5" w:space="0" w:color="CFCFCF"/>
              <w:right w:val="single" w:sz="5" w:space="0" w:color="CFCFCF"/>
            </w:tcBorders>
          </w:tcPr>
          <w:p w14:paraId="1401414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31173C" w14:textId="77777777" w:rsidR="00CD7126" w:rsidRDefault="00CD7126"/>
        </w:tc>
      </w:tr>
      <w:tr w:rsidR="00CD7126" w14:paraId="384E3A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770E97" w14:textId="77777777" w:rsidR="00CD7126" w:rsidRDefault="00000000">
            <w:pPr>
              <w:spacing w:after="20"/>
              <w:ind w:left="20"/>
              <w:jc w:val="both"/>
            </w:pPr>
            <w:r>
              <w:rPr>
                <w:color w:val="000000"/>
                <w:sz w:val="20"/>
              </w:rPr>
              <w:t>926.</w:t>
            </w:r>
          </w:p>
        </w:tc>
        <w:tc>
          <w:tcPr>
            <w:tcW w:w="1230" w:type="dxa"/>
            <w:vMerge/>
            <w:tcBorders>
              <w:top w:val="nil"/>
              <w:left w:val="single" w:sz="5" w:space="0" w:color="CFCFCF"/>
              <w:bottom w:val="single" w:sz="5" w:space="0" w:color="CFCFCF"/>
              <w:right w:val="single" w:sz="5" w:space="0" w:color="CFCFCF"/>
            </w:tcBorders>
          </w:tcPr>
          <w:p w14:paraId="3877B2C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312B3A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286A0" w14:textId="77777777" w:rsidR="00CD7126" w:rsidRDefault="00000000">
            <w:pPr>
              <w:spacing w:after="20"/>
              <w:ind w:left="20"/>
              <w:jc w:val="both"/>
            </w:pPr>
            <w:r>
              <w:rPr>
                <w:color w:val="000000"/>
                <w:sz w:val="20"/>
              </w:rPr>
              <w:t>При обращении услугополучателя 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2D737F1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2E07751" w14:textId="77777777" w:rsidR="00CD7126" w:rsidRDefault="00CD7126"/>
        </w:tc>
      </w:tr>
      <w:tr w:rsidR="00CD7126" w14:paraId="2FEC183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38D5B9" w14:textId="77777777" w:rsidR="00CD7126" w:rsidRDefault="00000000">
            <w:pPr>
              <w:spacing w:after="20"/>
              <w:ind w:left="20"/>
              <w:jc w:val="both"/>
            </w:pPr>
            <w:r>
              <w:rPr>
                <w:color w:val="000000"/>
                <w:sz w:val="20"/>
              </w:rPr>
              <w:t>927.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6BD255" w14:textId="77777777" w:rsidR="00CD7126" w:rsidRDefault="00000000">
            <w:pPr>
              <w:spacing w:after="20"/>
              <w:ind w:left="20"/>
              <w:jc w:val="both"/>
            </w:pPr>
            <w:r>
              <w:rPr>
                <w:color w:val="000000"/>
                <w:sz w:val="20"/>
              </w:rPr>
              <w:t>01701005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70BC3B" w14:textId="77777777" w:rsidR="00CD7126" w:rsidRDefault="00000000">
            <w:pPr>
              <w:spacing w:after="20"/>
              <w:ind w:left="20"/>
              <w:jc w:val="both"/>
            </w:pPr>
            <w:r>
              <w:rPr>
                <w:color w:val="000000"/>
                <w:sz w:val="20"/>
              </w:rPr>
              <w:t>Выдача лицензии на проведение банковских и иных операций, осуществляемых исламскими банками, филиалами исламских банков-нерезидентов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F1E380" w14:textId="77777777" w:rsidR="00CD7126" w:rsidRDefault="00000000">
            <w:pPr>
              <w:spacing w:after="20"/>
              <w:ind w:left="20"/>
              <w:jc w:val="both"/>
            </w:pPr>
            <w:r>
              <w:rPr>
                <w:color w:val="000000"/>
                <w:sz w:val="20"/>
              </w:rPr>
              <w:t>При обращении услугополучателя – резидента Республики Казахстан для получения лицензии на проведение банковских и иных операций, предусмотренных банковским законодательством, впервые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B16498"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CCC72" w14:textId="77777777" w:rsidR="00CD7126" w:rsidRDefault="00000000">
            <w:pPr>
              <w:spacing w:after="20"/>
              <w:ind w:left="20"/>
              <w:jc w:val="both"/>
            </w:pPr>
            <w:r>
              <w:rPr>
                <w:color w:val="000000"/>
                <w:sz w:val="20"/>
              </w:rPr>
              <w:t xml:space="preserve"> "Об утверждении Правил выдачи и оснований отказа в выдаче разрешения на открытие банка, Правил лицензирования банковских операций, а также иных операций и деятельности на рынке ценных бумаг, осуществляемых банками" постановление Правления Агентства Республики Казахстан по регулированию и развитию финансового рынка от 30 марта 2020 года № 36. Зарегистрировано в Реестре государственной регистрации нормативных правовых актов № 20228.</w:t>
            </w:r>
          </w:p>
        </w:tc>
      </w:tr>
      <w:tr w:rsidR="00CD7126" w14:paraId="62DE046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69D7EA" w14:textId="77777777" w:rsidR="00CD7126" w:rsidRDefault="00000000">
            <w:pPr>
              <w:spacing w:after="20"/>
              <w:ind w:left="20"/>
              <w:jc w:val="both"/>
            </w:pPr>
            <w:r>
              <w:rPr>
                <w:color w:val="000000"/>
                <w:sz w:val="20"/>
              </w:rPr>
              <w:t>928.</w:t>
            </w:r>
          </w:p>
        </w:tc>
        <w:tc>
          <w:tcPr>
            <w:tcW w:w="1230" w:type="dxa"/>
            <w:vMerge/>
            <w:tcBorders>
              <w:top w:val="nil"/>
              <w:left w:val="single" w:sz="5" w:space="0" w:color="CFCFCF"/>
              <w:bottom w:val="single" w:sz="5" w:space="0" w:color="CFCFCF"/>
              <w:right w:val="single" w:sz="5" w:space="0" w:color="CFCFCF"/>
            </w:tcBorders>
          </w:tcPr>
          <w:p w14:paraId="6A8CEEF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BB96EF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23099" w14:textId="77777777" w:rsidR="00CD7126" w:rsidRDefault="00000000">
            <w:pPr>
              <w:spacing w:after="20"/>
              <w:ind w:left="20"/>
              <w:jc w:val="both"/>
            </w:pPr>
            <w:r>
              <w:rPr>
                <w:color w:val="000000"/>
                <w:sz w:val="20"/>
              </w:rPr>
              <w:t>При обращении открываемого филиала исламского банка-нерезидента Республики Казахстан для получения лицензии на проведение банковских и иных операций</w:t>
            </w:r>
          </w:p>
        </w:tc>
        <w:tc>
          <w:tcPr>
            <w:tcW w:w="1230" w:type="dxa"/>
            <w:vMerge/>
            <w:tcBorders>
              <w:top w:val="nil"/>
              <w:left w:val="single" w:sz="5" w:space="0" w:color="CFCFCF"/>
              <w:bottom w:val="single" w:sz="5" w:space="0" w:color="CFCFCF"/>
              <w:right w:val="single" w:sz="5" w:space="0" w:color="CFCFCF"/>
            </w:tcBorders>
          </w:tcPr>
          <w:p w14:paraId="276F52F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4CFCC50" w14:textId="77777777" w:rsidR="00CD7126" w:rsidRDefault="00CD7126"/>
        </w:tc>
      </w:tr>
      <w:tr w:rsidR="00CD7126" w14:paraId="7E0333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CFB66" w14:textId="77777777" w:rsidR="00CD7126" w:rsidRDefault="00000000">
            <w:pPr>
              <w:spacing w:after="20"/>
              <w:ind w:left="20"/>
              <w:jc w:val="both"/>
            </w:pPr>
            <w:r>
              <w:rPr>
                <w:color w:val="000000"/>
                <w:sz w:val="20"/>
              </w:rPr>
              <w:t>929.</w:t>
            </w:r>
          </w:p>
        </w:tc>
        <w:tc>
          <w:tcPr>
            <w:tcW w:w="1230" w:type="dxa"/>
            <w:vMerge/>
            <w:tcBorders>
              <w:top w:val="nil"/>
              <w:left w:val="single" w:sz="5" w:space="0" w:color="CFCFCF"/>
              <w:bottom w:val="single" w:sz="5" w:space="0" w:color="CFCFCF"/>
              <w:right w:val="single" w:sz="5" w:space="0" w:color="CFCFCF"/>
            </w:tcBorders>
          </w:tcPr>
          <w:p w14:paraId="5C25798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B42B7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F3BAD6" w14:textId="77777777" w:rsidR="00CD7126" w:rsidRDefault="00000000">
            <w:pPr>
              <w:spacing w:after="20"/>
              <w:ind w:left="20"/>
              <w:jc w:val="both"/>
            </w:pPr>
            <w:r>
              <w:rPr>
                <w:color w:val="000000"/>
                <w:sz w:val="20"/>
              </w:rPr>
              <w:t>При обращении услугополучателя для получения лицензии на проведение дополнительных банковских и иных операций</w:t>
            </w:r>
          </w:p>
        </w:tc>
        <w:tc>
          <w:tcPr>
            <w:tcW w:w="1230" w:type="dxa"/>
            <w:vMerge/>
            <w:tcBorders>
              <w:top w:val="nil"/>
              <w:left w:val="single" w:sz="5" w:space="0" w:color="CFCFCF"/>
              <w:bottom w:val="single" w:sz="5" w:space="0" w:color="CFCFCF"/>
              <w:right w:val="single" w:sz="5" w:space="0" w:color="CFCFCF"/>
            </w:tcBorders>
          </w:tcPr>
          <w:p w14:paraId="5753785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3C57DB" w14:textId="77777777" w:rsidR="00CD7126" w:rsidRDefault="00CD7126"/>
        </w:tc>
      </w:tr>
      <w:tr w:rsidR="00CD7126" w14:paraId="694CBB0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C2951" w14:textId="77777777" w:rsidR="00CD7126" w:rsidRDefault="00000000">
            <w:pPr>
              <w:spacing w:after="20"/>
              <w:ind w:left="20"/>
              <w:jc w:val="both"/>
            </w:pPr>
            <w:r>
              <w:rPr>
                <w:color w:val="000000"/>
                <w:sz w:val="20"/>
              </w:rPr>
              <w:t>930.</w:t>
            </w:r>
          </w:p>
        </w:tc>
        <w:tc>
          <w:tcPr>
            <w:tcW w:w="1230" w:type="dxa"/>
            <w:vMerge/>
            <w:tcBorders>
              <w:top w:val="nil"/>
              <w:left w:val="single" w:sz="5" w:space="0" w:color="CFCFCF"/>
              <w:bottom w:val="single" w:sz="5" w:space="0" w:color="CFCFCF"/>
              <w:right w:val="single" w:sz="5" w:space="0" w:color="CFCFCF"/>
            </w:tcBorders>
          </w:tcPr>
          <w:p w14:paraId="2829E4A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A36183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4CA4C4" w14:textId="77777777" w:rsidR="00CD7126" w:rsidRDefault="00000000">
            <w:pPr>
              <w:spacing w:after="20"/>
              <w:ind w:left="20"/>
              <w:jc w:val="both"/>
            </w:pPr>
            <w:r>
              <w:rPr>
                <w:color w:val="000000"/>
                <w:sz w:val="20"/>
              </w:rPr>
              <w:t>При обращении услугополучателя для получения лицензии при добровольной реорганизации банка в форме конвертации в исламский банк</w:t>
            </w:r>
          </w:p>
        </w:tc>
        <w:tc>
          <w:tcPr>
            <w:tcW w:w="1230" w:type="dxa"/>
            <w:vMerge/>
            <w:tcBorders>
              <w:top w:val="nil"/>
              <w:left w:val="single" w:sz="5" w:space="0" w:color="CFCFCF"/>
              <w:bottom w:val="single" w:sz="5" w:space="0" w:color="CFCFCF"/>
              <w:right w:val="single" w:sz="5" w:space="0" w:color="CFCFCF"/>
            </w:tcBorders>
          </w:tcPr>
          <w:p w14:paraId="6F59CD6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32A5005" w14:textId="77777777" w:rsidR="00CD7126" w:rsidRDefault="00CD7126"/>
        </w:tc>
      </w:tr>
      <w:tr w:rsidR="00CD7126" w14:paraId="5610103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045B3" w14:textId="77777777" w:rsidR="00CD7126" w:rsidRDefault="00000000">
            <w:pPr>
              <w:spacing w:after="20"/>
              <w:ind w:left="20"/>
              <w:jc w:val="both"/>
            </w:pPr>
            <w:r>
              <w:rPr>
                <w:color w:val="000000"/>
                <w:sz w:val="20"/>
              </w:rPr>
              <w:t>931.</w:t>
            </w:r>
          </w:p>
        </w:tc>
        <w:tc>
          <w:tcPr>
            <w:tcW w:w="1230" w:type="dxa"/>
            <w:vMerge/>
            <w:tcBorders>
              <w:top w:val="nil"/>
              <w:left w:val="single" w:sz="5" w:space="0" w:color="CFCFCF"/>
              <w:bottom w:val="single" w:sz="5" w:space="0" w:color="CFCFCF"/>
              <w:right w:val="single" w:sz="5" w:space="0" w:color="CFCFCF"/>
            </w:tcBorders>
          </w:tcPr>
          <w:p w14:paraId="686EC06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D87AE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09676" w14:textId="77777777" w:rsidR="00CD7126" w:rsidRDefault="00000000">
            <w:pPr>
              <w:spacing w:after="20"/>
              <w:ind w:left="20"/>
              <w:jc w:val="both"/>
            </w:pPr>
            <w:r>
              <w:rPr>
                <w:color w:val="000000"/>
                <w:sz w:val="20"/>
              </w:rPr>
              <w:t>При обращении услугополучателя для получения дубликата лицензии</w:t>
            </w:r>
          </w:p>
        </w:tc>
        <w:tc>
          <w:tcPr>
            <w:tcW w:w="1230" w:type="dxa"/>
            <w:vMerge/>
            <w:tcBorders>
              <w:top w:val="nil"/>
              <w:left w:val="single" w:sz="5" w:space="0" w:color="CFCFCF"/>
              <w:bottom w:val="single" w:sz="5" w:space="0" w:color="CFCFCF"/>
              <w:right w:val="single" w:sz="5" w:space="0" w:color="CFCFCF"/>
            </w:tcBorders>
          </w:tcPr>
          <w:p w14:paraId="3AC907E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D411D5B" w14:textId="77777777" w:rsidR="00CD7126" w:rsidRDefault="00CD7126"/>
        </w:tc>
      </w:tr>
      <w:tr w:rsidR="00CD7126" w14:paraId="08CC44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4BC861" w14:textId="77777777" w:rsidR="00CD7126" w:rsidRDefault="00000000">
            <w:pPr>
              <w:spacing w:after="20"/>
              <w:ind w:left="20"/>
              <w:jc w:val="both"/>
            </w:pPr>
            <w:r>
              <w:rPr>
                <w:color w:val="000000"/>
                <w:sz w:val="20"/>
              </w:rPr>
              <w:t>932.</w:t>
            </w:r>
          </w:p>
        </w:tc>
        <w:tc>
          <w:tcPr>
            <w:tcW w:w="1230" w:type="dxa"/>
            <w:vMerge/>
            <w:tcBorders>
              <w:top w:val="nil"/>
              <w:left w:val="single" w:sz="5" w:space="0" w:color="CFCFCF"/>
              <w:bottom w:val="single" w:sz="5" w:space="0" w:color="CFCFCF"/>
              <w:right w:val="single" w:sz="5" w:space="0" w:color="CFCFCF"/>
            </w:tcBorders>
          </w:tcPr>
          <w:p w14:paraId="1353116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4CE451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3CC265" w14:textId="77777777" w:rsidR="00CD7126" w:rsidRDefault="00000000">
            <w:pPr>
              <w:spacing w:after="20"/>
              <w:ind w:left="20"/>
              <w:jc w:val="both"/>
            </w:pPr>
            <w:r>
              <w:rPr>
                <w:color w:val="000000"/>
                <w:sz w:val="20"/>
              </w:rPr>
              <w:t>При обращении услугополучателя 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3DFA641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DEF0E4" w14:textId="77777777" w:rsidR="00CD7126" w:rsidRDefault="00CD7126"/>
        </w:tc>
      </w:tr>
      <w:tr w:rsidR="00CD7126" w14:paraId="786C78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EBA61" w14:textId="77777777" w:rsidR="00CD7126" w:rsidRDefault="00000000">
            <w:pPr>
              <w:spacing w:after="20"/>
              <w:ind w:left="20"/>
              <w:jc w:val="both"/>
            </w:pPr>
            <w:r>
              <w:rPr>
                <w:color w:val="000000"/>
                <w:sz w:val="20"/>
              </w:rPr>
              <w:t>933.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0D6F4" w14:textId="77777777" w:rsidR="00CD7126" w:rsidRDefault="00000000">
            <w:pPr>
              <w:spacing w:after="20"/>
              <w:ind w:left="20"/>
              <w:jc w:val="both"/>
            </w:pPr>
            <w:r>
              <w:rPr>
                <w:color w:val="000000"/>
                <w:sz w:val="20"/>
              </w:rPr>
              <w:t>01701006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7345ED" w14:textId="77777777" w:rsidR="00CD7126" w:rsidRDefault="00000000">
            <w:pPr>
              <w:spacing w:after="20"/>
              <w:ind w:left="20"/>
              <w:jc w:val="both"/>
            </w:pPr>
            <w:r>
              <w:rPr>
                <w:color w:val="000000"/>
                <w:sz w:val="20"/>
              </w:rPr>
              <w:t>Выдача банку или банковскому холдингу разрешения на создание или приобретение дочерней организации или значительное участие банка или банковского холдинга в капитале организаций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E7587" w14:textId="77777777" w:rsidR="00CD7126" w:rsidRDefault="00000000">
            <w:pPr>
              <w:spacing w:after="20"/>
              <w:ind w:left="20"/>
              <w:jc w:val="both"/>
            </w:pPr>
            <w:r>
              <w:rPr>
                <w:color w:val="000000"/>
                <w:sz w:val="20"/>
              </w:rPr>
              <w:t>Выдача разрешения на создание или приобретение банком или банковским холдингом дочерней организации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FFB37B"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953DB2" w14:textId="77777777" w:rsidR="00CD7126" w:rsidRDefault="00000000">
            <w:pPr>
              <w:spacing w:after="20"/>
              <w:ind w:left="20"/>
              <w:jc w:val="both"/>
            </w:pPr>
            <w:r>
              <w:rPr>
                <w:color w:val="000000"/>
                <w:sz w:val="20"/>
              </w:rPr>
              <w:t xml:space="preserve"> "Об утверждении Правил выдачи банку и (или) банковскому холдингу разрешения на создание или приобретение дочерней организации, на создание или приобретение банком дочерней организации, приобретающей сомнительные и безнадежные активы родительского банка, на значительное участие банка и (или) банковского холдинга в капитале организаций, а также отзыва разрешения на создание, приобретение банком и (или) банковским холдингом дочерней организации, значительное участие банка и (или) банковского холдинга в капитале организаций" постановление Правления Национального Банка Республики Казахстан от 28 января 2017 года № 24. Зарегистрировано в Реестре государственной регистрации нормативных правовых актов № 15050.</w:t>
            </w:r>
          </w:p>
        </w:tc>
      </w:tr>
      <w:tr w:rsidR="00CD7126" w14:paraId="5CCE8DA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49791B" w14:textId="77777777" w:rsidR="00CD7126" w:rsidRDefault="00000000">
            <w:pPr>
              <w:spacing w:after="20"/>
              <w:ind w:left="20"/>
              <w:jc w:val="both"/>
            </w:pPr>
            <w:r>
              <w:rPr>
                <w:color w:val="000000"/>
                <w:sz w:val="20"/>
              </w:rPr>
              <w:t>934.</w:t>
            </w:r>
          </w:p>
        </w:tc>
        <w:tc>
          <w:tcPr>
            <w:tcW w:w="1230" w:type="dxa"/>
            <w:vMerge/>
            <w:tcBorders>
              <w:top w:val="nil"/>
              <w:left w:val="single" w:sz="5" w:space="0" w:color="CFCFCF"/>
              <w:bottom w:val="single" w:sz="5" w:space="0" w:color="CFCFCF"/>
              <w:right w:val="single" w:sz="5" w:space="0" w:color="CFCFCF"/>
            </w:tcBorders>
          </w:tcPr>
          <w:p w14:paraId="41B7F49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92E774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A3C541" w14:textId="77777777" w:rsidR="00CD7126" w:rsidRDefault="00000000">
            <w:pPr>
              <w:spacing w:after="20"/>
              <w:ind w:left="20"/>
              <w:jc w:val="both"/>
            </w:pPr>
            <w:r>
              <w:rPr>
                <w:color w:val="000000"/>
                <w:sz w:val="20"/>
              </w:rPr>
              <w:t>Выдача разрешения на создание или приобретение банком дочерней организации, приобретающей сомнительные и безнадежные активы родительского банка</w:t>
            </w:r>
          </w:p>
        </w:tc>
        <w:tc>
          <w:tcPr>
            <w:tcW w:w="1230" w:type="dxa"/>
            <w:vMerge/>
            <w:tcBorders>
              <w:top w:val="nil"/>
              <w:left w:val="single" w:sz="5" w:space="0" w:color="CFCFCF"/>
              <w:bottom w:val="single" w:sz="5" w:space="0" w:color="CFCFCF"/>
              <w:right w:val="single" w:sz="5" w:space="0" w:color="CFCFCF"/>
            </w:tcBorders>
          </w:tcPr>
          <w:p w14:paraId="23D300E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D60018" w14:textId="77777777" w:rsidR="00CD7126" w:rsidRDefault="00CD7126"/>
        </w:tc>
      </w:tr>
      <w:tr w:rsidR="00CD7126" w14:paraId="79F8FA7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E3AE0" w14:textId="77777777" w:rsidR="00CD7126" w:rsidRDefault="00000000">
            <w:pPr>
              <w:spacing w:after="20"/>
              <w:ind w:left="20"/>
              <w:jc w:val="both"/>
            </w:pPr>
            <w:r>
              <w:rPr>
                <w:color w:val="000000"/>
                <w:sz w:val="20"/>
              </w:rPr>
              <w:t>935.</w:t>
            </w:r>
          </w:p>
        </w:tc>
        <w:tc>
          <w:tcPr>
            <w:tcW w:w="1230" w:type="dxa"/>
            <w:vMerge/>
            <w:tcBorders>
              <w:top w:val="nil"/>
              <w:left w:val="single" w:sz="5" w:space="0" w:color="CFCFCF"/>
              <w:bottom w:val="single" w:sz="5" w:space="0" w:color="CFCFCF"/>
              <w:right w:val="single" w:sz="5" w:space="0" w:color="CFCFCF"/>
            </w:tcBorders>
          </w:tcPr>
          <w:p w14:paraId="51C5AE7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C203B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143A39" w14:textId="77777777" w:rsidR="00CD7126" w:rsidRDefault="00000000">
            <w:pPr>
              <w:spacing w:after="20"/>
              <w:ind w:left="20"/>
              <w:jc w:val="both"/>
            </w:pPr>
            <w:r>
              <w:rPr>
                <w:color w:val="000000"/>
                <w:sz w:val="20"/>
              </w:rPr>
              <w:t>Выдача разрешения на значительное участие банка или банковского холдинга в капитале организаций</w:t>
            </w:r>
          </w:p>
        </w:tc>
        <w:tc>
          <w:tcPr>
            <w:tcW w:w="1230" w:type="dxa"/>
            <w:vMerge/>
            <w:tcBorders>
              <w:top w:val="nil"/>
              <w:left w:val="single" w:sz="5" w:space="0" w:color="CFCFCF"/>
              <w:bottom w:val="single" w:sz="5" w:space="0" w:color="CFCFCF"/>
              <w:right w:val="single" w:sz="5" w:space="0" w:color="CFCFCF"/>
            </w:tcBorders>
          </w:tcPr>
          <w:p w14:paraId="780A7AE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196308" w14:textId="77777777" w:rsidR="00CD7126" w:rsidRDefault="00CD7126"/>
        </w:tc>
      </w:tr>
      <w:tr w:rsidR="00CD7126" w14:paraId="5F3A306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AD1818" w14:textId="77777777" w:rsidR="00CD7126" w:rsidRDefault="00000000">
            <w:pPr>
              <w:spacing w:after="20"/>
              <w:ind w:left="20"/>
              <w:jc w:val="both"/>
            </w:pPr>
            <w:r>
              <w:rPr>
                <w:color w:val="000000"/>
                <w:sz w:val="20"/>
              </w:rPr>
              <w:t>936.</w:t>
            </w:r>
          </w:p>
        </w:tc>
        <w:tc>
          <w:tcPr>
            <w:tcW w:w="1230" w:type="dxa"/>
            <w:vMerge/>
            <w:tcBorders>
              <w:top w:val="nil"/>
              <w:left w:val="single" w:sz="5" w:space="0" w:color="CFCFCF"/>
              <w:bottom w:val="single" w:sz="5" w:space="0" w:color="CFCFCF"/>
              <w:right w:val="single" w:sz="5" w:space="0" w:color="CFCFCF"/>
            </w:tcBorders>
          </w:tcPr>
          <w:p w14:paraId="0E82368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4736CE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26B8A8" w14:textId="77777777" w:rsidR="00CD7126" w:rsidRDefault="00000000">
            <w:pPr>
              <w:spacing w:after="20"/>
              <w:ind w:left="20"/>
              <w:jc w:val="both"/>
            </w:pPr>
            <w:r>
              <w:rPr>
                <w:color w:val="000000"/>
                <w:sz w:val="20"/>
              </w:rPr>
              <w:t>Выдача разрешения на значительное участие банка в капитале организации, приобретающей сомнительные и безнадежные активы, создаваемой (приобретаемой) совместно с организацией, специализирующейся на улучшении качества кредитных портфелей банков второго уровня</w:t>
            </w:r>
          </w:p>
        </w:tc>
        <w:tc>
          <w:tcPr>
            <w:tcW w:w="1230" w:type="dxa"/>
            <w:vMerge/>
            <w:tcBorders>
              <w:top w:val="nil"/>
              <w:left w:val="single" w:sz="5" w:space="0" w:color="CFCFCF"/>
              <w:bottom w:val="single" w:sz="5" w:space="0" w:color="CFCFCF"/>
              <w:right w:val="single" w:sz="5" w:space="0" w:color="CFCFCF"/>
            </w:tcBorders>
          </w:tcPr>
          <w:p w14:paraId="2786E8D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D9F317B" w14:textId="77777777" w:rsidR="00CD7126" w:rsidRDefault="00CD7126"/>
        </w:tc>
      </w:tr>
      <w:tr w:rsidR="00CD7126" w14:paraId="087D4B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07913" w14:textId="77777777" w:rsidR="00CD7126" w:rsidRDefault="00000000">
            <w:pPr>
              <w:spacing w:after="20"/>
              <w:ind w:left="20"/>
              <w:jc w:val="both"/>
            </w:pPr>
            <w:r>
              <w:rPr>
                <w:color w:val="000000"/>
                <w:sz w:val="20"/>
              </w:rPr>
              <w:t>937.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119F93" w14:textId="77777777" w:rsidR="00CD7126" w:rsidRDefault="00000000">
            <w:pPr>
              <w:spacing w:after="20"/>
              <w:ind w:left="20"/>
              <w:jc w:val="both"/>
            </w:pPr>
            <w:r>
              <w:rPr>
                <w:color w:val="000000"/>
                <w:sz w:val="20"/>
              </w:rPr>
              <w:t>01701007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23A3CB" w14:textId="77777777" w:rsidR="00CD7126" w:rsidRDefault="00000000">
            <w:pPr>
              <w:spacing w:after="20"/>
              <w:ind w:left="20"/>
              <w:jc w:val="both"/>
            </w:pPr>
            <w:r>
              <w:rPr>
                <w:color w:val="000000"/>
                <w:sz w:val="20"/>
              </w:rPr>
              <w:t>Выдача разрешения на добровольную реорганизацию банка (банковского холдинга)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F70F9" w14:textId="77777777" w:rsidR="00CD7126" w:rsidRDefault="00000000">
            <w:pPr>
              <w:spacing w:after="20"/>
              <w:ind w:left="20"/>
              <w:jc w:val="both"/>
            </w:pPr>
            <w:r>
              <w:rPr>
                <w:color w:val="000000"/>
                <w:sz w:val="20"/>
              </w:rPr>
              <w:t>Выдача разрешения на добровольную реорганизацию банка (банковского холдинга) в форме слияния, присоединения, разделения, выделения, преобразования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ADCC35"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FFF98" w14:textId="77777777" w:rsidR="00CD7126" w:rsidRDefault="00000000">
            <w:pPr>
              <w:spacing w:after="20"/>
              <w:ind w:left="20"/>
              <w:jc w:val="both"/>
            </w:pPr>
            <w:r>
              <w:rPr>
                <w:color w:val="000000"/>
                <w:sz w:val="20"/>
              </w:rPr>
              <w:t xml:space="preserve"> "Об утверждении Правил выдачи разрешения на добровольную реорганизацию банка (банковского холдинга) либо отказа в выдаче разрешения, выдачи разрешения на конвертацию банка в исламский банк и отказа в выдаче разрешения, выдачи разрешения на добровольную ликвидацию банков, а также возврата депозитов физических лиц, их перевода в другой банк" постановление Правления Агентства Республики Казахстан по регулированию и развитию финансового рынка от 30 марта 2020 года № 31. Зарегистрировано в Реестре государственной регистрации нормативных правовых актов № 20241.</w:t>
            </w:r>
          </w:p>
        </w:tc>
      </w:tr>
      <w:tr w:rsidR="00CD7126" w14:paraId="3278E26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6F8F7" w14:textId="77777777" w:rsidR="00CD7126" w:rsidRDefault="00000000">
            <w:pPr>
              <w:spacing w:after="20"/>
              <w:ind w:left="20"/>
              <w:jc w:val="both"/>
            </w:pPr>
            <w:r>
              <w:rPr>
                <w:color w:val="000000"/>
                <w:sz w:val="20"/>
              </w:rPr>
              <w:t>938.</w:t>
            </w:r>
          </w:p>
        </w:tc>
        <w:tc>
          <w:tcPr>
            <w:tcW w:w="1230" w:type="dxa"/>
            <w:vMerge/>
            <w:tcBorders>
              <w:top w:val="nil"/>
              <w:left w:val="single" w:sz="5" w:space="0" w:color="CFCFCF"/>
              <w:bottom w:val="single" w:sz="5" w:space="0" w:color="CFCFCF"/>
              <w:right w:val="single" w:sz="5" w:space="0" w:color="CFCFCF"/>
            </w:tcBorders>
          </w:tcPr>
          <w:p w14:paraId="0B79F16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02DBAF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69FCA1" w14:textId="77777777" w:rsidR="00CD7126" w:rsidRDefault="00000000">
            <w:pPr>
              <w:spacing w:after="20"/>
              <w:ind w:left="20"/>
              <w:jc w:val="both"/>
            </w:pPr>
            <w:r>
              <w:rPr>
                <w:color w:val="000000"/>
                <w:sz w:val="20"/>
              </w:rPr>
              <w:t>Выдача разрешения на добровольную реорганизацию банка в форме конвертации в исламский банк</w:t>
            </w:r>
          </w:p>
        </w:tc>
        <w:tc>
          <w:tcPr>
            <w:tcW w:w="1230" w:type="dxa"/>
            <w:vMerge/>
            <w:tcBorders>
              <w:top w:val="nil"/>
              <w:left w:val="single" w:sz="5" w:space="0" w:color="CFCFCF"/>
              <w:bottom w:val="single" w:sz="5" w:space="0" w:color="CFCFCF"/>
              <w:right w:val="single" w:sz="5" w:space="0" w:color="CFCFCF"/>
            </w:tcBorders>
          </w:tcPr>
          <w:p w14:paraId="5E0D8C1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8C46C3B" w14:textId="77777777" w:rsidR="00CD7126" w:rsidRDefault="00CD7126"/>
        </w:tc>
      </w:tr>
      <w:tr w:rsidR="00CD7126" w14:paraId="24334C4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29ADA" w14:textId="77777777" w:rsidR="00CD7126" w:rsidRDefault="00000000">
            <w:pPr>
              <w:spacing w:after="20"/>
              <w:ind w:left="20"/>
              <w:jc w:val="both"/>
            </w:pPr>
            <w:r>
              <w:rPr>
                <w:color w:val="000000"/>
                <w:sz w:val="20"/>
              </w:rPr>
              <w:t>939.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4B8CB1" w14:textId="77777777" w:rsidR="00CD7126" w:rsidRDefault="00000000">
            <w:pPr>
              <w:spacing w:after="20"/>
              <w:ind w:left="20"/>
              <w:jc w:val="both"/>
            </w:pPr>
            <w:r>
              <w:rPr>
                <w:color w:val="000000"/>
                <w:sz w:val="20"/>
              </w:rPr>
              <w:t>01701008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612091" w14:textId="77777777" w:rsidR="00CD7126" w:rsidRDefault="00000000">
            <w:pPr>
              <w:spacing w:after="20"/>
              <w:ind w:left="20"/>
              <w:jc w:val="both"/>
            </w:pPr>
            <w:r>
              <w:rPr>
                <w:color w:val="000000"/>
                <w:sz w:val="20"/>
              </w:rPr>
              <w:t>Выдача разрешения на добровольную ликвидацию банка, добровольное прекращение деятельности филиала банка-нерезидента Республики Казахстан </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2B3258" w14:textId="77777777" w:rsidR="00CD7126" w:rsidRDefault="00000000">
            <w:pPr>
              <w:spacing w:after="20"/>
              <w:ind w:left="20"/>
              <w:jc w:val="both"/>
            </w:pPr>
            <w:r>
              <w:rPr>
                <w:color w:val="000000"/>
                <w:sz w:val="20"/>
              </w:rPr>
              <w:t>Разрешения на добровольную ликвидацию банка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37215F"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83DB0" w14:textId="77777777" w:rsidR="00CD7126" w:rsidRDefault="00000000">
            <w:pPr>
              <w:spacing w:after="20"/>
              <w:ind w:left="20"/>
              <w:jc w:val="both"/>
            </w:pPr>
            <w:r>
              <w:rPr>
                <w:color w:val="000000"/>
                <w:sz w:val="20"/>
              </w:rPr>
              <w:t xml:space="preserve"> "Об утверждении Правил выдачи разрешения на добровольную реорганизацию банка (банковского холдинга) либо отказа в выдаче разрешения, выдачи разрешения на конвертацию банка в исламский банк и отказа в выдаче разрешения, выдачи разрешения на добровольную ликвидацию банков, а также возврата депозитов физических лиц, их перевода в другой банк" постановление Правления Агентства Республики Казахстан по регулированию и развитию финансового рынка от 30 марта 2020 года № 31. Зарегистрировано в Реестре государственной регистрации нормативных правовых актов № 20241.</w:t>
            </w:r>
          </w:p>
        </w:tc>
      </w:tr>
      <w:tr w:rsidR="00CD7126" w14:paraId="79C9CB9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2E4C3" w14:textId="77777777" w:rsidR="00CD7126" w:rsidRDefault="00000000">
            <w:pPr>
              <w:spacing w:after="20"/>
              <w:ind w:left="20"/>
              <w:jc w:val="both"/>
            </w:pPr>
            <w:r>
              <w:rPr>
                <w:color w:val="000000"/>
                <w:sz w:val="20"/>
              </w:rPr>
              <w:t>940.</w:t>
            </w:r>
          </w:p>
        </w:tc>
        <w:tc>
          <w:tcPr>
            <w:tcW w:w="1230" w:type="dxa"/>
            <w:vMerge/>
            <w:tcBorders>
              <w:top w:val="nil"/>
              <w:left w:val="single" w:sz="5" w:space="0" w:color="CFCFCF"/>
              <w:bottom w:val="single" w:sz="5" w:space="0" w:color="CFCFCF"/>
              <w:right w:val="single" w:sz="5" w:space="0" w:color="CFCFCF"/>
            </w:tcBorders>
          </w:tcPr>
          <w:p w14:paraId="0D0EEE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0F0A4A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E9A176" w14:textId="77777777" w:rsidR="00CD7126" w:rsidRDefault="00000000">
            <w:pPr>
              <w:spacing w:after="20"/>
              <w:ind w:left="20"/>
              <w:jc w:val="both"/>
            </w:pPr>
            <w:r>
              <w:rPr>
                <w:color w:val="000000"/>
                <w:sz w:val="20"/>
              </w:rPr>
              <w:t>Разрешения на добровольное прекращение деятельности филиала банка-нерезидента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6FE4234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E2B2F7F" w14:textId="77777777" w:rsidR="00CD7126" w:rsidRDefault="00CD7126"/>
        </w:tc>
      </w:tr>
      <w:tr w:rsidR="00CD7126" w14:paraId="6FF423AA"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533E1" w14:textId="77777777" w:rsidR="00CD7126" w:rsidRDefault="00000000">
            <w:pPr>
              <w:spacing w:after="20"/>
              <w:ind w:left="20"/>
              <w:jc w:val="both"/>
            </w:pPr>
            <w:r>
              <w:rPr>
                <w:color w:val="000000"/>
                <w:sz w:val="20"/>
              </w:rPr>
              <w:t>01702. Выдача разрешительных документов (включая лицензирование, регистрацию, сертификацию) в сфере деятельности пенсионных фондов</w:t>
            </w:r>
          </w:p>
        </w:tc>
      </w:tr>
      <w:tr w:rsidR="00CD7126" w14:paraId="5700FC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09244D" w14:textId="77777777" w:rsidR="00CD7126" w:rsidRDefault="00000000">
            <w:pPr>
              <w:spacing w:after="20"/>
              <w:ind w:left="20"/>
              <w:jc w:val="both"/>
            </w:pPr>
            <w:r>
              <w:rPr>
                <w:color w:val="000000"/>
                <w:sz w:val="20"/>
              </w:rPr>
              <w:t>941.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C2550B" w14:textId="77777777" w:rsidR="00CD7126" w:rsidRDefault="00000000">
            <w:pPr>
              <w:spacing w:after="20"/>
              <w:ind w:left="20"/>
              <w:jc w:val="both"/>
            </w:pPr>
            <w:r>
              <w:rPr>
                <w:color w:val="000000"/>
                <w:sz w:val="20"/>
              </w:rPr>
              <w:t>01702001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45743E" w14:textId="77777777" w:rsidR="00CD7126" w:rsidRDefault="00000000">
            <w:pPr>
              <w:spacing w:after="20"/>
              <w:ind w:left="20"/>
              <w:jc w:val="both"/>
            </w:pPr>
            <w:r>
              <w:rPr>
                <w:color w:val="000000"/>
                <w:sz w:val="20"/>
              </w:rPr>
              <w:t>Выдача разрешения на реорганизацию добровольного накопительного пенсионного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894212" w14:textId="77777777" w:rsidR="00CD7126" w:rsidRDefault="00000000">
            <w:pPr>
              <w:spacing w:after="20"/>
              <w:ind w:left="20"/>
              <w:jc w:val="both"/>
            </w:pPr>
            <w:r>
              <w:rPr>
                <w:color w:val="000000"/>
                <w:sz w:val="20"/>
              </w:rPr>
              <w:t>К которому осуществляется присоединение другого добровольного накопительного пенсионного фонда (других добровольных накопительных пенсионных фондов)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87451"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534814" w14:textId="77777777" w:rsidR="00CD7126" w:rsidRDefault="00000000">
            <w:pPr>
              <w:spacing w:after="20"/>
              <w:ind w:left="20"/>
              <w:jc w:val="both"/>
            </w:pPr>
            <w:r>
              <w:rPr>
                <w:color w:val="000000"/>
                <w:sz w:val="20"/>
              </w:rPr>
              <w:t xml:space="preserve"> "Об утверждении Правил выдачи разрешения на реорганизацию добровольного накопительного пенсионного фонда и передачи пенсионных активов и обязательств присоединяемого добровольного накопительного пенсионного фонда по договорам о пенсионном обеспечении за счет добровольных пенсионных взносов в реорганизованный добровольный накопительный пенсионный фонд" постановление Правления Агентства Республики Казахстан по регулированию и развитию финансового рынка от 30 марта 2020 года № 39. Зарегистрировано в Реестре государственной регистрации нормативных правовых актов № 20238</w:t>
            </w:r>
          </w:p>
        </w:tc>
      </w:tr>
      <w:tr w:rsidR="00CD7126" w14:paraId="7F10B8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E2027F" w14:textId="77777777" w:rsidR="00CD7126" w:rsidRDefault="00000000">
            <w:pPr>
              <w:spacing w:after="20"/>
              <w:ind w:left="20"/>
              <w:jc w:val="both"/>
            </w:pPr>
            <w:r>
              <w:rPr>
                <w:color w:val="000000"/>
                <w:sz w:val="20"/>
              </w:rPr>
              <w:t>942.</w:t>
            </w:r>
          </w:p>
        </w:tc>
        <w:tc>
          <w:tcPr>
            <w:tcW w:w="1230" w:type="dxa"/>
            <w:vMerge/>
            <w:tcBorders>
              <w:top w:val="nil"/>
              <w:left w:val="single" w:sz="5" w:space="0" w:color="CFCFCF"/>
              <w:bottom w:val="single" w:sz="5" w:space="0" w:color="CFCFCF"/>
              <w:right w:val="single" w:sz="5" w:space="0" w:color="CFCFCF"/>
            </w:tcBorders>
          </w:tcPr>
          <w:p w14:paraId="0886B4D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2D4EC8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83E9DD" w14:textId="77777777" w:rsidR="00CD7126" w:rsidRDefault="00000000">
            <w:pPr>
              <w:spacing w:after="20"/>
              <w:ind w:left="20"/>
              <w:jc w:val="both"/>
            </w:pPr>
            <w:r>
              <w:rPr>
                <w:color w:val="000000"/>
                <w:sz w:val="20"/>
              </w:rPr>
              <w:t>К которому осуществляется присоединение юридического лица</w:t>
            </w:r>
          </w:p>
        </w:tc>
        <w:tc>
          <w:tcPr>
            <w:tcW w:w="1230" w:type="dxa"/>
            <w:vMerge/>
            <w:tcBorders>
              <w:top w:val="nil"/>
              <w:left w:val="single" w:sz="5" w:space="0" w:color="CFCFCF"/>
              <w:bottom w:val="single" w:sz="5" w:space="0" w:color="CFCFCF"/>
              <w:right w:val="single" w:sz="5" w:space="0" w:color="CFCFCF"/>
            </w:tcBorders>
          </w:tcPr>
          <w:p w14:paraId="38AF9AC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3D28A4E" w14:textId="77777777" w:rsidR="00CD7126" w:rsidRDefault="00CD7126"/>
        </w:tc>
      </w:tr>
      <w:tr w:rsidR="00CD7126" w14:paraId="38F966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E96F1" w14:textId="77777777" w:rsidR="00CD7126" w:rsidRDefault="00000000">
            <w:pPr>
              <w:spacing w:after="20"/>
              <w:ind w:left="20"/>
              <w:jc w:val="both"/>
            </w:pPr>
            <w:r>
              <w:rPr>
                <w:color w:val="000000"/>
                <w:sz w:val="20"/>
              </w:rPr>
              <w:t>943.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716175" w14:textId="77777777" w:rsidR="00CD7126" w:rsidRDefault="00000000">
            <w:pPr>
              <w:spacing w:after="20"/>
              <w:ind w:left="20"/>
              <w:jc w:val="both"/>
            </w:pPr>
            <w:r>
              <w:rPr>
                <w:color w:val="000000"/>
                <w:sz w:val="20"/>
              </w:rPr>
              <w:t>01702002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4B166" w14:textId="77777777" w:rsidR="00CD7126" w:rsidRDefault="00000000">
            <w:pPr>
              <w:spacing w:after="20"/>
              <w:ind w:left="20"/>
              <w:jc w:val="both"/>
            </w:pPr>
            <w:r>
              <w:rPr>
                <w:color w:val="000000"/>
                <w:sz w:val="20"/>
              </w:rPr>
              <w:t>Выдача разрешения на добровольную ликвидацию добровольного накопительного пенсионного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6857A" w14:textId="77777777" w:rsidR="00CD7126" w:rsidRDefault="00CD7126">
            <w:pPr>
              <w:spacing w:after="20"/>
              <w:ind w:left="20"/>
              <w:jc w:val="both"/>
            </w:pPr>
          </w:p>
          <w:p w14:paraId="4E3B50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3790E" w14:textId="77777777" w:rsidR="00CD7126" w:rsidRDefault="00000000">
            <w:pPr>
              <w:spacing w:after="20"/>
              <w:ind w:left="20"/>
              <w:jc w:val="both"/>
            </w:pPr>
            <w:r>
              <w:rPr>
                <w:color w:val="000000"/>
                <w:sz w:val="20"/>
              </w:rPr>
              <w:t>АРРФР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7F75C" w14:textId="77777777" w:rsidR="00CD7126" w:rsidRDefault="00000000">
            <w:pPr>
              <w:spacing w:after="20"/>
              <w:ind w:left="20"/>
              <w:jc w:val="both"/>
            </w:pPr>
            <w:r>
              <w:rPr>
                <w:color w:val="000000"/>
                <w:sz w:val="20"/>
              </w:rPr>
              <w:t xml:space="preserve"> "Об утверждении Правил добровольного возврата лицензии на управление инвестиционным портфелем с правом привлечения добровольных пенсионных взносов, проведения добровольной и принудительной ликвидации добровольных накопительных пенсионных фондов, а также передачи пенсионных активов и обязательств по договорам о пенсионном обеспечении за счет добровольных пенсионных взносов, и установления перечня документов, подтверждающих отсутствие у добровольного накопительного пенсионного фонда обязательств и действующих договоров по деятельности, осуществляемой на основании лицензии на управление инвестиционным портфелем с правом привлечения добровольных пенсионных взносов и лицензии на осуществление других видов деятельности на рынке ценных бумаг" постановление Правления Агентства Республики Казахстан по регулированию и развитию финансового рынка от 30 марта 2020 года № 38. Зарегистрировано в Реестре государственной регистрации нормативных правовых актов № 20220</w:t>
            </w:r>
          </w:p>
        </w:tc>
      </w:tr>
      <w:tr w:rsidR="00CD7126" w14:paraId="0A15750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FD46F" w14:textId="77777777" w:rsidR="00CD7126" w:rsidRDefault="00000000">
            <w:pPr>
              <w:spacing w:after="20"/>
              <w:ind w:left="20"/>
              <w:jc w:val="both"/>
            </w:pPr>
            <w:r>
              <w:rPr>
                <w:color w:val="000000"/>
                <w:sz w:val="20"/>
              </w:rPr>
              <w:t>01703. Выдача разрешительных документов (включая лицензирование, регистрацию, сертификацию) в сфере рынка страховых услуг</w:t>
            </w:r>
          </w:p>
        </w:tc>
      </w:tr>
      <w:tr w:rsidR="00CD7126" w14:paraId="6F21014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365032" w14:textId="77777777" w:rsidR="00CD7126" w:rsidRDefault="00000000">
            <w:pPr>
              <w:spacing w:after="20"/>
              <w:ind w:left="20"/>
              <w:jc w:val="both"/>
            </w:pPr>
            <w:r>
              <w:rPr>
                <w:color w:val="000000"/>
                <w:sz w:val="20"/>
              </w:rPr>
              <w:t>944.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AF8E24" w14:textId="77777777" w:rsidR="00CD7126" w:rsidRDefault="00000000">
            <w:pPr>
              <w:spacing w:after="20"/>
              <w:ind w:left="20"/>
              <w:jc w:val="both"/>
            </w:pPr>
            <w:r>
              <w:rPr>
                <w:color w:val="000000"/>
                <w:sz w:val="20"/>
              </w:rPr>
              <w:t>01703001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CDE36" w14:textId="77777777" w:rsidR="00CD7126" w:rsidRDefault="00000000">
            <w:pPr>
              <w:spacing w:after="20"/>
              <w:ind w:left="20"/>
              <w:jc w:val="both"/>
            </w:pPr>
            <w:r>
              <w:rPr>
                <w:color w:val="000000"/>
                <w:sz w:val="20"/>
              </w:rPr>
              <w:t>Выдача разрешения на создание страховой (перестраховочной) организации, открытие филиала страховой (перестраховочной) организации-нерезидента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157D02" w14:textId="77777777" w:rsidR="00CD7126" w:rsidRDefault="00000000">
            <w:pPr>
              <w:spacing w:after="20"/>
              <w:ind w:left="20"/>
              <w:jc w:val="both"/>
            </w:pPr>
            <w:r>
              <w:rPr>
                <w:color w:val="000000"/>
                <w:sz w:val="20"/>
              </w:rPr>
              <w:t>Разрешения на создание страховой (перестраховочной) организации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982D4"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CD556"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1751E3E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C0EF6" w14:textId="77777777" w:rsidR="00CD7126" w:rsidRDefault="00000000">
            <w:pPr>
              <w:spacing w:after="20"/>
              <w:ind w:left="20"/>
              <w:jc w:val="both"/>
            </w:pPr>
            <w:r>
              <w:rPr>
                <w:color w:val="000000"/>
                <w:sz w:val="20"/>
              </w:rPr>
              <w:t>945.</w:t>
            </w:r>
          </w:p>
        </w:tc>
        <w:tc>
          <w:tcPr>
            <w:tcW w:w="1230" w:type="dxa"/>
            <w:vMerge/>
            <w:tcBorders>
              <w:top w:val="nil"/>
              <w:left w:val="single" w:sz="5" w:space="0" w:color="CFCFCF"/>
              <w:bottom w:val="single" w:sz="5" w:space="0" w:color="CFCFCF"/>
              <w:right w:val="single" w:sz="5" w:space="0" w:color="CFCFCF"/>
            </w:tcBorders>
          </w:tcPr>
          <w:p w14:paraId="7B16D67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62FAB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21714" w14:textId="77777777" w:rsidR="00CD7126" w:rsidRDefault="00000000">
            <w:pPr>
              <w:spacing w:after="20"/>
              <w:ind w:left="20"/>
              <w:jc w:val="both"/>
            </w:pPr>
            <w:r>
              <w:rPr>
                <w:color w:val="000000"/>
                <w:sz w:val="20"/>
              </w:rPr>
              <w:t>Открытие филиала страховой (перестраховочной) организации-нерезидента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459C3E8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6174F82" w14:textId="77777777" w:rsidR="00CD7126" w:rsidRDefault="00CD7126"/>
        </w:tc>
      </w:tr>
      <w:tr w:rsidR="00CD7126" w14:paraId="38B4FE8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FE450" w14:textId="77777777" w:rsidR="00CD7126" w:rsidRDefault="00000000">
            <w:pPr>
              <w:spacing w:after="20"/>
              <w:ind w:left="20"/>
              <w:jc w:val="both"/>
            </w:pPr>
            <w:r>
              <w:rPr>
                <w:color w:val="000000"/>
                <w:sz w:val="20"/>
              </w:rPr>
              <w:t>946.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6A609" w14:textId="77777777" w:rsidR="00CD7126" w:rsidRDefault="00000000">
            <w:pPr>
              <w:spacing w:after="20"/>
              <w:ind w:left="20"/>
              <w:jc w:val="both"/>
            </w:pPr>
            <w:r>
              <w:rPr>
                <w:color w:val="000000"/>
                <w:sz w:val="20"/>
              </w:rPr>
              <w:t>01703002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C5A00" w14:textId="77777777" w:rsidR="00CD7126" w:rsidRDefault="00000000">
            <w:pPr>
              <w:spacing w:after="20"/>
              <w:ind w:left="20"/>
              <w:jc w:val="both"/>
            </w:pPr>
            <w:r>
              <w:rPr>
                <w:color w:val="000000"/>
                <w:sz w:val="20"/>
              </w:rPr>
              <w:t>Выдача лицензии на осуществление страховой деятельности или право осуществления исламской страховой деятельности по отрасли "страхование жизни"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B5645A" w14:textId="77777777" w:rsidR="00CD7126" w:rsidRDefault="00000000">
            <w:pPr>
              <w:spacing w:after="20"/>
              <w:ind w:left="20"/>
              <w:jc w:val="both"/>
            </w:pPr>
            <w:r>
              <w:rPr>
                <w:color w:val="000000"/>
                <w:sz w:val="20"/>
              </w:rPr>
              <w:t>Для получения лицензии на осуществление страховой (перестраховочной) деятельности вновь созданной страховой (перестраховочной) организации, открытого филиала страховой (перестраховочной) организации-нерезидента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D7BA96"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1DF7B8"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4DED98F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961D40" w14:textId="77777777" w:rsidR="00CD7126" w:rsidRDefault="00000000">
            <w:pPr>
              <w:spacing w:after="20"/>
              <w:ind w:left="20"/>
              <w:jc w:val="both"/>
            </w:pPr>
            <w:r>
              <w:rPr>
                <w:color w:val="000000"/>
                <w:sz w:val="20"/>
              </w:rPr>
              <w:t>947.</w:t>
            </w:r>
          </w:p>
        </w:tc>
        <w:tc>
          <w:tcPr>
            <w:tcW w:w="1230" w:type="dxa"/>
            <w:vMerge/>
            <w:tcBorders>
              <w:top w:val="nil"/>
              <w:left w:val="single" w:sz="5" w:space="0" w:color="CFCFCF"/>
              <w:bottom w:val="single" w:sz="5" w:space="0" w:color="CFCFCF"/>
              <w:right w:val="single" w:sz="5" w:space="0" w:color="CFCFCF"/>
            </w:tcBorders>
          </w:tcPr>
          <w:p w14:paraId="23ECD24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F4CBA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33FFD" w14:textId="77777777" w:rsidR="00CD7126" w:rsidRDefault="00000000">
            <w:pPr>
              <w:spacing w:after="20"/>
              <w:ind w:left="20"/>
              <w:jc w:val="both"/>
            </w:pPr>
            <w:r>
              <w:rPr>
                <w:color w:val="000000"/>
                <w:sz w:val="20"/>
              </w:rPr>
              <w:t>Для получения лицензии по дополнительным классам страхования</w:t>
            </w:r>
          </w:p>
        </w:tc>
        <w:tc>
          <w:tcPr>
            <w:tcW w:w="1230" w:type="dxa"/>
            <w:vMerge/>
            <w:tcBorders>
              <w:top w:val="nil"/>
              <w:left w:val="single" w:sz="5" w:space="0" w:color="CFCFCF"/>
              <w:bottom w:val="single" w:sz="5" w:space="0" w:color="CFCFCF"/>
              <w:right w:val="single" w:sz="5" w:space="0" w:color="CFCFCF"/>
            </w:tcBorders>
          </w:tcPr>
          <w:p w14:paraId="0ADABA6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42D038B" w14:textId="77777777" w:rsidR="00CD7126" w:rsidRDefault="00CD7126"/>
        </w:tc>
      </w:tr>
      <w:tr w:rsidR="00CD7126" w14:paraId="7B1CC4B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2927A" w14:textId="77777777" w:rsidR="00CD7126" w:rsidRDefault="00000000">
            <w:pPr>
              <w:spacing w:after="20"/>
              <w:ind w:left="20"/>
              <w:jc w:val="both"/>
            </w:pPr>
            <w:r>
              <w:rPr>
                <w:color w:val="000000"/>
                <w:sz w:val="20"/>
              </w:rPr>
              <w:t>948.</w:t>
            </w:r>
          </w:p>
        </w:tc>
        <w:tc>
          <w:tcPr>
            <w:tcW w:w="1230" w:type="dxa"/>
            <w:vMerge/>
            <w:tcBorders>
              <w:top w:val="nil"/>
              <w:left w:val="single" w:sz="5" w:space="0" w:color="CFCFCF"/>
              <w:bottom w:val="single" w:sz="5" w:space="0" w:color="CFCFCF"/>
              <w:right w:val="single" w:sz="5" w:space="0" w:color="CFCFCF"/>
            </w:tcBorders>
          </w:tcPr>
          <w:p w14:paraId="768A1C1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B65CE3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5F976" w14:textId="77777777" w:rsidR="00CD7126" w:rsidRDefault="00000000">
            <w:pPr>
              <w:spacing w:after="20"/>
              <w:ind w:left="20"/>
              <w:jc w:val="both"/>
            </w:pPr>
            <w:r>
              <w:rPr>
                <w:color w:val="000000"/>
                <w:sz w:val="20"/>
              </w:rPr>
              <w:t>Для получения лицензии на осуществление деятельности по перестрахованию в отрасли "страхование жизни"</w:t>
            </w:r>
          </w:p>
        </w:tc>
        <w:tc>
          <w:tcPr>
            <w:tcW w:w="1230" w:type="dxa"/>
            <w:vMerge/>
            <w:tcBorders>
              <w:top w:val="nil"/>
              <w:left w:val="single" w:sz="5" w:space="0" w:color="CFCFCF"/>
              <w:bottom w:val="single" w:sz="5" w:space="0" w:color="CFCFCF"/>
              <w:right w:val="single" w:sz="5" w:space="0" w:color="CFCFCF"/>
            </w:tcBorders>
          </w:tcPr>
          <w:p w14:paraId="2960150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612D25A" w14:textId="77777777" w:rsidR="00CD7126" w:rsidRDefault="00CD7126"/>
        </w:tc>
      </w:tr>
      <w:tr w:rsidR="00CD7126" w14:paraId="654D24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B3DAFB" w14:textId="77777777" w:rsidR="00CD7126" w:rsidRDefault="00000000">
            <w:pPr>
              <w:spacing w:after="20"/>
              <w:ind w:left="20"/>
              <w:jc w:val="both"/>
            </w:pPr>
            <w:r>
              <w:rPr>
                <w:color w:val="000000"/>
                <w:sz w:val="20"/>
              </w:rPr>
              <w:t>949.</w:t>
            </w:r>
          </w:p>
        </w:tc>
        <w:tc>
          <w:tcPr>
            <w:tcW w:w="1230" w:type="dxa"/>
            <w:vMerge/>
            <w:tcBorders>
              <w:top w:val="nil"/>
              <w:left w:val="single" w:sz="5" w:space="0" w:color="CFCFCF"/>
              <w:bottom w:val="single" w:sz="5" w:space="0" w:color="CFCFCF"/>
              <w:right w:val="single" w:sz="5" w:space="0" w:color="CFCFCF"/>
            </w:tcBorders>
          </w:tcPr>
          <w:p w14:paraId="23E486B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10981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A73EA9" w14:textId="77777777" w:rsidR="00CD7126" w:rsidRDefault="00000000">
            <w:pPr>
              <w:spacing w:after="20"/>
              <w:ind w:left="20"/>
              <w:jc w:val="both"/>
            </w:pPr>
            <w:r>
              <w:rPr>
                <w:color w:val="000000"/>
                <w:sz w:val="20"/>
              </w:rPr>
              <w:t xml:space="preserve"> Страхование жизни, за исключением класса, указанного в подпункте 3) пункта 2 статьи 6 Закона РК "О страховой деятельности"</w:t>
            </w:r>
          </w:p>
        </w:tc>
        <w:tc>
          <w:tcPr>
            <w:tcW w:w="1230" w:type="dxa"/>
            <w:vMerge/>
            <w:tcBorders>
              <w:top w:val="nil"/>
              <w:left w:val="single" w:sz="5" w:space="0" w:color="CFCFCF"/>
              <w:bottom w:val="single" w:sz="5" w:space="0" w:color="CFCFCF"/>
              <w:right w:val="single" w:sz="5" w:space="0" w:color="CFCFCF"/>
            </w:tcBorders>
          </w:tcPr>
          <w:p w14:paraId="5F1BBBD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6026799" w14:textId="77777777" w:rsidR="00CD7126" w:rsidRDefault="00CD7126"/>
        </w:tc>
      </w:tr>
      <w:tr w:rsidR="00CD7126" w14:paraId="296153A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7AA317" w14:textId="77777777" w:rsidR="00CD7126" w:rsidRDefault="00000000">
            <w:pPr>
              <w:spacing w:after="20"/>
              <w:ind w:left="20"/>
              <w:jc w:val="both"/>
            </w:pPr>
            <w:r>
              <w:rPr>
                <w:color w:val="000000"/>
                <w:sz w:val="20"/>
              </w:rPr>
              <w:t>950.</w:t>
            </w:r>
          </w:p>
        </w:tc>
        <w:tc>
          <w:tcPr>
            <w:tcW w:w="1230" w:type="dxa"/>
            <w:vMerge/>
            <w:tcBorders>
              <w:top w:val="nil"/>
              <w:left w:val="single" w:sz="5" w:space="0" w:color="CFCFCF"/>
              <w:bottom w:val="single" w:sz="5" w:space="0" w:color="CFCFCF"/>
              <w:right w:val="single" w:sz="5" w:space="0" w:color="CFCFCF"/>
            </w:tcBorders>
          </w:tcPr>
          <w:p w14:paraId="0ACF861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5901C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69ADE" w14:textId="77777777" w:rsidR="00CD7126" w:rsidRDefault="00000000">
            <w:pPr>
              <w:spacing w:after="20"/>
              <w:ind w:left="20"/>
              <w:jc w:val="both"/>
            </w:pPr>
            <w:r>
              <w:rPr>
                <w:color w:val="000000"/>
                <w:sz w:val="20"/>
              </w:rPr>
              <w:t>Страхование жизни в рамках государственной образовательной накопительной системы</w:t>
            </w:r>
          </w:p>
        </w:tc>
        <w:tc>
          <w:tcPr>
            <w:tcW w:w="1230" w:type="dxa"/>
            <w:vMerge/>
            <w:tcBorders>
              <w:top w:val="nil"/>
              <w:left w:val="single" w:sz="5" w:space="0" w:color="CFCFCF"/>
              <w:bottom w:val="single" w:sz="5" w:space="0" w:color="CFCFCF"/>
              <w:right w:val="single" w:sz="5" w:space="0" w:color="CFCFCF"/>
            </w:tcBorders>
          </w:tcPr>
          <w:p w14:paraId="259013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34857E9" w14:textId="77777777" w:rsidR="00CD7126" w:rsidRDefault="00CD7126"/>
        </w:tc>
      </w:tr>
      <w:tr w:rsidR="00CD7126" w14:paraId="11B78C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2BE28" w14:textId="77777777" w:rsidR="00CD7126" w:rsidRDefault="00000000">
            <w:pPr>
              <w:spacing w:after="20"/>
              <w:ind w:left="20"/>
              <w:jc w:val="both"/>
            </w:pPr>
            <w:r>
              <w:rPr>
                <w:color w:val="000000"/>
                <w:sz w:val="20"/>
              </w:rPr>
              <w:t>951.</w:t>
            </w:r>
          </w:p>
        </w:tc>
        <w:tc>
          <w:tcPr>
            <w:tcW w:w="1230" w:type="dxa"/>
            <w:vMerge/>
            <w:tcBorders>
              <w:top w:val="nil"/>
              <w:left w:val="single" w:sz="5" w:space="0" w:color="CFCFCF"/>
              <w:bottom w:val="single" w:sz="5" w:space="0" w:color="CFCFCF"/>
              <w:right w:val="single" w:sz="5" w:space="0" w:color="CFCFCF"/>
            </w:tcBorders>
          </w:tcPr>
          <w:p w14:paraId="50D5B68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C778F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93AA1" w14:textId="77777777" w:rsidR="00CD7126" w:rsidRDefault="00000000">
            <w:pPr>
              <w:spacing w:after="20"/>
              <w:ind w:left="20"/>
              <w:jc w:val="both"/>
            </w:pPr>
            <w:r>
              <w:rPr>
                <w:color w:val="000000"/>
                <w:sz w:val="20"/>
              </w:rPr>
              <w:t xml:space="preserve"> Аннуитетное страхование, за исключением класса, указанного в подпункте 4) пункта 2 статьи 6 Закона РК "О страховой деятельности"</w:t>
            </w:r>
          </w:p>
        </w:tc>
        <w:tc>
          <w:tcPr>
            <w:tcW w:w="1230" w:type="dxa"/>
            <w:vMerge/>
            <w:tcBorders>
              <w:top w:val="nil"/>
              <w:left w:val="single" w:sz="5" w:space="0" w:color="CFCFCF"/>
              <w:bottom w:val="single" w:sz="5" w:space="0" w:color="CFCFCF"/>
              <w:right w:val="single" w:sz="5" w:space="0" w:color="CFCFCF"/>
            </w:tcBorders>
          </w:tcPr>
          <w:p w14:paraId="61CB1F9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88782F3" w14:textId="77777777" w:rsidR="00CD7126" w:rsidRDefault="00CD7126"/>
        </w:tc>
      </w:tr>
      <w:tr w:rsidR="00CD7126" w14:paraId="77D97F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9E9D5A" w14:textId="77777777" w:rsidR="00CD7126" w:rsidRDefault="00000000">
            <w:pPr>
              <w:spacing w:after="20"/>
              <w:ind w:left="20"/>
              <w:jc w:val="both"/>
            </w:pPr>
            <w:r>
              <w:rPr>
                <w:color w:val="000000"/>
                <w:sz w:val="20"/>
              </w:rPr>
              <w:t>952.</w:t>
            </w:r>
          </w:p>
        </w:tc>
        <w:tc>
          <w:tcPr>
            <w:tcW w:w="1230" w:type="dxa"/>
            <w:vMerge/>
            <w:tcBorders>
              <w:top w:val="nil"/>
              <w:left w:val="single" w:sz="5" w:space="0" w:color="CFCFCF"/>
              <w:bottom w:val="single" w:sz="5" w:space="0" w:color="CFCFCF"/>
              <w:right w:val="single" w:sz="5" w:space="0" w:color="CFCFCF"/>
            </w:tcBorders>
          </w:tcPr>
          <w:p w14:paraId="6507611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72539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46426" w14:textId="77777777" w:rsidR="00CD7126" w:rsidRDefault="00000000">
            <w:pPr>
              <w:spacing w:after="20"/>
              <w:ind w:left="20"/>
              <w:jc w:val="both"/>
            </w:pPr>
            <w:r>
              <w:rPr>
                <w:color w:val="000000"/>
                <w:sz w:val="20"/>
              </w:rPr>
              <w:t>Пенсионное аннуитетное страхование</w:t>
            </w:r>
          </w:p>
        </w:tc>
        <w:tc>
          <w:tcPr>
            <w:tcW w:w="1230" w:type="dxa"/>
            <w:vMerge/>
            <w:tcBorders>
              <w:top w:val="nil"/>
              <w:left w:val="single" w:sz="5" w:space="0" w:color="CFCFCF"/>
              <w:bottom w:val="single" w:sz="5" w:space="0" w:color="CFCFCF"/>
              <w:right w:val="single" w:sz="5" w:space="0" w:color="CFCFCF"/>
            </w:tcBorders>
          </w:tcPr>
          <w:p w14:paraId="0122B58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9B174C" w14:textId="77777777" w:rsidR="00CD7126" w:rsidRDefault="00CD7126"/>
        </w:tc>
      </w:tr>
      <w:tr w:rsidR="00CD7126" w14:paraId="4504CD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0B7B5E" w14:textId="77777777" w:rsidR="00CD7126" w:rsidRDefault="00000000">
            <w:pPr>
              <w:spacing w:after="20"/>
              <w:ind w:left="20"/>
              <w:jc w:val="both"/>
            </w:pPr>
            <w:r>
              <w:rPr>
                <w:color w:val="000000"/>
                <w:sz w:val="20"/>
              </w:rPr>
              <w:t>953.</w:t>
            </w:r>
          </w:p>
        </w:tc>
        <w:tc>
          <w:tcPr>
            <w:tcW w:w="1230" w:type="dxa"/>
            <w:vMerge/>
            <w:tcBorders>
              <w:top w:val="nil"/>
              <w:left w:val="single" w:sz="5" w:space="0" w:color="CFCFCF"/>
              <w:bottom w:val="single" w:sz="5" w:space="0" w:color="CFCFCF"/>
              <w:right w:val="single" w:sz="5" w:space="0" w:color="CFCFCF"/>
            </w:tcBorders>
          </w:tcPr>
          <w:p w14:paraId="4988B63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C3399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44480" w14:textId="77777777" w:rsidR="00CD7126" w:rsidRDefault="00000000">
            <w:pPr>
              <w:spacing w:after="20"/>
              <w:ind w:left="20"/>
              <w:jc w:val="both"/>
            </w:pPr>
            <w:r>
              <w:rPr>
                <w:color w:val="000000"/>
                <w:sz w:val="20"/>
              </w:rPr>
              <w:t>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5544874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10702D7" w14:textId="77777777" w:rsidR="00CD7126" w:rsidRDefault="00CD7126"/>
        </w:tc>
      </w:tr>
      <w:tr w:rsidR="00CD7126" w14:paraId="333612F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011BD" w14:textId="77777777" w:rsidR="00CD7126" w:rsidRDefault="00000000">
            <w:pPr>
              <w:spacing w:after="20"/>
              <w:ind w:left="20"/>
              <w:jc w:val="both"/>
            </w:pPr>
            <w:r>
              <w:rPr>
                <w:color w:val="000000"/>
                <w:sz w:val="20"/>
              </w:rPr>
              <w:t>954.</w:t>
            </w:r>
          </w:p>
        </w:tc>
        <w:tc>
          <w:tcPr>
            <w:tcW w:w="1230" w:type="dxa"/>
            <w:vMerge/>
            <w:tcBorders>
              <w:top w:val="nil"/>
              <w:left w:val="single" w:sz="5" w:space="0" w:color="CFCFCF"/>
              <w:bottom w:val="single" w:sz="5" w:space="0" w:color="CFCFCF"/>
              <w:right w:val="single" w:sz="5" w:space="0" w:color="CFCFCF"/>
            </w:tcBorders>
          </w:tcPr>
          <w:p w14:paraId="6EC5717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9F2BC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FAF8A" w14:textId="77777777" w:rsidR="00CD7126" w:rsidRDefault="00000000">
            <w:pPr>
              <w:spacing w:after="20"/>
              <w:ind w:left="20"/>
              <w:jc w:val="both"/>
            </w:pPr>
            <w:r>
              <w:rPr>
                <w:color w:val="000000"/>
                <w:sz w:val="20"/>
              </w:rPr>
              <w:t>Для получения дубликата</w:t>
            </w:r>
          </w:p>
        </w:tc>
        <w:tc>
          <w:tcPr>
            <w:tcW w:w="1230" w:type="dxa"/>
            <w:vMerge/>
            <w:tcBorders>
              <w:top w:val="nil"/>
              <w:left w:val="single" w:sz="5" w:space="0" w:color="CFCFCF"/>
              <w:bottom w:val="single" w:sz="5" w:space="0" w:color="CFCFCF"/>
              <w:right w:val="single" w:sz="5" w:space="0" w:color="CFCFCF"/>
            </w:tcBorders>
          </w:tcPr>
          <w:p w14:paraId="11DDFBB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C0EEA10" w14:textId="77777777" w:rsidR="00CD7126" w:rsidRDefault="00CD7126"/>
        </w:tc>
      </w:tr>
      <w:tr w:rsidR="00CD7126" w14:paraId="364C964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82A5E9" w14:textId="77777777" w:rsidR="00CD7126" w:rsidRDefault="00000000">
            <w:pPr>
              <w:spacing w:after="20"/>
              <w:ind w:left="20"/>
              <w:jc w:val="both"/>
            </w:pPr>
            <w:r>
              <w:rPr>
                <w:color w:val="000000"/>
                <w:sz w:val="20"/>
              </w:rPr>
              <w:t>955.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23B21C" w14:textId="77777777" w:rsidR="00CD7126" w:rsidRDefault="00000000">
            <w:pPr>
              <w:spacing w:after="20"/>
              <w:ind w:left="20"/>
              <w:jc w:val="both"/>
            </w:pPr>
            <w:r>
              <w:rPr>
                <w:color w:val="000000"/>
                <w:sz w:val="20"/>
              </w:rPr>
              <w:t>01703003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4CD8A" w14:textId="77777777" w:rsidR="00CD7126" w:rsidRDefault="00000000">
            <w:pPr>
              <w:spacing w:after="20"/>
              <w:ind w:left="20"/>
              <w:jc w:val="both"/>
            </w:pPr>
            <w:r>
              <w:rPr>
                <w:color w:val="000000"/>
                <w:sz w:val="20"/>
              </w:rPr>
              <w:t>Выдача лицензии на право осуществления страховой (перестраховочной) деятельности или исламской страховой (перестраховочной) деятельности по отрасли "общее страхование"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DFA3A" w14:textId="77777777" w:rsidR="00CD7126" w:rsidRDefault="00000000">
            <w:pPr>
              <w:spacing w:after="20"/>
              <w:ind w:left="20"/>
              <w:jc w:val="both"/>
            </w:pPr>
            <w:r>
              <w:rPr>
                <w:color w:val="000000"/>
                <w:sz w:val="20"/>
              </w:rPr>
              <w:t>Для получения лицензии на осуществление страховой (перестраховочной) деятельности вновь созданной страховой (перестраховочной) организации, открытого филиала страховой (перестраховочной) организации-нерезидента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56DC4"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0EB38"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17986E5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2E71A5" w14:textId="77777777" w:rsidR="00CD7126" w:rsidRDefault="00000000">
            <w:pPr>
              <w:spacing w:after="20"/>
              <w:ind w:left="20"/>
              <w:jc w:val="both"/>
            </w:pPr>
            <w:r>
              <w:rPr>
                <w:color w:val="000000"/>
                <w:sz w:val="20"/>
              </w:rPr>
              <w:t>956.</w:t>
            </w:r>
          </w:p>
        </w:tc>
        <w:tc>
          <w:tcPr>
            <w:tcW w:w="1230" w:type="dxa"/>
            <w:vMerge/>
            <w:tcBorders>
              <w:top w:val="nil"/>
              <w:left w:val="single" w:sz="5" w:space="0" w:color="CFCFCF"/>
              <w:bottom w:val="single" w:sz="5" w:space="0" w:color="CFCFCF"/>
              <w:right w:val="single" w:sz="5" w:space="0" w:color="CFCFCF"/>
            </w:tcBorders>
          </w:tcPr>
          <w:p w14:paraId="17CA9BD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2C932D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12520" w14:textId="77777777" w:rsidR="00CD7126" w:rsidRDefault="00000000">
            <w:pPr>
              <w:spacing w:after="20"/>
              <w:ind w:left="20"/>
              <w:jc w:val="both"/>
            </w:pPr>
            <w:r>
              <w:rPr>
                <w:color w:val="000000"/>
                <w:sz w:val="20"/>
              </w:rPr>
              <w:t>Страхование от несчастных случаев</w:t>
            </w:r>
          </w:p>
        </w:tc>
        <w:tc>
          <w:tcPr>
            <w:tcW w:w="1230" w:type="dxa"/>
            <w:vMerge/>
            <w:tcBorders>
              <w:top w:val="nil"/>
              <w:left w:val="single" w:sz="5" w:space="0" w:color="CFCFCF"/>
              <w:bottom w:val="single" w:sz="5" w:space="0" w:color="CFCFCF"/>
              <w:right w:val="single" w:sz="5" w:space="0" w:color="CFCFCF"/>
            </w:tcBorders>
          </w:tcPr>
          <w:p w14:paraId="25E9F22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FA83A1" w14:textId="77777777" w:rsidR="00CD7126" w:rsidRDefault="00CD7126"/>
        </w:tc>
      </w:tr>
      <w:tr w:rsidR="00CD7126" w14:paraId="0EB4923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CDB195" w14:textId="77777777" w:rsidR="00CD7126" w:rsidRDefault="00000000">
            <w:pPr>
              <w:spacing w:after="20"/>
              <w:ind w:left="20"/>
              <w:jc w:val="both"/>
            </w:pPr>
            <w:r>
              <w:rPr>
                <w:color w:val="000000"/>
                <w:sz w:val="20"/>
              </w:rPr>
              <w:t>957.</w:t>
            </w:r>
          </w:p>
        </w:tc>
        <w:tc>
          <w:tcPr>
            <w:tcW w:w="1230" w:type="dxa"/>
            <w:vMerge/>
            <w:tcBorders>
              <w:top w:val="nil"/>
              <w:left w:val="single" w:sz="5" w:space="0" w:color="CFCFCF"/>
              <w:bottom w:val="single" w:sz="5" w:space="0" w:color="CFCFCF"/>
              <w:right w:val="single" w:sz="5" w:space="0" w:color="CFCFCF"/>
            </w:tcBorders>
          </w:tcPr>
          <w:p w14:paraId="672280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B7638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72DEF4" w14:textId="77777777" w:rsidR="00CD7126" w:rsidRDefault="00000000">
            <w:pPr>
              <w:spacing w:after="20"/>
              <w:ind w:left="20"/>
              <w:jc w:val="both"/>
            </w:pPr>
            <w:r>
              <w:rPr>
                <w:color w:val="000000"/>
                <w:sz w:val="20"/>
              </w:rPr>
              <w:t>Страхование на случай болезни</w:t>
            </w:r>
          </w:p>
        </w:tc>
        <w:tc>
          <w:tcPr>
            <w:tcW w:w="1230" w:type="dxa"/>
            <w:vMerge/>
            <w:tcBorders>
              <w:top w:val="nil"/>
              <w:left w:val="single" w:sz="5" w:space="0" w:color="CFCFCF"/>
              <w:bottom w:val="single" w:sz="5" w:space="0" w:color="CFCFCF"/>
              <w:right w:val="single" w:sz="5" w:space="0" w:color="CFCFCF"/>
            </w:tcBorders>
          </w:tcPr>
          <w:p w14:paraId="48E0227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996F151" w14:textId="77777777" w:rsidR="00CD7126" w:rsidRDefault="00CD7126"/>
        </w:tc>
      </w:tr>
      <w:tr w:rsidR="00CD7126" w14:paraId="5FE81AD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9D6AB" w14:textId="77777777" w:rsidR="00CD7126" w:rsidRDefault="00000000">
            <w:pPr>
              <w:spacing w:after="20"/>
              <w:ind w:left="20"/>
              <w:jc w:val="both"/>
            </w:pPr>
            <w:r>
              <w:rPr>
                <w:color w:val="000000"/>
                <w:sz w:val="20"/>
              </w:rPr>
              <w:t>958.</w:t>
            </w:r>
          </w:p>
        </w:tc>
        <w:tc>
          <w:tcPr>
            <w:tcW w:w="1230" w:type="dxa"/>
            <w:vMerge/>
            <w:tcBorders>
              <w:top w:val="nil"/>
              <w:left w:val="single" w:sz="5" w:space="0" w:color="CFCFCF"/>
              <w:bottom w:val="single" w:sz="5" w:space="0" w:color="CFCFCF"/>
              <w:right w:val="single" w:sz="5" w:space="0" w:color="CFCFCF"/>
            </w:tcBorders>
          </w:tcPr>
          <w:p w14:paraId="518D28A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F5E446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73B954" w14:textId="77777777" w:rsidR="00CD7126" w:rsidRDefault="00000000">
            <w:pPr>
              <w:spacing w:after="20"/>
              <w:ind w:left="20"/>
              <w:jc w:val="both"/>
            </w:pPr>
            <w:r>
              <w:rPr>
                <w:color w:val="000000"/>
                <w:sz w:val="20"/>
              </w:rPr>
              <w:t>Страхование автомобильного транспорта</w:t>
            </w:r>
          </w:p>
        </w:tc>
        <w:tc>
          <w:tcPr>
            <w:tcW w:w="1230" w:type="dxa"/>
            <w:vMerge/>
            <w:tcBorders>
              <w:top w:val="nil"/>
              <w:left w:val="single" w:sz="5" w:space="0" w:color="CFCFCF"/>
              <w:bottom w:val="single" w:sz="5" w:space="0" w:color="CFCFCF"/>
              <w:right w:val="single" w:sz="5" w:space="0" w:color="CFCFCF"/>
            </w:tcBorders>
          </w:tcPr>
          <w:p w14:paraId="48999A0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7B75942" w14:textId="77777777" w:rsidR="00CD7126" w:rsidRDefault="00CD7126"/>
        </w:tc>
      </w:tr>
      <w:tr w:rsidR="00CD7126" w14:paraId="16D85E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5A3FC2" w14:textId="77777777" w:rsidR="00CD7126" w:rsidRDefault="00000000">
            <w:pPr>
              <w:spacing w:after="20"/>
              <w:ind w:left="20"/>
              <w:jc w:val="both"/>
            </w:pPr>
            <w:r>
              <w:rPr>
                <w:color w:val="000000"/>
                <w:sz w:val="20"/>
              </w:rPr>
              <w:t>959.</w:t>
            </w:r>
          </w:p>
        </w:tc>
        <w:tc>
          <w:tcPr>
            <w:tcW w:w="1230" w:type="dxa"/>
            <w:vMerge/>
            <w:tcBorders>
              <w:top w:val="nil"/>
              <w:left w:val="single" w:sz="5" w:space="0" w:color="CFCFCF"/>
              <w:bottom w:val="single" w:sz="5" w:space="0" w:color="CFCFCF"/>
              <w:right w:val="single" w:sz="5" w:space="0" w:color="CFCFCF"/>
            </w:tcBorders>
          </w:tcPr>
          <w:p w14:paraId="2F4CE24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91676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7C6CF" w14:textId="77777777" w:rsidR="00CD7126" w:rsidRDefault="00000000">
            <w:pPr>
              <w:spacing w:after="20"/>
              <w:ind w:left="20"/>
              <w:jc w:val="both"/>
            </w:pPr>
            <w:r>
              <w:rPr>
                <w:color w:val="000000"/>
                <w:sz w:val="20"/>
              </w:rPr>
              <w:t>Страхование железнодорожного транспорта</w:t>
            </w:r>
          </w:p>
        </w:tc>
        <w:tc>
          <w:tcPr>
            <w:tcW w:w="1230" w:type="dxa"/>
            <w:vMerge/>
            <w:tcBorders>
              <w:top w:val="nil"/>
              <w:left w:val="single" w:sz="5" w:space="0" w:color="CFCFCF"/>
              <w:bottom w:val="single" w:sz="5" w:space="0" w:color="CFCFCF"/>
              <w:right w:val="single" w:sz="5" w:space="0" w:color="CFCFCF"/>
            </w:tcBorders>
          </w:tcPr>
          <w:p w14:paraId="32D2D37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D07FF42" w14:textId="77777777" w:rsidR="00CD7126" w:rsidRDefault="00CD7126"/>
        </w:tc>
      </w:tr>
      <w:tr w:rsidR="00CD7126" w14:paraId="1DEBF93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26821" w14:textId="77777777" w:rsidR="00CD7126" w:rsidRDefault="00000000">
            <w:pPr>
              <w:spacing w:after="20"/>
              <w:ind w:left="20"/>
              <w:jc w:val="both"/>
            </w:pPr>
            <w:r>
              <w:rPr>
                <w:color w:val="000000"/>
                <w:sz w:val="20"/>
              </w:rPr>
              <w:t>960.</w:t>
            </w:r>
          </w:p>
        </w:tc>
        <w:tc>
          <w:tcPr>
            <w:tcW w:w="1230" w:type="dxa"/>
            <w:vMerge/>
            <w:tcBorders>
              <w:top w:val="nil"/>
              <w:left w:val="single" w:sz="5" w:space="0" w:color="CFCFCF"/>
              <w:bottom w:val="single" w:sz="5" w:space="0" w:color="CFCFCF"/>
              <w:right w:val="single" w:sz="5" w:space="0" w:color="CFCFCF"/>
            </w:tcBorders>
          </w:tcPr>
          <w:p w14:paraId="428163C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DE709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91FE6A" w14:textId="77777777" w:rsidR="00CD7126" w:rsidRDefault="00000000">
            <w:pPr>
              <w:spacing w:after="20"/>
              <w:ind w:left="20"/>
              <w:jc w:val="both"/>
            </w:pPr>
            <w:r>
              <w:rPr>
                <w:color w:val="000000"/>
                <w:sz w:val="20"/>
              </w:rPr>
              <w:t>Страхование воздушного транспорта</w:t>
            </w:r>
          </w:p>
        </w:tc>
        <w:tc>
          <w:tcPr>
            <w:tcW w:w="1230" w:type="dxa"/>
            <w:vMerge/>
            <w:tcBorders>
              <w:top w:val="nil"/>
              <w:left w:val="single" w:sz="5" w:space="0" w:color="CFCFCF"/>
              <w:bottom w:val="single" w:sz="5" w:space="0" w:color="CFCFCF"/>
              <w:right w:val="single" w:sz="5" w:space="0" w:color="CFCFCF"/>
            </w:tcBorders>
          </w:tcPr>
          <w:p w14:paraId="63D9ECC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5D0740" w14:textId="77777777" w:rsidR="00CD7126" w:rsidRDefault="00CD7126"/>
        </w:tc>
      </w:tr>
      <w:tr w:rsidR="00CD7126" w14:paraId="2FDF383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594F2" w14:textId="77777777" w:rsidR="00CD7126" w:rsidRDefault="00000000">
            <w:pPr>
              <w:spacing w:after="20"/>
              <w:ind w:left="20"/>
              <w:jc w:val="both"/>
            </w:pPr>
            <w:r>
              <w:rPr>
                <w:color w:val="000000"/>
                <w:sz w:val="20"/>
              </w:rPr>
              <w:t>961.</w:t>
            </w:r>
          </w:p>
        </w:tc>
        <w:tc>
          <w:tcPr>
            <w:tcW w:w="1230" w:type="dxa"/>
            <w:vMerge/>
            <w:tcBorders>
              <w:top w:val="nil"/>
              <w:left w:val="single" w:sz="5" w:space="0" w:color="CFCFCF"/>
              <w:bottom w:val="single" w:sz="5" w:space="0" w:color="CFCFCF"/>
              <w:right w:val="single" w:sz="5" w:space="0" w:color="CFCFCF"/>
            </w:tcBorders>
          </w:tcPr>
          <w:p w14:paraId="36EFBE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5C385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EA71EB" w14:textId="77777777" w:rsidR="00CD7126" w:rsidRDefault="00000000">
            <w:pPr>
              <w:spacing w:after="20"/>
              <w:ind w:left="20"/>
              <w:jc w:val="both"/>
            </w:pPr>
            <w:r>
              <w:rPr>
                <w:color w:val="000000"/>
                <w:sz w:val="20"/>
              </w:rPr>
              <w:t>Страхование водного транспорта</w:t>
            </w:r>
          </w:p>
        </w:tc>
        <w:tc>
          <w:tcPr>
            <w:tcW w:w="1230" w:type="dxa"/>
            <w:vMerge/>
            <w:tcBorders>
              <w:top w:val="nil"/>
              <w:left w:val="single" w:sz="5" w:space="0" w:color="CFCFCF"/>
              <w:bottom w:val="single" w:sz="5" w:space="0" w:color="CFCFCF"/>
              <w:right w:val="single" w:sz="5" w:space="0" w:color="CFCFCF"/>
            </w:tcBorders>
          </w:tcPr>
          <w:p w14:paraId="4F21181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3A519E5" w14:textId="77777777" w:rsidR="00CD7126" w:rsidRDefault="00CD7126"/>
        </w:tc>
      </w:tr>
      <w:tr w:rsidR="00CD7126" w14:paraId="67EB0FF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D5208" w14:textId="77777777" w:rsidR="00CD7126" w:rsidRDefault="00000000">
            <w:pPr>
              <w:spacing w:after="20"/>
              <w:ind w:left="20"/>
              <w:jc w:val="both"/>
            </w:pPr>
            <w:r>
              <w:rPr>
                <w:color w:val="000000"/>
                <w:sz w:val="20"/>
              </w:rPr>
              <w:t>962.</w:t>
            </w:r>
          </w:p>
        </w:tc>
        <w:tc>
          <w:tcPr>
            <w:tcW w:w="1230" w:type="dxa"/>
            <w:vMerge/>
            <w:tcBorders>
              <w:top w:val="nil"/>
              <w:left w:val="single" w:sz="5" w:space="0" w:color="CFCFCF"/>
              <w:bottom w:val="single" w:sz="5" w:space="0" w:color="CFCFCF"/>
              <w:right w:val="single" w:sz="5" w:space="0" w:color="CFCFCF"/>
            </w:tcBorders>
          </w:tcPr>
          <w:p w14:paraId="5FC0B68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2726A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34EDB" w14:textId="77777777" w:rsidR="00CD7126" w:rsidRDefault="00000000">
            <w:pPr>
              <w:spacing w:after="20"/>
              <w:ind w:left="20"/>
              <w:jc w:val="both"/>
            </w:pPr>
            <w:r>
              <w:rPr>
                <w:color w:val="000000"/>
                <w:sz w:val="20"/>
              </w:rPr>
              <w:t>Страхование грузов</w:t>
            </w:r>
          </w:p>
        </w:tc>
        <w:tc>
          <w:tcPr>
            <w:tcW w:w="1230" w:type="dxa"/>
            <w:vMerge/>
            <w:tcBorders>
              <w:top w:val="nil"/>
              <w:left w:val="single" w:sz="5" w:space="0" w:color="CFCFCF"/>
              <w:bottom w:val="single" w:sz="5" w:space="0" w:color="CFCFCF"/>
              <w:right w:val="single" w:sz="5" w:space="0" w:color="CFCFCF"/>
            </w:tcBorders>
          </w:tcPr>
          <w:p w14:paraId="45F4EE3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06398D5" w14:textId="77777777" w:rsidR="00CD7126" w:rsidRDefault="00CD7126"/>
        </w:tc>
      </w:tr>
      <w:tr w:rsidR="00CD7126" w14:paraId="4764C5D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FBEAF" w14:textId="77777777" w:rsidR="00CD7126" w:rsidRDefault="00000000">
            <w:pPr>
              <w:spacing w:after="20"/>
              <w:ind w:left="20"/>
              <w:jc w:val="both"/>
            </w:pPr>
            <w:r>
              <w:rPr>
                <w:color w:val="000000"/>
                <w:sz w:val="20"/>
              </w:rPr>
              <w:t>963.</w:t>
            </w:r>
          </w:p>
        </w:tc>
        <w:tc>
          <w:tcPr>
            <w:tcW w:w="1230" w:type="dxa"/>
            <w:vMerge/>
            <w:tcBorders>
              <w:top w:val="nil"/>
              <w:left w:val="single" w:sz="5" w:space="0" w:color="CFCFCF"/>
              <w:bottom w:val="single" w:sz="5" w:space="0" w:color="CFCFCF"/>
              <w:right w:val="single" w:sz="5" w:space="0" w:color="CFCFCF"/>
            </w:tcBorders>
          </w:tcPr>
          <w:p w14:paraId="1FD31E8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146406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0E3A9" w14:textId="77777777" w:rsidR="00CD7126" w:rsidRDefault="00000000">
            <w:pPr>
              <w:spacing w:after="20"/>
              <w:ind w:left="20"/>
              <w:jc w:val="both"/>
            </w:pPr>
            <w:r>
              <w:rPr>
                <w:color w:val="000000"/>
                <w:sz w:val="20"/>
              </w:rPr>
              <w:t xml:space="preserve"> Страхование имущества от ущерба, за исключением классов, указанных в подпунктах 3), 4), 5), 6), 6-1) и 7) пункта 3 статьи 6 Закона Республики Казахстан "О страховой деятельности"</w:t>
            </w:r>
          </w:p>
        </w:tc>
        <w:tc>
          <w:tcPr>
            <w:tcW w:w="1230" w:type="dxa"/>
            <w:vMerge/>
            <w:tcBorders>
              <w:top w:val="nil"/>
              <w:left w:val="single" w:sz="5" w:space="0" w:color="CFCFCF"/>
              <w:bottom w:val="single" w:sz="5" w:space="0" w:color="CFCFCF"/>
              <w:right w:val="single" w:sz="5" w:space="0" w:color="CFCFCF"/>
            </w:tcBorders>
          </w:tcPr>
          <w:p w14:paraId="2BCAD87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FDEF4DF" w14:textId="77777777" w:rsidR="00CD7126" w:rsidRDefault="00CD7126"/>
        </w:tc>
      </w:tr>
      <w:tr w:rsidR="00CD7126" w14:paraId="1ABB1F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076144" w14:textId="77777777" w:rsidR="00CD7126" w:rsidRDefault="00000000">
            <w:pPr>
              <w:spacing w:after="20"/>
              <w:ind w:left="20"/>
              <w:jc w:val="both"/>
            </w:pPr>
            <w:r>
              <w:rPr>
                <w:color w:val="000000"/>
                <w:sz w:val="20"/>
              </w:rPr>
              <w:t>964.</w:t>
            </w:r>
          </w:p>
        </w:tc>
        <w:tc>
          <w:tcPr>
            <w:tcW w:w="1230" w:type="dxa"/>
            <w:vMerge/>
            <w:tcBorders>
              <w:top w:val="nil"/>
              <w:left w:val="single" w:sz="5" w:space="0" w:color="CFCFCF"/>
              <w:bottom w:val="single" w:sz="5" w:space="0" w:color="CFCFCF"/>
              <w:right w:val="single" w:sz="5" w:space="0" w:color="CFCFCF"/>
            </w:tcBorders>
          </w:tcPr>
          <w:p w14:paraId="362B271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087C92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D4AFD" w14:textId="77777777" w:rsidR="00CD7126" w:rsidRDefault="00000000">
            <w:pPr>
              <w:spacing w:after="20"/>
              <w:ind w:left="20"/>
              <w:jc w:val="both"/>
            </w:pPr>
            <w:r>
              <w:rPr>
                <w:color w:val="000000"/>
                <w:sz w:val="20"/>
              </w:rPr>
              <w:t>Страхование гражданско-правовой ответственности владельцев автомобильного транспорта</w:t>
            </w:r>
          </w:p>
        </w:tc>
        <w:tc>
          <w:tcPr>
            <w:tcW w:w="1230" w:type="dxa"/>
            <w:vMerge/>
            <w:tcBorders>
              <w:top w:val="nil"/>
              <w:left w:val="single" w:sz="5" w:space="0" w:color="CFCFCF"/>
              <w:bottom w:val="single" w:sz="5" w:space="0" w:color="CFCFCF"/>
              <w:right w:val="single" w:sz="5" w:space="0" w:color="CFCFCF"/>
            </w:tcBorders>
          </w:tcPr>
          <w:p w14:paraId="1E72B9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255A581" w14:textId="77777777" w:rsidR="00CD7126" w:rsidRDefault="00CD7126"/>
        </w:tc>
      </w:tr>
      <w:tr w:rsidR="00CD7126" w14:paraId="1F94EB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50F1A" w14:textId="77777777" w:rsidR="00CD7126" w:rsidRDefault="00000000">
            <w:pPr>
              <w:spacing w:after="20"/>
              <w:ind w:left="20"/>
              <w:jc w:val="both"/>
            </w:pPr>
            <w:r>
              <w:rPr>
                <w:color w:val="000000"/>
                <w:sz w:val="20"/>
              </w:rPr>
              <w:t>965.</w:t>
            </w:r>
          </w:p>
        </w:tc>
        <w:tc>
          <w:tcPr>
            <w:tcW w:w="1230" w:type="dxa"/>
            <w:vMerge/>
            <w:tcBorders>
              <w:top w:val="nil"/>
              <w:left w:val="single" w:sz="5" w:space="0" w:color="CFCFCF"/>
              <w:bottom w:val="single" w:sz="5" w:space="0" w:color="CFCFCF"/>
              <w:right w:val="single" w:sz="5" w:space="0" w:color="CFCFCF"/>
            </w:tcBorders>
          </w:tcPr>
          <w:p w14:paraId="3241061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392F87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53E1B3" w14:textId="77777777" w:rsidR="00CD7126" w:rsidRDefault="00000000">
            <w:pPr>
              <w:spacing w:after="20"/>
              <w:ind w:left="20"/>
              <w:jc w:val="both"/>
            </w:pPr>
            <w:r>
              <w:rPr>
                <w:color w:val="000000"/>
                <w:sz w:val="20"/>
              </w:rPr>
              <w:t>Страхование гражданско-правовой ответственности владельцев воздушного транспорта</w:t>
            </w:r>
          </w:p>
        </w:tc>
        <w:tc>
          <w:tcPr>
            <w:tcW w:w="1230" w:type="dxa"/>
            <w:vMerge/>
            <w:tcBorders>
              <w:top w:val="nil"/>
              <w:left w:val="single" w:sz="5" w:space="0" w:color="CFCFCF"/>
              <w:bottom w:val="single" w:sz="5" w:space="0" w:color="CFCFCF"/>
              <w:right w:val="single" w:sz="5" w:space="0" w:color="CFCFCF"/>
            </w:tcBorders>
          </w:tcPr>
          <w:p w14:paraId="0506676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1B95F96" w14:textId="77777777" w:rsidR="00CD7126" w:rsidRDefault="00CD7126"/>
        </w:tc>
      </w:tr>
      <w:tr w:rsidR="00CD7126" w14:paraId="361CCA9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6663F" w14:textId="77777777" w:rsidR="00CD7126" w:rsidRDefault="00000000">
            <w:pPr>
              <w:spacing w:after="20"/>
              <w:ind w:left="20"/>
              <w:jc w:val="both"/>
            </w:pPr>
            <w:r>
              <w:rPr>
                <w:color w:val="000000"/>
                <w:sz w:val="20"/>
              </w:rPr>
              <w:t>966.</w:t>
            </w:r>
          </w:p>
        </w:tc>
        <w:tc>
          <w:tcPr>
            <w:tcW w:w="1230" w:type="dxa"/>
            <w:vMerge/>
            <w:tcBorders>
              <w:top w:val="nil"/>
              <w:left w:val="single" w:sz="5" w:space="0" w:color="CFCFCF"/>
              <w:bottom w:val="single" w:sz="5" w:space="0" w:color="CFCFCF"/>
              <w:right w:val="single" w:sz="5" w:space="0" w:color="CFCFCF"/>
            </w:tcBorders>
          </w:tcPr>
          <w:p w14:paraId="6F2D4BC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C05F9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20F9E7" w14:textId="77777777" w:rsidR="00CD7126" w:rsidRDefault="00000000">
            <w:pPr>
              <w:spacing w:after="20"/>
              <w:ind w:left="20"/>
              <w:jc w:val="both"/>
            </w:pPr>
            <w:r>
              <w:rPr>
                <w:color w:val="000000"/>
                <w:sz w:val="20"/>
              </w:rPr>
              <w:t>Страхование гражданско-правовой ответственности владельцев водного транспорта</w:t>
            </w:r>
          </w:p>
        </w:tc>
        <w:tc>
          <w:tcPr>
            <w:tcW w:w="1230" w:type="dxa"/>
            <w:vMerge/>
            <w:tcBorders>
              <w:top w:val="nil"/>
              <w:left w:val="single" w:sz="5" w:space="0" w:color="CFCFCF"/>
              <w:bottom w:val="single" w:sz="5" w:space="0" w:color="CFCFCF"/>
              <w:right w:val="single" w:sz="5" w:space="0" w:color="CFCFCF"/>
            </w:tcBorders>
          </w:tcPr>
          <w:p w14:paraId="0E1FF40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AE1739A" w14:textId="77777777" w:rsidR="00CD7126" w:rsidRDefault="00CD7126"/>
        </w:tc>
      </w:tr>
      <w:tr w:rsidR="00CD7126" w14:paraId="049019D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4CF36" w14:textId="77777777" w:rsidR="00CD7126" w:rsidRDefault="00000000">
            <w:pPr>
              <w:spacing w:after="20"/>
              <w:ind w:left="20"/>
              <w:jc w:val="both"/>
            </w:pPr>
            <w:r>
              <w:rPr>
                <w:color w:val="000000"/>
                <w:sz w:val="20"/>
              </w:rPr>
              <w:t>967.</w:t>
            </w:r>
          </w:p>
        </w:tc>
        <w:tc>
          <w:tcPr>
            <w:tcW w:w="1230" w:type="dxa"/>
            <w:vMerge/>
            <w:tcBorders>
              <w:top w:val="nil"/>
              <w:left w:val="single" w:sz="5" w:space="0" w:color="CFCFCF"/>
              <w:bottom w:val="single" w:sz="5" w:space="0" w:color="CFCFCF"/>
              <w:right w:val="single" w:sz="5" w:space="0" w:color="CFCFCF"/>
            </w:tcBorders>
          </w:tcPr>
          <w:p w14:paraId="2CDE019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BF0CA5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8E3694" w14:textId="77777777" w:rsidR="00CD7126" w:rsidRDefault="00000000">
            <w:pPr>
              <w:spacing w:after="20"/>
              <w:ind w:left="20"/>
              <w:jc w:val="both"/>
            </w:pPr>
            <w:r>
              <w:rPr>
                <w:color w:val="000000"/>
                <w:sz w:val="20"/>
              </w:rPr>
              <w:t xml:space="preserve"> Страхование гражданско-правовой ответственности, за исключением классов, указанных в подпунктах 9), 10), 11), 11-1) и 11-2) пункта 3 статьи 6 Закона Республики Казахстан "О страховой деятельности"</w:t>
            </w:r>
          </w:p>
        </w:tc>
        <w:tc>
          <w:tcPr>
            <w:tcW w:w="1230" w:type="dxa"/>
            <w:vMerge/>
            <w:tcBorders>
              <w:top w:val="nil"/>
              <w:left w:val="single" w:sz="5" w:space="0" w:color="CFCFCF"/>
              <w:bottom w:val="single" w:sz="5" w:space="0" w:color="CFCFCF"/>
              <w:right w:val="single" w:sz="5" w:space="0" w:color="CFCFCF"/>
            </w:tcBorders>
          </w:tcPr>
          <w:p w14:paraId="4DD0AB9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953F2A2" w14:textId="77777777" w:rsidR="00CD7126" w:rsidRDefault="00CD7126"/>
        </w:tc>
      </w:tr>
      <w:tr w:rsidR="00CD7126" w14:paraId="18EC1F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B9FDA" w14:textId="77777777" w:rsidR="00CD7126" w:rsidRDefault="00000000">
            <w:pPr>
              <w:spacing w:after="20"/>
              <w:ind w:left="20"/>
              <w:jc w:val="both"/>
            </w:pPr>
            <w:r>
              <w:rPr>
                <w:color w:val="000000"/>
                <w:sz w:val="20"/>
              </w:rPr>
              <w:t>968.</w:t>
            </w:r>
          </w:p>
        </w:tc>
        <w:tc>
          <w:tcPr>
            <w:tcW w:w="1230" w:type="dxa"/>
            <w:vMerge/>
            <w:tcBorders>
              <w:top w:val="nil"/>
              <w:left w:val="single" w:sz="5" w:space="0" w:color="CFCFCF"/>
              <w:bottom w:val="single" w:sz="5" w:space="0" w:color="CFCFCF"/>
              <w:right w:val="single" w:sz="5" w:space="0" w:color="CFCFCF"/>
            </w:tcBorders>
          </w:tcPr>
          <w:p w14:paraId="35702CC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B72020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C430BD" w14:textId="77777777" w:rsidR="00CD7126" w:rsidRDefault="00000000">
            <w:pPr>
              <w:spacing w:after="20"/>
              <w:ind w:left="20"/>
              <w:jc w:val="both"/>
            </w:pPr>
            <w:r>
              <w:rPr>
                <w:color w:val="000000"/>
                <w:sz w:val="20"/>
              </w:rPr>
              <w:t>Страхование займов юридических лиц</w:t>
            </w:r>
          </w:p>
        </w:tc>
        <w:tc>
          <w:tcPr>
            <w:tcW w:w="1230" w:type="dxa"/>
            <w:vMerge/>
            <w:tcBorders>
              <w:top w:val="nil"/>
              <w:left w:val="single" w:sz="5" w:space="0" w:color="CFCFCF"/>
              <w:bottom w:val="single" w:sz="5" w:space="0" w:color="CFCFCF"/>
              <w:right w:val="single" w:sz="5" w:space="0" w:color="CFCFCF"/>
            </w:tcBorders>
          </w:tcPr>
          <w:p w14:paraId="348EA1F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EE882BB" w14:textId="77777777" w:rsidR="00CD7126" w:rsidRDefault="00CD7126"/>
        </w:tc>
      </w:tr>
      <w:tr w:rsidR="00CD7126" w14:paraId="57DA0DE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7D28E7" w14:textId="77777777" w:rsidR="00CD7126" w:rsidRDefault="00000000">
            <w:pPr>
              <w:spacing w:after="20"/>
              <w:ind w:left="20"/>
              <w:jc w:val="both"/>
            </w:pPr>
            <w:r>
              <w:rPr>
                <w:color w:val="000000"/>
                <w:sz w:val="20"/>
              </w:rPr>
              <w:t>969.</w:t>
            </w:r>
          </w:p>
        </w:tc>
        <w:tc>
          <w:tcPr>
            <w:tcW w:w="1230" w:type="dxa"/>
            <w:vMerge/>
            <w:tcBorders>
              <w:top w:val="nil"/>
              <w:left w:val="single" w:sz="5" w:space="0" w:color="CFCFCF"/>
              <w:bottom w:val="single" w:sz="5" w:space="0" w:color="CFCFCF"/>
              <w:right w:val="single" w:sz="5" w:space="0" w:color="CFCFCF"/>
            </w:tcBorders>
          </w:tcPr>
          <w:p w14:paraId="1D96FD2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79EBA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531C06" w14:textId="77777777" w:rsidR="00CD7126" w:rsidRDefault="00000000">
            <w:pPr>
              <w:spacing w:after="20"/>
              <w:ind w:left="20"/>
              <w:jc w:val="both"/>
            </w:pPr>
            <w:r>
              <w:rPr>
                <w:color w:val="000000"/>
                <w:sz w:val="20"/>
              </w:rPr>
              <w:t>Ипотечное страхование</w:t>
            </w:r>
          </w:p>
        </w:tc>
        <w:tc>
          <w:tcPr>
            <w:tcW w:w="1230" w:type="dxa"/>
            <w:vMerge/>
            <w:tcBorders>
              <w:top w:val="nil"/>
              <w:left w:val="single" w:sz="5" w:space="0" w:color="CFCFCF"/>
              <w:bottom w:val="single" w:sz="5" w:space="0" w:color="CFCFCF"/>
              <w:right w:val="single" w:sz="5" w:space="0" w:color="CFCFCF"/>
            </w:tcBorders>
          </w:tcPr>
          <w:p w14:paraId="5366D34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AC4B82B" w14:textId="77777777" w:rsidR="00CD7126" w:rsidRDefault="00CD7126"/>
        </w:tc>
      </w:tr>
      <w:tr w:rsidR="00CD7126" w14:paraId="0F23F6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535CC8" w14:textId="77777777" w:rsidR="00CD7126" w:rsidRDefault="00000000">
            <w:pPr>
              <w:spacing w:after="20"/>
              <w:ind w:left="20"/>
              <w:jc w:val="both"/>
            </w:pPr>
            <w:r>
              <w:rPr>
                <w:color w:val="000000"/>
                <w:sz w:val="20"/>
              </w:rPr>
              <w:t>970.</w:t>
            </w:r>
          </w:p>
        </w:tc>
        <w:tc>
          <w:tcPr>
            <w:tcW w:w="1230" w:type="dxa"/>
            <w:vMerge/>
            <w:tcBorders>
              <w:top w:val="nil"/>
              <w:left w:val="single" w:sz="5" w:space="0" w:color="CFCFCF"/>
              <w:bottom w:val="single" w:sz="5" w:space="0" w:color="CFCFCF"/>
              <w:right w:val="single" w:sz="5" w:space="0" w:color="CFCFCF"/>
            </w:tcBorders>
          </w:tcPr>
          <w:p w14:paraId="101B620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58BE28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D71C3" w14:textId="77777777" w:rsidR="00CD7126" w:rsidRDefault="00000000">
            <w:pPr>
              <w:spacing w:after="20"/>
              <w:ind w:left="20"/>
              <w:jc w:val="both"/>
            </w:pPr>
            <w:r>
              <w:rPr>
                <w:color w:val="000000"/>
                <w:sz w:val="20"/>
              </w:rPr>
              <w:t>Страхование гарантий и поручительств</w:t>
            </w:r>
          </w:p>
        </w:tc>
        <w:tc>
          <w:tcPr>
            <w:tcW w:w="1230" w:type="dxa"/>
            <w:vMerge/>
            <w:tcBorders>
              <w:top w:val="nil"/>
              <w:left w:val="single" w:sz="5" w:space="0" w:color="CFCFCF"/>
              <w:bottom w:val="single" w:sz="5" w:space="0" w:color="CFCFCF"/>
              <w:right w:val="single" w:sz="5" w:space="0" w:color="CFCFCF"/>
            </w:tcBorders>
          </w:tcPr>
          <w:p w14:paraId="01822C3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E63248" w14:textId="77777777" w:rsidR="00CD7126" w:rsidRDefault="00CD7126"/>
        </w:tc>
      </w:tr>
      <w:tr w:rsidR="00CD7126" w14:paraId="7951F7A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AA2766" w14:textId="77777777" w:rsidR="00CD7126" w:rsidRDefault="00000000">
            <w:pPr>
              <w:spacing w:after="20"/>
              <w:ind w:left="20"/>
              <w:jc w:val="both"/>
            </w:pPr>
            <w:r>
              <w:rPr>
                <w:color w:val="000000"/>
                <w:sz w:val="20"/>
              </w:rPr>
              <w:t>971.</w:t>
            </w:r>
          </w:p>
        </w:tc>
        <w:tc>
          <w:tcPr>
            <w:tcW w:w="1230" w:type="dxa"/>
            <w:vMerge/>
            <w:tcBorders>
              <w:top w:val="nil"/>
              <w:left w:val="single" w:sz="5" w:space="0" w:color="CFCFCF"/>
              <w:bottom w:val="single" w:sz="5" w:space="0" w:color="CFCFCF"/>
              <w:right w:val="single" w:sz="5" w:space="0" w:color="CFCFCF"/>
            </w:tcBorders>
          </w:tcPr>
          <w:p w14:paraId="27B6587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96C69A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1D1941" w14:textId="77777777" w:rsidR="00CD7126" w:rsidRDefault="00000000">
            <w:pPr>
              <w:spacing w:after="20"/>
              <w:ind w:left="20"/>
              <w:jc w:val="both"/>
            </w:pPr>
            <w:r>
              <w:rPr>
                <w:color w:val="000000"/>
                <w:sz w:val="20"/>
              </w:rPr>
              <w:t xml:space="preserve"> Страхование убытков финансовых организаций, за исключением классов, указанных в подпунктах 13), 14), 15) и 16) пункта 3 статьи 6 Закона Республики Казахстан "О страховой деятельности"</w:t>
            </w:r>
          </w:p>
        </w:tc>
        <w:tc>
          <w:tcPr>
            <w:tcW w:w="1230" w:type="dxa"/>
            <w:vMerge/>
            <w:tcBorders>
              <w:top w:val="nil"/>
              <w:left w:val="single" w:sz="5" w:space="0" w:color="CFCFCF"/>
              <w:bottom w:val="single" w:sz="5" w:space="0" w:color="CFCFCF"/>
              <w:right w:val="single" w:sz="5" w:space="0" w:color="CFCFCF"/>
            </w:tcBorders>
          </w:tcPr>
          <w:p w14:paraId="4A5ED5A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337A8C2" w14:textId="77777777" w:rsidR="00CD7126" w:rsidRDefault="00CD7126"/>
        </w:tc>
      </w:tr>
      <w:tr w:rsidR="00CD7126" w14:paraId="21FC49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97F347" w14:textId="77777777" w:rsidR="00CD7126" w:rsidRDefault="00000000">
            <w:pPr>
              <w:spacing w:after="20"/>
              <w:ind w:left="20"/>
              <w:jc w:val="both"/>
            </w:pPr>
            <w:r>
              <w:rPr>
                <w:color w:val="000000"/>
                <w:sz w:val="20"/>
              </w:rPr>
              <w:t>972.</w:t>
            </w:r>
          </w:p>
        </w:tc>
        <w:tc>
          <w:tcPr>
            <w:tcW w:w="1230" w:type="dxa"/>
            <w:vMerge/>
            <w:tcBorders>
              <w:top w:val="nil"/>
              <w:left w:val="single" w:sz="5" w:space="0" w:color="CFCFCF"/>
              <w:bottom w:val="single" w:sz="5" w:space="0" w:color="CFCFCF"/>
              <w:right w:val="single" w:sz="5" w:space="0" w:color="CFCFCF"/>
            </w:tcBorders>
          </w:tcPr>
          <w:p w14:paraId="585CCAA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AD6422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5A153" w14:textId="77777777" w:rsidR="00CD7126" w:rsidRDefault="00000000">
            <w:pPr>
              <w:spacing w:after="20"/>
              <w:ind w:left="20"/>
              <w:jc w:val="both"/>
            </w:pPr>
            <w:r>
              <w:rPr>
                <w:color w:val="000000"/>
                <w:sz w:val="20"/>
              </w:rPr>
              <w:t>Страхование от прочих финансовых убытков</w:t>
            </w:r>
          </w:p>
        </w:tc>
        <w:tc>
          <w:tcPr>
            <w:tcW w:w="1230" w:type="dxa"/>
            <w:vMerge/>
            <w:tcBorders>
              <w:top w:val="nil"/>
              <w:left w:val="single" w:sz="5" w:space="0" w:color="CFCFCF"/>
              <w:bottom w:val="single" w:sz="5" w:space="0" w:color="CFCFCF"/>
              <w:right w:val="single" w:sz="5" w:space="0" w:color="CFCFCF"/>
            </w:tcBorders>
          </w:tcPr>
          <w:p w14:paraId="3AFAB31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EB43259" w14:textId="77777777" w:rsidR="00CD7126" w:rsidRDefault="00CD7126"/>
        </w:tc>
      </w:tr>
      <w:tr w:rsidR="00CD7126" w14:paraId="77BFD83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838A0" w14:textId="77777777" w:rsidR="00CD7126" w:rsidRDefault="00000000">
            <w:pPr>
              <w:spacing w:after="20"/>
              <w:ind w:left="20"/>
              <w:jc w:val="both"/>
            </w:pPr>
            <w:r>
              <w:rPr>
                <w:color w:val="000000"/>
                <w:sz w:val="20"/>
              </w:rPr>
              <w:t>973.</w:t>
            </w:r>
          </w:p>
        </w:tc>
        <w:tc>
          <w:tcPr>
            <w:tcW w:w="1230" w:type="dxa"/>
            <w:vMerge/>
            <w:tcBorders>
              <w:top w:val="nil"/>
              <w:left w:val="single" w:sz="5" w:space="0" w:color="CFCFCF"/>
              <w:bottom w:val="single" w:sz="5" w:space="0" w:color="CFCFCF"/>
              <w:right w:val="single" w:sz="5" w:space="0" w:color="CFCFCF"/>
            </w:tcBorders>
          </w:tcPr>
          <w:p w14:paraId="78C12DE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0B310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52DF8" w14:textId="77777777" w:rsidR="00CD7126" w:rsidRDefault="00000000">
            <w:pPr>
              <w:spacing w:after="20"/>
              <w:ind w:left="20"/>
              <w:jc w:val="both"/>
            </w:pPr>
            <w:r>
              <w:rPr>
                <w:color w:val="000000"/>
                <w:sz w:val="20"/>
              </w:rPr>
              <w:t>Титульное страхование</w:t>
            </w:r>
          </w:p>
        </w:tc>
        <w:tc>
          <w:tcPr>
            <w:tcW w:w="1230" w:type="dxa"/>
            <w:vMerge/>
            <w:tcBorders>
              <w:top w:val="nil"/>
              <w:left w:val="single" w:sz="5" w:space="0" w:color="CFCFCF"/>
              <w:bottom w:val="single" w:sz="5" w:space="0" w:color="CFCFCF"/>
              <w:right w:val="single" w:sz="5" w:space="0" w:color="CFCFCF"/>
            </w:tcBorders>
          </w:tcPr>
          <w:p w14:paraId="42A134B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D6F73F2" w14:textId="77777777" w:rsidR="00CD7126" w:rsidRDefault="00CD7126"/>
        </w:tc>
      </w:tr>
      <w:tr w:rsidR="00CD7126" w14:paraId="7EF1F5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78763" w14:textId="77777777" w:rsidR="00CD7126" w:rsidRDefault="00000000">
            <w:pPr>
              <w:spacing w:after="20"/>
              <w:ind w:left="20"/>
              <w:jc w:val="both"/>
            </w:pPr>
            <w:r>
              <w:rPr>
                <w:color w:val="000000"/>
                <w:sz w:val="20"/>
              </w:rPr>
              <w:t>974.</w:t>
            </w:r>
          </w:p>
        </w:tc>
        <w:tc>
          <w:tcPr>
            <w:tcW w:w="1230" w:type="dxa"/>
            <w:vMerge/>
            <w:tcBorders>
              <w:top w:val="nil"/>
              <w:left w:val="single" w:sz="5" w:space="0" w:color="CFCFCF"/>
              <w:bottom w:val="single" w:sz="5" w:space="0" w:color="CFCFCF"/>
              <w:right w:val="single" w:sz="5" w:space="0" w:color="CFCFCF"/>
            </w:tcBorders>
          </w:tcPr>
          <w:p w14:paraId="087191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7F1096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01A288" w14:textId="77777777" w:rsidR="00CD7126" w:rsidRDefault="00000000">
            <w:pPr>
              <w:spacing w:after="20"/>
              <w:ind w:left="20"/>
              <w:jc w:val="both"/>
            </w:pPr>
            <w:r>
              <w:rPr>
                <w:color w:val="000000"/>
                <w:sz w:val="20"/>
              </w:rPr>
              <w:t>Страхование судебных расходов</w:t>
            </w:r>
          </w:p>
        </w:tc>
        <w:tc>
          <w:tcPr>
            <w:tcW w:w="1230" w:type="dxa"/>
            <w:vMerge/>
            <w:tcBorders>
              <w:top w:val="nil"/>
              <w:left w:val="single" w:sz="5" w:space="0" w:color="CFCFCF"/>
              <w:bottom w:val="single" w:sz="5" w:space="0" w:color="CFCFCF"/>
              <w:right w:val="single" w:sz="5" w:space="0" w:color="CFCFCF"/>
            </w:tcBorders>
          </w:tcPr>
          <w:p w14:paraId="6AC5228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7C9ACAB" w14:textId="77777777" w:rsidR="00CD7126" w:rsidRDefault="00CD7126"/>
        </w:tc>
      </w:tr>
      <w:tr w:rsidR="00CD7126" w14:paraId="4A09F9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533198" w14:textId="77777777" w:rsidR="00CD7126" w:rsidRDefault="00000000">
            <w:pPr>
              <w:spacing w:after="20"/>
              <w:ind w:left="20"/>
              <w:jc w:val="both"/>
            </w:pPr>
            <w:r>
              <w:rPr>
                <w:color w:val="000000"/>
                <w:sz w:val="20"/>
              </w:rPr>
              <w:t>975.</w:t>
            </w:r>
          </w:p>
        </w:tc>
        <w:tc>
          <w:tcPr>
            <w:tcW w:w="1230" w:type="dxa"/>
            <w:vMerge/>
            <w:tcBorders>
              <w:top w:val="nil"/>
              <w:left w:val="single" w:sz="5" w:space="0" w:color="CFCFCF"/>
              <w:bottom w:val="single" w:sz="5" w:space="0" w:color="CFCFCF"/>
              <w:right w:val="single" w:sz="5" w:space="0" w:color="CFCFCF"/>
            </w:tcBorders>
          </w:tcPr>
          <w:p w14:paraId="49A2527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4336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6D1E2" w14:textId="77777777" w:rsidR="00CD7126" w:rsidRDefault="00000000">
            <w:pPr>
              <w:spacing w:after="20"/>
              <w:ind w:left="20"/>
              <w:jc w:val="both"/>
            </w:pPr>
            <w:r>
              <w:rPr>
                <w:color w:val="000000"/>
                <w:sz w:val="20"/>
              </w:rPr>
              <w:t>Страхование космических объектов</w:t>
            </w:r>
          </w:p>
        </w:tc>
        <w:tc>
          <w:tcPr>
            <w:tcW w:w="1230" w:type="dxa"/>
            <w:vMerge/>
            <w:tcBorders>
              <w:top w:val="nil"/>
              <w:left w:val="single" w:sz="5" w:space="0" w:color="CFCFCF"/>
              <w:bottom w:val="single" w:sz="5" w:space="0" w:color="CFCFCF"/>
              <w:right w:val="single" w:sz="5" w:space="0" w:color="CFCFCF"/>
            </w:tcBorders>
          </w:tcPr>
          <w:p w14:paraId="58FECF5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2657A19" w14:textId="77777777" w:rsidR="00CD7126" w:rsidRDefault="00CD7126"/>
        </w:tc>
      </w:tr>
      <w:tr w:rsidR="00CD7126" w14:paraId="36139FF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578F6" w14:textId="77777777" w:rsidR="00CD7126" w:rsidRDefault="00000000">
            <w:pPr>
              <w:spacing w:after="20"/>
              <w:ind w:left="20"/>
              <w:jc w:val="both"/>
            </w:pPr>
            <w:r>
              <w:rPr>
                <w:color w:val="000000"/>
                <w:sz w:val="20"/>
              </w:rPr>
              <w:t>976.</w:t>
            </w:r>
          </w:p>
        </w:tc>
        <w:tc>
          <w:tcPr>
            <w:tcW w:w="1230" w:type="dxa"/>
            <w:vMerge/>
            <w:tcBorders>
              <w:top w:val="nil"/>
              <w:left w:val="single" w:sz="5" w:space="0" w:color="CFCFCF"/>
              <w:bottom w:val="single" w:sz="5" w:space="0" w:color="CFCFCF"/>
              <w:right w:val="single" w:sz="5" w:space="0" w:color="CFCFCF"/>
            </w:tcBorders>
          </w:tcPr>
          <w:p w14:paraId="161E698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C268A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36CDD9" w14:textId="77777777" w:rsidR="00CD7126" w:rsidRDefault="00000000">
            <w:pPr>
              <w:spacing w:after="20"/>
              <w:ind w:left="20"/>
              <w:jc w:val="both"/>
            </w:pPr>
            <w:r>
              <w:rPr>
                <w:color w:val="000000"/>
                <w:sz w:val="20"/>
              </w:rPr>
              <w:t>Страхование гражданско-правовой ответственности владельцев космических объектов</w:t>
            </w:r>
          </w:p>
        </w:tc>
        <w:tc>
          <w:tcPr>
            <w:tcW w:w="1230" w:type="dxa"/>
            <w:vMerge/>
            <w:tcBorders>
              <w:top w:val="nil"/>
              <w:left w:val="single" w:sz="5" w:space="0" w:color="CFCFCF"/>
              <w:bottom w:val="single" w:sz="5" w:space="0" w:color="CFCFCF"/>
              <w:right w:val="single" w:sz="5" w:space="0" w:color="CFCFCF"/>
            </w:tcBorders>
          </w:tcPr>
          <w:p w14:paraId="1983FA9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73136E3" w14:textId="77777777" w:rsidR="00CD7126" w:rsidRDefault="00CD7126"/>
        </w:tc>
      </w:tr>
      <w:tr w:rsidR="00CD7126" w14:paraId="016C099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ECD086" w14:textId="77777777" w:rsidR="00CD7126" w:rsidRDefault="00000000">
            <w:pPr>
              <w:spacing w:after="20"/>
              <w:ind w:left="20"/>
              <w:jc w:val="both"/>
            </w:pPr>
            <w:r>
              <w:rPr>
                <w:color w:val="000000"/>
                <w:sz w:val="20"/>
              </w:rPr>
              <w:t>977.</w:t>
            </w:r>
          </w:p>
        </w:tc>
        <w:tc>
          <w:tcPr>
            <w:tcW w:w="1230" w:type="dxa"/>
            <w:vMerge/>
            <w:tcBorders>
              <w:top w:val="nil"/>
              <w:left w:val="single" w:sz="5" w:space="0" w:color="CFCFCF"/>
              <w:bottom w:val="single" w:sz="5" w:space="0" w:color="CFCFCF"/>
              <w:right w:val="single" w:sz="5" w:space="0" w:color="CFCFCF"/>
            </w:tcBorders>
          </w:tcPr>
          <w:p w14:paraId="7D087FF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21238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5CF04B" w14:textId="77777777" w:rsidR="00CD7126" w:rsidRDefault="00000000">
            <w:pPr>
              <w:spacing w:after="20"/>
              <w:ind w:left="20"/>
              <w:jc w:val="both"/>
            </w:pPr>
            <w:r>
              <w:rPr>
                <w:color w:val="000000"/>
                <w:sz w:val="20"/>
              </w:rPr>
              <w:t>Страхование профессиональной ответственности</w:t>
            </w:r>
          </w:p>
        </w:tc>
        <w:tc>
          <w:tcPr>
            <w:tcW w:w="1230" w:type="dxa"/>
            <w:vMerge/>
            <w:tcBorders>
              <w:top w:val="nil"/>
              <w:left w:val="single" w:sz="5" w:space="0" w:color="CFCFCF"/>
              <w:bottom w:val="single" w:sz="5" w:space="0" w:color="CFCFCF"/>
              <w:right w:val="single" w:sz="5" w:space="0" w:color="CFCFCF"/>
            </w:tcBorders>
          </w:tcPr>
          <w:p w14:paraId="2C7B6FE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681822F" w14:textId="77777777" w:rsidR="00CD7126" w:rsidRDefault="00CD7126"/>
        </w:tc>
      </w:tr>
      <w:tr w:rsidR="00CD7126" w14:paraId="2D568C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B78D8A" w14:textId="77777777" w:rsidR="00CD7126" w:rsidRDefault="00000000">
            <w:pPr>
              <w:spacing w:after="20"/>
              <w:ind w:left="20"/>
              <w:jc w:val="both"/>
            </w:pPr>
            <w:r>
              <w:rPr>
                <w:color w:val="000000"/>
                <w:sz w:val="20"/>
              </w:rPr>
              <w:t>978.</w:t>
            </w:r>
          </w:p>
        </w:tc>
        <w:tc>
          <w:tcPr>
            <w:tcW w:w="1230" w:type="dxa"/>
            <w:vMerge/>
            <w:tcBorders>
              <w:top w:val="nil"/>
              <w:left w:val="single" w:sz="5" w:space="0" w:color="CFCFCF"/>
              <w:bottom w:val="single" w:sz="5" w:space="0" w:color="CFCFCF"/>
              <w:right w:val="single" w:sz="5" w:space="0" w:color="CFCFCF"/>
            </w:tcBorders>
          </w:tcPr>
          <w:p w14:paraId="24BDB1C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5967E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F329B9" w14:textId="77777777" w:rsidR="00CD7126" w:rsidRDefault="00000000">
            <w:pPr>
              <w:spacing w:after="20"/>
              <w:ind w:left="20"/>
              <w:jc w:val="both"/>
            </w:pPr>
            <w:r>
              <w:rPr>
                <w:color w:val="000000"/>
                <w:sz w:val="20"/>
              </w:rPr>
              <w:t>Для получения лицензии по дополнительным классам страхования</w:t>
            </w:r>
          </w:p>
        </w:tc>
        <w:tc>
          <w:tcPr>
            <w:tcW w:w="1230" w:type="dxa"/>
            <w:vMerge/>
            <w:tcBorders>
              <w:top w:val="nil"/>
              <w:left w:val="single" w:sz="5" w:space="0" w:color="CFCFCF"/>
              <w:bottom w:val="single" w:sz="5" w:space="0" w:color="CFCFCF"/>
              <w:right w:val="single" w:sz="5" w:space="0" w:color="CFCFCF"/>
            </w:tcBorders>
          </w:tcPr>
          <w:p w14:paraId="07946D8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43A5833" w14:textId="77777777" w:rsidR="00CD7126" w:rsidRDefault="00CD7126"/>
        </w:tc>
      </w:tr>
      <w:tr w:rsidR="00CD7126" w14:paraId="3C7191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5EEF62" w14:textId="77777777" w:rsidR="00CD7126" w:rsidRDefault="00000000">
            <w:pPr>
              <w:spacing w:after="20"/>
              <w:ind w:left="20"/>
              <w:jc w:val="both"/>
            </w:pPr>
            <w:r>
              <w:rPr>
                <w:color w:val="000000"/>
                <w:sz w:val="20"/>
              </w:rPr>
              <w:t>979.</w:t>
            </w:r>
          </w:p>
        </w:tc>
        <w:tc>
          <w:tcPr>
            <w:tcW w:w="1230" w:type="dxa"/>
            <w:vMerge/>
            <w:tcBorders>
              <w:top w:val="nil"/>
              <w:left w:val="single" w:sz="5" w:space="0" w:color="CFCFCF"/>
              <w:bottom w:val="single" w:sz="5" w:space="0" w:color="CFCFCF"/>
              <w:right w:val="single" w:sz="5" w:space="0" w:color="CFCFCF"/>
            </w:tcBorders>
          </w:tcPr>
          <w:p w14:paraId="111261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92364C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E13B1" w14:textId="77777777" w:rsidR="00CD7126" w:rsidRDefault="00000000">
            <w:pPr>
              <w:spacing w:after="20"/>
              <w:ind w:left="20"/>
              <w:jc w:val="both"/>
            </w:pPr>
            <w:r>
              <w:rPr>
                <w:color w:val="000000"/>
                <w:sz w:val="20"/>
              </w:rPr>
              <w:t>Для получения лицензии на осуществление деятельности по перестрахованию в отрасли "общее страхование"</w:t>
            </w:r>
          </w:p>
        </w:tc>
        <w:tc>
          <w:tcPr>
            <w:tcW w:w="1230" w:type="dxa"/>
            <w:vMerge/>
            <w:tcBorders>
              <w:top w:val="nil"/>
              <w:left w:val="single" w:sz="5" w:space="0" w:color="CFCFCF"/>
              <w:bottom w:val="single" w:sz="5" w:space="0" w:color="CFCFCF"/>
              <w:right w:val="single" w:sz="5" w:space="0" w:color="CFCFCF"/>
            </w:tcBorders>
          </w:tcPr>
          <w:p w14:paraId="3BA6284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63B708" w14:textId="77777777" w:rsidR="00CD7126" w:rsidRDefault="00CD7126"/>
        </w:tc>
      </w:tr>
      <w:tr w:rsidR="00CD7126" w14:paraId="3B701D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BABD6" w14:textId="77777777" w:rsidR="00CD7126" w:rsidRDefault="00000000">
            <w:pPr>
              <w:spacing w:after="20"/>
              <w:ind w:left="20"/>
              <w:jc w:val="both"/>
            </w:pPr>
            <w:r>
              <w:rPr>
                <w:color w:val="000000"/>
                <w:sz w:val="20"/>
              </w:rPr>
              <w:t>980.</w:t>
            </w:r>
          </w:p>
        </w:tc>
        <w:tc>
          <w:tcPr>
            <w:tcW w:w="1230" w:type="dxa"/>
            <w:vMerge/>
            <w:tcBorders>
              <w:top w:val="nil"/>
              <w:left w:val="single" w:sz="5" w:space="0" w:color="CFCFCF"/>
              <w:bottom w:val="single" w:sz="5" w:space="0" w:color="CFCFCF"/>
              <w:right w:val="single" w:sz="5" w:space="0" w:color="CFCFCF"/>
            </w:tcBorders>
          </w:tcPr>
          <w:p w14:paraId="655C22E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B4FDC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84B54" w14:textId="77777777" w:rsidR="00CD7126" w:rsidRDefault="00000000">
            <w:pPr>
              <w:spacing w:after="20"/>
              <w:ind w:left="20"/>
              <w:jc w:val="both"/>
            </w:pPr>
            <w:r>
              <w:rPr>
                <w:color w:val="000000"/>
                <w:sz w:val="20"/>
              </w:rPr>
              <w:t>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1DEEAA6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80C5044" w14:textId="77777777" w:rsidR="00CD7126" w:rsidRDefault="00CD7126"/>
        </w:tc>
      </w:tr>
      <w:tr w:rsidR="00CD7126" w14:paraId="038CAEA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A12FE" w14:textId="77777777" w:rsidR="00CD7126" w:rsidRDefault="00000000">
            <w:pPr>
              <w:spacing w:after="20"/>
              <w:ind w:left="20"/>
              <w:jc w:val="both"/>
            </w:pPr>
            <w:r>
              <w:rPr>
                <w:color w:val="000000"/>
                <w:sz w:val="20"/>
              </w:rPr>
              <w:t>981.</w:t>
            </w:r>
          </w:p>
        </w:tc>
        <w:tc>
          <w:tcPr>
            <w:tcW w:w="1230" w:type="dxa"/>
            <w:vMerge/>
            <w:tcBorders>
              <w:top w:val="nil"/>
              <w:left w:val="single" w:sz="5" w:space="0" w:color="CFCFCF"/>
              <w:bottom w:val="single" w:sz="5" w:space="0" w:color="CFCFCF"/>
              <w:right w:val="single" w:sz="5" w:space="0" w:color="CFCFCF"/>
            </w:tcBorders>
          </w:tcPr>
          <w:p w14:paraId="04278EA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97E06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98DF0" w14:textId="77777777" w:rsidR="00CD7126" w:rsidRDefault="00000000">
            <w:pPr>
              <w:spacing w:after="20"/>
              <w:ind w:left="20"/>
              <w:jc w:val="both"/>
            </w:pPr>
            <w:r>
              <w:rPr>
                <w:color w:val="000000"/>
                <w:sz w:val="20"/>
              </w:rPr>
              <w:t>Для получения дубликата</w:t>
            </w:r>
          </w:p>
        </w:tc>
        <w:tc>
          <w:tcPr>
            <w:tcW w:w="1230" w:type="dxa"/>
            <w:vMerge/>
            <w:tcBorders>
              <w:top w:val="nil"/>
              <w:left w:val="single" w:sz="5" w:space="0" w:color="CFCFCF"/>
              <w:bottom w:val="single" w:sz="5" w:space="0" w:color="CFCFCF"/>
              <w:right w:val="single" w:sz="5" w:space="0" w:color="CFCFCF"/>
            </w:tcBorders>
          </w:tcPr>
          <w:p w14:paraId="5D17100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8CE75DE" w14:textId="77777777" w:rsidR="00CD7126" w:rsidRDefault="00CD7126"/>
        </w:tc>
      </w:tr>
      <w:tr w:rsidR="00CD7126" w14:paraId="078F48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3F5F5" w14:textId="77777777" w:rsidR="00CD7126" w:rsidRDefault="00000000">
            <w:pPr>
              <w:spacing w:after="20"/>
              <w:ind w:left="20"/>
              <w:jc w:val="both"/>
            </w:pPr>
            <w:r>
              <w:rPr>
                <w:color w:val="000000"/>
                <w:sz w:val="20"/>
              </w:rPr>
              <w:t>982.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F9CEE" w14:textId="77777777" w:rsidR="00CD7126" w:rsidRDefault="00000000">
            <w:pPr>
              <w:spacing w:after="20"/>
              <w:ind w:left="20"/>
              <w:jc w:val="both"/>
            </w:pPr>
            <w:r>
              <w:rPr>
                <w:color w:val="000000"/>
                <w:sz w:val="20"/>
              </w:rPr>
              <w:t>01703004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44A00" w14:textId="77777777" w:rsidR="00CD7126" w:rsidRDefault="00000000">
            <w:pPr>
              <w:spacing w:after="20"/>
              <w:ind w:left="20"/>
              <w:jc w:val="both"/>
            </w:pPr>
            <w:r>
              <w:rPr>
                <w:color w:val="000000"/>
                <w:sz w:val="20"/>
              </w:rPr>
              <w:t>Выдача лицензии на виды обязательного страхования, установленные законами Республики Казахстан и являющиеся отдельными классами страхования, или право осуществления исламской страховой деятельности по видам обязательного страхования, установленным законами Республики Казахстан и являющимся отдельными классами страхования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7BF49" w14:textId="77777777" w:rsidR="00CD7126" w:rsidRDefault="00000000">
            <w:pPr>
              <w:spacing w:after="20"/>
              <w:ind w:left="20"/>
              <w:jc w:val="both"/>
            </w:pPr>
            <w:r>
              <w:rPr>
                <w:color w:val="000000"/>
                <w:sz w:val="20"/>
              </w:rPr>
              <w:t>Обязательное страхование гражданско-правовой ответственности владельцев транспортных средств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232D4"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4CAA7"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26E3B2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EDD34" w14:textId="77777777" w:rsidR="00CD7126" w:rsidRDefault="00000000">
            <w:pPr>
              <w:spacing w:after="20"/>
              <w:ind w:left="20"/>
              <w:jc w:val="both"/>
            </w:pPr>
            <w:r>
              <w:rPr>
                <w:color w:val="000000"/>
                <w:sz w:val="20"/>
              </w:rPr>
              <w:t>983.</w:t>
            </w:r>
          </w:p>
        </w:tc>
        <w:tc>
          <w:tcPr>
            <w:tcW w:w="1230" w:type="dxa"/>
            <w:vMerge/>
            <w:tcBorders>
              <w:top w:val="nil"/>
              <w:left w:val="single" w:sz="5" w:space="0" w:color="CFCFCF"/>
              <w:bottom w:val="single" w:sz="5" w:space="0" w:color="CFCFCF"/>
              <w:right w:val="single" w:sz="5" w:space="0" w:color="CFCFCF"/>
            </w:tcBorders>
          </w:tcPr>
          <w:p w14:paraId="0108C4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70975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6B0182" w14:textId="77777777" w:rsidR="00CD7126" w:rsidRDefault="00000000">
            <w:pPr>
              <w:spacing w:after="20"/>
              <w:ind w:left="20"/>
              <w:jc w:val="both"/>
            </w:pPr>
            <w:r>
              <w:rPr>
                <w:color w:val="000000"/>
                <w:sz w:val="20"/>
              </w:rPr>
              <w:t>Обязательное страхование гражданско-правовой ответственности перевозчика перед пассажирами</w:t>
            </w:r>
          </w:p>
        </w:tc>
        <w:tc>
          <w:tcPr>
            <w:tcW w:w="1230" w:type="dxa"/>
            <w:vMerge/>
            <w:tcBorders>
              <w:top w:val="nil"/>
              <w:left w:val="single" w:sz="5" w:space="0" w:color="CFCFCF"/>
              <w:bottom w:val="single" w:sz="5" w:space="0" w:color="CFCFCF"/>
              <w:right w:val="single" w:sz="5" w:space="0" w:color="CFCFCF"/>
            </w:tcBorders>
          </w:tcPr>
          <w:p w14:paraId="7E25A4C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5303EBE" w14:textId="77777777" w:rsidR="00CD7126" w:rsidRDefault="00CD7126"/>
        </w:tc>
      </w:tr>
      <w:tr w:rsidR="00CD7126" w14:paraId="24D2ABD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4969EB" w14:textId="77777777" w:rsidR="00CD7126" w:rsidRDefault="00000000">
            <w:pPr>
              <w:spacing w:after="20"/>
              <w:ind w:left="20"/>
              <w:jc w:val="both"/>
            </w:pPr>
            <w:r>
              <w:rPr>
                <w:color w:val="000000"/>
                <w:sz w:val="20"/>
              </w:rPr>
              <w:t>984.</w:t>
            </w:r>
          </w:p>
        </w:tc>
        <w:tc>
          <w:tcPr>
            <w:tcW w:w="1230" w:type="dxa"/>
            <w:vMerge/>
            <w:tcBorders>
              <w:top w:val="nil"/>
              <w:left w:val="single" w:sz="5" w:space="0" w:color="CFCFCF"/>
              <w:bottom w:val="single" w:sz="5" w:space="0" w:color="CFCFCF"/>
              <w:right w:val="single" w:sz="5" w:space="0" w:color="CFCFCF"/>
            </w:tcBorders>
          </w:tcPr>
          <w:p w14:paraId="0371072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2C58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4C37F0" w14:textId="77777777" w:rsidR="00CD7126" w:rsidRDefault="00000000">
            <w:pPr>
              <w:spacing w:after="20"/>
              <w:ind w:left="20"/>
              <w:jc w:val="both"/>
            </w:pPr>
            <w:r>
              <w:rPr>
                <w:color w:val="000000"/>
                <w:sz w:val="20"/>
              </w:rPr>
              <w:t>Обязательное страхование гражданско-правовой ответственности частных нотариусов</w:t>
            </w:r>
          </w:p>
        </w:tc>
        <w:tc>
          <w:tcPr>
            <w:tcW w:w="1230" w:type="dxa"/>
            <w:vMerge/>
            <w:tcBorders>
              <w:top w:val="nil"/>
              <w:left w:val="single" w:sz="5" w:space="0" w:color="CFCFCF"/>
              <w:bottom w:val="single" w:sz="5" w:space="0" w:color="CFCFCF"/>
              <w:right w:val="single" w:sz="5" w:space="0" w:color="CFCFCF"/>
            </w:tcBorders>
          </w:tcPr>
          <w:p w14:paraId="790ABB5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BC0F70E" w14:textId="77777777" w:rsidR="00CD7126" w:rsidRDefault="00CD7126"/>
        </w:tc>
      </w:tr>
      <w:tr w:rsidR="00CD7126" w14:paraId="18ADAB0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16B264" w14:textId="77777777" w:rsidR="00CD7126" w:rsidRDefault="00000000">
            <w:pPr>
              <w:spacing w:after="20"/>
              <w:ind w:left="20"/>
              <w:jc w:val="both"/>
            </w:pPr>
            <w:r>
              <w:rPr>
                <w:color w:val="000000"/>
                <w:sz w:val="20"/>
              </w:rPr>
              <w:t>985.</w:t>
            </w:r>
          </w:p>
        </w:tc>
        <w:tc>
          <w:tcPr>
            <w:tcW w:w="1230" w:type="dxa"/>
            <w:vMerge/>
            <w:tcBorders>
              <w:top w:val="nil"/>
              <w:left w:val="single" w:sz="5" w:space="0" w:color="CFCFCF"/>
              <w:bottom w:val="single" w:sz="5" w:space="0" w:color="CFCFCF"/>
              <w:right w:val="single" w:sz="5" w:space="0" w:color="CFCFCF"/>
            </w:tcBorders>
          </w:tcPr>
          <w:p w14:paraId="1EC6800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2A038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719DB" w14:textId="77777777" w:rsidR="00CD7126" w:rsidRDefault="00000000">
            <w:pPr>
              <w:spacing w:after="20"/>
              <w:ind w:left="20"/>
              <w:jc w:val="both"/>
            </w:pPr>
            <w:r>
              <w:rPr>
                <w:color w:val="000000"/>
                <w:sz w:val="20"/>
              </w:rPr>
              <w:t>Обязательное страхование гражданско-правовой ответственности аудиторских организаций</w:t>
            </w:r>
          </w:p>
        </w:tc>
        <w:tc>
          <w:tcPr>
            <w:tcW w:w="1230" w:type="dxa"/>
            <w:vMerge/>
            <w:tcBorders>
              <w:top w:val="nil"/>
              <w:left w:val="single" w:sz="5" w:space="0" w:color="CFCFCF"/>
              <w:bottom w:val="single" w:sz="5" w:space="0" w:color="CFCFCF"/>
              <w:right w:val="single" w:sz="5" w:space="0" w:color="CFCFCF"/>
            </w:tcBorders>
          </w:tcPr>
          <w:p w14:paraId="2507B40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3929011" w14:textId="77777777" w:rsidR="00CD7126" w:rsidRDefault="00CD7126"/>
        </w:tc>
      </w:tr>
      <w:tr w:rsidR="00CD7126" w14:paraId="075DEBF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85FC22" w14:textId="77777777" w:rsidR="00CD7126" w:rsidRDefault="00000000">
            <w:pPr>
              <w:spacing w:after="20"/>
              <w:ind w:left="20"/>
              <w:jc w:val="both"/>
            </w:pPr>
            <w:r>
              <w:rPr>
                <w:color w:val="000000"/>
                <w:sz w:val="20"/>
              </w:rPr>
              <w:t>986.</w:t>
            </w:r>
          </w:p>
        </w:tc>
        <w:tc>
          <w:tcPr>
            <w:tcW w:w="1230" w:type="dxa"/>
            <w:vMerge/>
            <w:tcBorders>
              <w:top w:val="nil"/>
              <w:left w:val="single" w:sz="5" w:space="0" w:color="CFCFCF"/>
              <w:bottom w:val="single" w:sz="5" w:space="0" w:color="CFCFCF"/>
              <w:right w:val="single" w:sz="5" w:space="0" w:color="CFCFCF"/>
            </w:tcBorders>
          </w:tcPr>
          <w:p w14:paraId="04269C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83EDBD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5D8B8" w14:textId="77777777" w:rsidR="00CD7126" w:rsidRDefault="00000000">
            <w:pPr>
              <w:spacing w:after="20"/>
              <w:ind w:left="20"/>
              <w:jc w:val="both"/>
            </w:pPr>
            <w:r>
              <w:rPr>
                <w:color w:val="000000"/>
                <w:sz w:val="20"/>
              </w:rPr>
              <w:t>Обязательное страхование туриста</w:t>
            </w:r>
          </w:p>
        </w:tc>
        <w:tc>
          <w:tcPr>
            <w:tcW w:w="1230" w:type="dxa"/>
            <w:vMerge/>
            <w:tcBorders>
              <w:top w:val="nil"/>
              <w:left w:val="single" w:sz="5" w:space="0" w:color="CFCFCF"/>
              <w:bottom w:val="single" w:sz="5" w:space="0" w:color="CFCFCF"/>
              <w:right w:val="single" w:sz="5" w:space="0" w:color="CFCFCF"/>
            </w:tcBorders>
          </w:tcPr>
          <w:p w14:paraId="6FD7FB7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BD6B801" w14:textId="77777777" w:rsidR="00CD7126" w:rsidRDefault="00CD7126"/>
        </w:tc>
      </w:tr>
      <w:tr w:rsidR="00CD7126" w14:paraId="408549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2F26C" w14:textId="77777777" w:rsidR="00CD7126" w:rsidRDefault="00000000">
            <w:pPr>
              <w:spacing w:after="20"/>
              <w:ind w:left="20"/>
              <w:jc w:val="both"/>
            </w:pPr>
            <w:r>
              <w:rPr>
                <w:color w:val="000000"/>
                <w:sz w:val="20"/>
              </w:rPr>
              <w:t>987.</w:t>
            </w:r>
          </w:p>
        </w:tc>
        <w:tc>
          <w:tcPr>
            <w:tcW w:w="1230" w:type="dxa"/>
            <w:vMerge/>
            <w:tcBorders>
              <w:top w:val="nil"/>
              <w:left w:val="single" w:sz="5" w:space="0" w:color="CFCFCF"/>
              <w:bottom w:val="single" w:sz="5" w:space="0" w:color="CFCFCF"/>
              <w:right w:val="single" w:sz="5" w:space="0" w:color="CFCFCF"/>
            </w:tcBorders>
          </w:tcPr>
          <w:p w14:paraId="728AE4D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579CA2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4CD691" w14:textId="77777777" w:rsidR="00CD7126" w:rsidRDefault="00000000">
            <w:pPr>
              <w:spacing w:after="20"/>
              <w:ind w:left="20"/>
              <w:jc w:val="both"/>
            </w:pPr>
            <w:r>
              <w:rPr>
                <w:color w:val="000000"/>
                <w:sz w:val="20"/>
              </w:rPr>
              <w:t>Обязательное страхование гражданско-правовой ответственности владельцев объектов, деятельность которых связана с опасностью причинения вреда третьим лицам</w:t>
            </w:r>
          </w:p>
        </w:tc>
        <w:tc>
          <w:tcPr>
            <w:tcW w:w="1230" w:type="dxa"/>
            <w:vMerge/>
            <w:tcBorders>
              <w:top w:val="nil"/>
              <w:left w:val="single" w:sz="5" w:space="0" w:color="CFCFCF"/>
              <w:bottom w:val="single" w:sz="5" w:space="0" w:color="CFCFCF"/>
              <w:right w:val="single" w:sz="5" w:space="0" w:color="CFCFCF"/>
            </w:tcBorders>
          </w:tcPr>
          <w:p w14:paraId="6AD04C7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118E19" w14:textId="77777777" w:rsidR="00CD7126" w:rsidRDefault="00CD7126"/>
        </w:tc>
      </w:tr>
      <w:tr w:rsidR="00CD7126" w14:paraId="40E40F4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5F77A0" w14:textId="77777777" w:rsidR="00CD7126" w:rsidRDefault="00000000">
            <w:pPr>
              <w:spacing w:after="20"/>
              <w:ind w:left="20"/>
              <w:jc w:val="both"/>
            </w:pPr>
            <w:r>
              <w:rPr>
                <w:color w:val="000000"/>
                <w:sz w:val="20"/>
              </w:rPr>
              <w:t>988.</w:t>
            </w:r>
          </w:p>
        </w:tc>
        <w:tc>
          <w:tcPr>
            <w:tcW w:w="1230" w:type="dxa"/>
            <w:vMerge/>
            <w:tcBorders>
              <w:top w:val="nil"/>
              <w:left w:val="single" w:sz="5" w:space="0" w:color="CFCFCF"/>
              <w:bottom w:val="single" w:sz="5" w:space="0" w:color="CFCFCF"/>
              <w:right w:val="single" w:sz="5" w:space="0" w:color="CFCFCF"/>
            </w:tcBorders>
          </w:tcPr>
          <w:p w14:paraId="6D7D0D7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17A6DF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DA6226" w14:textId="77777777" w:rsidR="00CD7126" w:rsidRDefault="00000000">
            <w:pPr>
              <w:spacing w:after="20"/>
              <w:ind w:left="20"/>
              <w:jc w:val="both"/>
            </w:pPr>
            <w:r>
              <w:rPr>
                <w:color w:val="000000"/>
                <w:sz w:val="20"/>
              </w:rPr>
              <w:t>Обязательное страхование работника от несчастных случаев при исполнении им трудовых (служебных) обязанностей</w:t>
            </w:r>
          </w:p>
        </w:tc>
        <w:tc>
          <w:tcPr>
            <w:tcW w:w="1230" w:type="dxa"/>
            <w:vMerge/>
            <w:tcBorders>
              <w:top w:val="nil"/>
              <w:left w:val="single" w:sz="5" w:space="0" w:color="CFCFCF"/>
              <w:bottom w:val="single" w:sz="5" w:space="0" w:color="CFCFCF"/>
              <w:right w:val="single" w:sz="5" w:space="0" w:color="CFCFCF"/>
            </w:tcBorders>
          </w:tcPr>
          <w:p w14:paraId="54F3FA2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ED1C7A0" w14:textId="77777777" w:rsidR="00CD7126" w:rsidRDefault="00CD7126"/>
        </w:tc>
      </w:tr>
      <w:tr w:rsidR="00CD7126" w14:paraId="54EBA39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BF66F" w14:textId="77777777" w:rsidR="00CD7126" w:rsidRDefault="00000000">
            <w:pPr>
              <w:spacing w:after="20"/>
              <w:ind w:left="20"/>
              <w:jc w:val="both"/>
            </w:pPr>
            <w:r>
              <w:rPr>
                <w:color w:val="000000"/>
                <w:sz w:val="20"/>
              </w:rPr>
              <w:t>989.</w:t>
            </w:r>
          </w:p>
        </w:tc>
        <w:tc>
          <w:tcPr>
            <w:tcW w:w="1230" w:type="dxa"/>
            <w:vMerge/>
            <w:tcBorders>
              <w:top w:val="nil"/>
              <w:left w:val="single" w:sz="5" w:space="0" w:color="CFCFCF"/>
              <w:bottom w:val="single" w:sz="5" w:space="0" w:color="CFCFCF"/>
              <w:right w:val="single" w:sz="5" w:space="0" w:color="CFCFCF"/>
            </w:tcBorders>
          </w:tcPr>
          <w:p w14:paraId="1999C4A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B1A540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17233A" w14:textId="77777777" w:rsidR="00CD7126" w:rsidRDefault="00000000">
            <w:pPr>
              <w:spacing w:after="20"/>
              <w:ind w:left="20"/>
              <w:jc w:val="both"/>
            </w:pPr>
            <w:r>
              <w:rPr>
                <w:color w:val="000000"/>
                <w:sz w:val="20"/>
              </w:rPr>
              <w:t>Обязательное экологическое страхование</w:t>
            </w:r>
          </w:p>
        </w:tc>
        <w:tc>
          <w:tcPr>
            <w:tcW w:w="1230" w:type="dxa"/>
            <w:vMerge/>
            <w:tcBorders>
              <w:top w:val="nil"/>
              <w:left w:val="single" w:sz="5" w:space="0" w:color="CFCFCF"/>
              <w:bottom w:val="single" w:sz="5" w:space="0" w:color="CFCFCF"/>
              <w:right w:val="single" w:sz="5" w:space="0" w:color="CFCFCF"/>
            </w:tcBorders>
          </w:tcPr>
          <w:p w14:paraId="1EAF643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A4DE29" w14:textId="77777777" w:rsidR="00CD7126" w:rsidRDefault="00CD7126"/>
        </w:tc>
      </w:tr>
      <w:tr w:rsidR="00CD7126" w14:paraId="0700F5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F073E8" w14:textId="77777777" w:rsidR="00CD7126" w:rsidRDefault="00000000">
            <w:pPr>
              <w:spacing w:after="20"/>
              <w:ind w:left="20"/>
              <w:jc w:val="both"/>
            </w:pPr>
            <w:r>
              <w:rPr>
                <w:color w:val="000000"/>
                <w:sz w:val="20"/>
              </w:rPr>
              <w:t>990.</w:t>
            </w:r>
          </w:p>
        </w:tc>
        <w:tc>
          <w:tcPr>
            <w:tcW w:w="1230" w:type="dxa"/>
            <w:vMerge/>
            <w:tcBorders>
              <w:top w:val="nil"/>
              <w:left w:val="single" w:sz="5" w:space="0" w:color="CFCFCF"/>
              <w:bottom w:val="single" w:sz="5" w:space="0" w:color="CFCFCF"/>
              <w:right w:val="single" w:sz="5" w:space="0" w:color="CFCFCF"/>
            </w:tcBorders>
          </w:tcPr>
          <w:p w14:paraId="199B7C2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F5A06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169163" w14:textId="77777777" w:rsidR="00CD7126" w:rsidRDefault="00000000">
            <w:pPr>
              <w:spacing w:after="20"/>
              <w:ind w:left="20"/>
              <w:jc w:val="both"/>
            </w:pPr>
            <w:r>
              <w:rPr>
                <w:color w:val="000000"/>
                <w:sz w:val="20"/>
              </w:rPr>
              <w:t>Для получения лицензии на осуществление страховой (перестраховочной) деятельности вновь созданной страховой (перестраховочной) организации, открытого филиала страховой (перестраховочной) организации-нерезидента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5AD46F6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2C1FC83" w14:textId="77777777" w:rsidR="00CD7126" w:rsidRDefault="00CD7126"/>
        </w:tc>
      </w:tr>
      <w:tr w:rsidR="00CD7126" w14:paraId="5B248B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217CD" w14:textId="77777777" w:rsidR="00CD7126" w:rsidRDefault="00000000">
            <w:pPr>
              <w:spacing w:after="20"/>
              <w:ind w:left="20"/>
              <w:jc w:val="both"/>
            </w:pPr>
            <w:r>
              <w:rPr>
                <w:color w:val="000000"/>
                <w:sz w:val="20"/>
              </w:rPr>
              <w:t>991.</w:t>
            </w:r>
          </w:p>
        </w:tc>
        <w:tc>
          <w:tcPr>
            <w:tcW w:w="1230" w:type="dxa"/>
            <w:vMerge/>
            <w:tcBorders>
              <w:top w:val="nil"/>
              <w:left w:val="single" w:sz="5" w:space="0" w:color="CFCFCF"/>
              <w:bottom w:val="single" w:sz="5" w:space="0" w:color="CFCFCF"/>
              <w:right w:val="single" w:sz="5" w:space="0" w:color="CFCFCF"/>
            </w:tcBorders>
          </w:tcPr>
          <w:p w14:paraId="78E7E89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D2CFE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7DE1A5" w14:textId="77777777" w:rsidR="00CD7126" w:rsidRDefault="00000000">
            <w:pPr>
              <w:spacing w:after="20"/>
              <w:ind w:left="20"/>
              <w:jc w:val="both"/>
            </w:pPr>
            <w:r>
              <w:rPr>
                <w:color w:val="000000"/>
                <w:sz w:val="20"/>
              </w:rPr>
              <w:t>Для получения лицензии по дополнительным классам обязательного страхования</w:t>
            </w:r>
          </w:p>
        </w:tc>
        <w:tc>
          <w:tcPr>
            <w:tcW w:w="1230" w:type="dxa"/>
            <w:vMerge/>
            <w:tcBorders>
              <w:top w:val="nil"/>
              <w:left w:val="single" w:sz="5" w:space="0" w:color="CFCFCF"/>
              <w:bottom w:val="single" w:sz="5" w:space="0" w:color="CFCFCF"/>
              <w:right w:val="single" w:sz="5" w:space="0" w:color="CFCFCF"/>
            </w:tcBorders>
          </w:tcPr>
          <w:p w14:paraId="6D46815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4DC869A" w14:textId="77777777" w:rsidR="00CD7126" w:rsidRDefault="00CD7126"/>
        </w:tc>
      </w:tr>
      <w:tr w:rsidR="00CD7126" w14:paraId="07CCAD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F55CAA" w14:textId="77777777" w:rsidR="00CD7126" w:rsidRDefault="00000000">
            <w:pPr>
              <w:spacing w:after="20"/>
              <w:ind w:left="20"/>
              <w:jc w:val="both"/>
            </w:pPr>
            <w:r>
              <w:rPr>
                <w:color w:val="000000"/>
                <w:sz w:val="20"/>
              </w:rPr>
              <w:t>992.</w:t>
            </w:r>
          </w:p>
        </w:tc>
        <w:tc>
          <w:tcPr>
            <w:tcW w:w="1230" w:type="dxa"/>
            <w:vMerge/>
            <w:tcBorders>
              <w:top w:val="nil"/>
              <w:left w:val="single" w:sz="5" w:space="0" w:color="CFCFCF"/>
              <w:bottom w:val="single" w:sz="5" w:space="0" w:color="CFCFCF"/>
              <w:right w:val="single" w:sz="5" w:space="0" w:color="CFCFCF"/>
            </w:tcBorders>
          </w:tcPr>
          <w:p w14:paraId="16F09B2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7E21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C8EA24" w14:textId="77777777" w:rsidR="00CD7126" w:rsidRDefault="00000000">
            <w:pPr>
              <w:spacing w:after="20"/>
              <w:ind w:left="20"/>
              <w:jc w:val="both"/>
            </w:pPr>
            <w:r>
              <w:rPr>
                <w:color w:val="000000"/>
                <w:sz w:val="20"/>
              </w:rPr>
              <w:t>Для получения лицензии на осуществление деятельности по перестрахованию по видам обязательного страхования</w:t>
            </w:r>
          </w:p>
        </w:tc>
        <w:tc>
          <w:tcPr>
            <w:tcW w:w="1230" w:type="dxa"/>
            <w:vMerge/>
            <w:tcBorders>
              <w:top w:val="nil"/>
              <w:left w:val="single" w:sz="5" w:space="0" w:color="CFCFCF"/>
              <w:bottom w:val="single" w:sz="5" w:space="0" w:color="CFCFCF"/>
              <w:right w:val="single" w:sz="5" w:space="0" w:color="CFCFCF"/>
            </w:tcBorders>
          </w:tcPr>
          <w:p w14:paraId="32CB3F0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3E6C47" w14:textId="77777777" w:rsidR="00CD7126" w:rsidRDefault="00CD7126"/>
        </w:tc>
      </w:tr>
      <w:tr w:rsidR="00CD7126" w14:paraId="76CA978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1A431F" w14:textId="77777777" w:rsidR="00CD7126" w:rsidRDefault="00000000">
            <w:pPr>
              <w:spacing w:after="20"/>
              <w:ind w:left="20"/>
              <w:jc w:val="both"/>
            </w:pPr>
            <w:r>
              <w:rPr>
                <w:color w:val="000000"/>
                <w:sz w:val="20"/>
              </w:rPr>
              <w:t>993.</w:t>
            </w:r>
          </w:p>
        </w:tc>
        <w:tc>
          <w:tcPr>
            <w:tcW w:w="1230" w:type="dxa"/>
            <w:vMerge/>
            <w:tcBorders>
              <w:top w:val="nil"/>
              <w:left w:val="single" w:sz="5" w:space="0" w:color="CFCFCF"/>
              <w:bottom w:val="single" w:sz="5" w:space="0" w:color="CFCFCF"/>
              <w:right w:val="single" w:sz="5" w:space="0" w:color="CFCFCF"/>
            </w:tcBorders>
          </w:tcPr>
          <w:p w14:paraId="548DD35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F119E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B8B55" w14:textId="77777777" w:rsidR="00CD7126" w:rsidRDefault="00000000">
            <w:pPr>
              <w:spacing w:after="20"/>
              <w:ind w:left="20"/>
              <w:jc w:val="both"/>
            </w:pPr>
            <w:r>
              <w:rPr>
                <w:color w:val="000000"/>
                <w:sz w:val="20"/>
              </w:rPr>
              <w:t>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019D229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4456F47" w14:textId="77777777" w:rsidR="00CD7126" w:rsidRDefault="00CD7126"/>
        </w:tc>
      </w:tr>
      <w:tr w:rsidR="00CD7126" w14:paraId="3F72DB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245691" w14:textId="77777777" w:rsidR="00CD7126" w:rsidRDefault="00000000">
            <w:pPr>
              <w:spacing w:after="20"/>
              <w:ind w:left="20"/>
              <w:jc w:val="both"/>
            </w:pPr>
            <w:r>
              <w:rPr>
                <w:color w:val="000000"/>
                <w:sz w:val="20"/>
              </w:rPr>
              <w:t>994.</w:t>
            </w:r>
          </w:p>
        </w:tc>
        <w:tc>
          <w:tcPr>
            <w:tcW w:w="1230" w:type="dxa"/>
            <w:vMerge/>
            <w:tcBorders>
              <w:top w:val="nil"/>
              <w:left w:val="single" w:sz="5" w:space="0" w:color="CFCFCF"/>
              <w:bottom w:val="single" w:sz="5" w:space="0" w:color="CFCFCF"/>
              <w:right w:val="single" w:sz="5" w:space="0" w:color="CFCFCF"/>
            </w:tcBorders>
          </w:tcPr>
          <w:p w14:paraId="6E19D39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FD621D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DC14FD" w14:textId="77777777" w:rsidR="00CD7126" w:rsidRDefault="00000000">
            <w:pPr>
              <w:spacing w:after="20"/>
              <w:ind w:left="20"/>
              <w:jc w:val="both"/>
            </w:pPr>
            <w:r>
              <w:rPr>
                <w:color w:val="000000"/>
                <w:sz w:val="20"/>
              </w:rPr>
              <w:t>Для получения дубликата</w:t>
            </w:r>
          </w:p>
        </w:tc>
        <w:tc>
          <w:tcPr>
            <w:tcW w:w="1230" w:type="dxa"/>
            <w:vMerge/>
            <w:tcBorders>
              <w:top w:val="nil"/>
              <w:left w:val="single" w:sz="5" w:space="0" w:color="CFCFCF"/>
              <w:bottom w:val="single" w:sz="5" w:space="0" w:color="CFCFCF"/>
              <w:right w:val="single" w:sz="5" w:space="0" w:color="CFCFCF"/>
            </w:tcBorders>
          </w:tcPr>
          <w:p w14:paraId="0A1DDB1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6AEF80" w14:textId="77777777" w:rsidR="00CD7126" w:rsidRDefault="00CD7126"/>
        </w:tc>
      </w:tr>
      <w:tr w:rsidR="00CD7126" w14:paraId="5CEA121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66A981" w14:textId="77777777" w:rsidR="00CD7126" w:rsidRDefault="00000000">
            <w:pPr>
              <w:spacing w:after="20"/>
              <w:ind w:left="20"/>
              <w:jc w:val="both"/>
            </w:pPr>
            <w:r>
              <w:rPr>
                <w:color w:val="000000"/>
                <w:sz w:val="20"/>
              </w:rPr>
              <w:t>995.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17A86" w14:textId="77777777" w:rsidR="00CD7126" w:rsidRDefault="00000000">
            <w:pPr>
              <w:spacing w:after="20"/>
              <w:ind w:left="20"/>
              <w:jc w:val="both"/>
            </w:pPr>
            <w:r>
              <w:rPr>
                <w:color w:val="000000"/>
                <w:sz w:val="20"/>
              </w:rPr>
              <w:t>01703005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465D84" w14:textId="77777777" w:rsidR="00CD7126" w:rsidRDefault="00000000">
            <w:pPr>
              <w:spacing w:after="20"/>
              <w:ind w:left="20"/>
              <w:jc w:val="both"/>
            </w:pPr>
            <w:r>
              <w:rPr>
                <w:color w:val="000000"/>
                <w:sz w:val="20"/>
              </w:rPr>
              <w:t>Выдача лицензии на деятельность по перестрахованию или право осуществления деятельности по исламскому перестрахованию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7E6DF1" w14:textId="77777777" w:rsidR="00CD7126" w:rsidRDefault="00000000">
            <w:pPr>
              <w:spacing w:after="20"/>
              <w:ind w:left="20"/>
              <w:jc w:val="both"/>
            </w:pPr>
            <w:r>
              <w:rPr>
                <w:color w:val="000000"/>
                <w:sz w:val="20"/>
              </w:rPr>
              <w:t>Для получения лицензии на право осуществления деятельности по перестрахованию</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C79FC"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0A4AB"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381CB3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480EE" w14:textId="77777777" w:rsidR="00CD7126" w:rsidRDefault="00000000">
            <w:pPr>
              <w:spacing w:after="20"/>
              <w:ind w:left="20"/>
              <w:jc w:val="both"/>
            </w:pPr>
            <w:r>
              <w:rPr>
                <w:color w:val="000000"/>
                <w:sz w:val="20"/>
              </w:rPr>
              <w:t>996.</w:t>
            </w:r>
          </w:p>
        </w:tc>
        <w:tc>
          <w:tcPr>
            <w:tcW w:w="1230" w:type="dxa"/>
            <w:vMerge/>
            <w:tcBorders>
              <w:top w:val="nil"/>
              <w:left w:val="single" w:sz="5" w:space="0" w:color="CFCFCF"/>
              <w:bottom w:val="single" w:sz="5" w:space="0" w:color="CFCFCF"/>
              <w:right w:val="single" w:sz="5" w:space="0" w:color="CFCFCF"/>
            </w:tcBorders>
          </w:tcPr>
          <w:p w14:paraId="7F92E10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0CEEC8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55F3E7" w14:textId="77777777" w:rsidR="00CD7126" w:rsidRDefault="00000000">
            <w:pPr>
              <w:spacing w:after="20"/>
              <w:ind w:left="20"/>
              <w:jc w:val="both"/>
            </w:pPr>
            <w:r>
              <w:rPr>
                <w:color w:val="000000"/>
                <w:sz w:val="20"/>
              </w:rPr>
              <w:t>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457AC97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8FF7A8" w14:textId="77777777" w:rsidR="00CD7126" w:rsidRDefault="00CD7126"/>
        </w:tc>
      </w:tr>
      <w:tr w:rsidR="00CD7126" w14:paraId="79EDE1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15263" w14:textId="77777777" w:rsidR="00CD7126" w:rsidRDefault="00000000">
            <w:pPr>
              <w:spacing w:after="20"/>
              <w:ind w:left="20"/>
              <w:jc w:val="both"/>
            </w:pPr>
            <w:r>
              <w:rPr>
                <w:color w:val="000000"/>
                <w:sz w:val="20"/>
              </w:rPr>
              <w:t>997.</w:t>
            </w:r>
          </w:p>
        </w:tc>
        <w:tc>
          <w:tcPr>
            <w:tcW w:w="1230" w:type="dxa"/>
            <w:vMerge/>
            <w:tcBorders>
              <w:top w:val="nil"/>
              <w:left w:val="single" w:sz="5" w:space="0" w:color="CFCFCF"/>
              <w:bottom w:val="single" w:sz="5" w:space="0" w:color="CFCFCF"/>
              <w:right w:val="single" w:sz="5" w:space="0" w:color="CFCFCF"/>
            </w:tcBorders>
          </w:tcPr>
          <w:p w14:paraId="596266D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F10663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2E9F48" w14:textId="77777777" w:rsidR="00CD7126" w:rsidRDefault="00000000">
            <w:pPr>
              <w:spacing w:after="20"/>
              <w:ind w:left="20"/>
              <w:jc w:val="both"/>
            </w:pPr>
            <w:r>
              <w:rPr>
                <w:color w:val="000000"/>
                <w:sz w:val="20"/>
              </w:rPr>
              <w:t>Для получения дубликата</w:t>
            </w:r>
          </w:p>
        </w:tc>
        <w:tc>
          <w:tcPr>
            <w:tcW w:w="1230" w:type="dxa"/>
            <w:vMerge/>
            <w:tcBorders>
              <w:top w:val="nil"/>
              <w:left w:val="single" w:sz="5" w:space="0" w:color="CFCFCF"/>
              <w:bottom w:val="single" w:sz="5" w:space="0" w:color="CFCFCF"/>
              <w:right w:val="single" w:sz="5" w:space="0" w:color="CFCFCF"/>
            </w:tcBorders>
          </w:tcPr>
          <w:p w14:paraId="4EA1495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C86C986" w14:textId="77777777" w:rsidR="00CD7126" w:rsidRDefault="00CD7126"/>
        </w:tc>
      </w:tr>
      <w:tr w:rsidR="00CD7126" w14:paraId="519024D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C6649" w14:textId="77777777" w:rsidR="00CD7126" w:rsidRDefault="00000000">
            <w:pPr>
              <w:spacing w:after="20"/>
              <w:ind w:left="20"/>
              <w:jc w:val="both"/>
            </w:pPr>
            <w:r>
              <w:rPr>
                <w:color w:val="000000"/>
                <w:sz w:val="20"/>
              </w:rPr>
              <w:t>998.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CD7C2" w14:textId="77777777" w:rsidR="00CD7126" w:rsidRDefault="00000000">
            <w:pPr>
              <w:spacing w:after="20"/>
              <w:ind w:left="20"/>
              <w:jc w:val="both"/>
            </w:pPr>
            <w:r>
              <w:rPr>
                <w:color w:val="000000"/>
                <w:sz w:val="20"/>
              </w:rPr>
              <w:t>01703006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E1420" w14:textId="77777777" w:rsidR="00CD7126" w:rsidRDefault="00000000">
            <w:pPr>
              <w:spacing w:after="20"/>
              <w:ind w:left="20"/>
              <w:jc w:val="both"/>
            </w:pPr>
            <w:r>
              <w:rPr>
                <w:color w:val="000000"/>
                <w:sz w:val="20"/>
              </w:rPr>
              <w:t>Выдача лицензии на право осуществления деятельности страхового брокера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709FB" w14:textId="77777777" w:rsidR="00CD7126" w:rsidRDefault="00000000">
            <w:pPr>
              <w:spacing w:after="20"/>
              <w:ind w:left="20"/>
              <w:jc w:val="both"/>
            </w:pPr>
            <w:r>
              <w:rPr>
                <w:color w:val="000000"/>
                <w:sz w:val="20"/>
              </w:rPr>
              <w:t>Для получения лицензии на право осуществления деятельности страхового брокера страховым брокером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36D3D9"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A1ABB" w14:textId="77777777" w:rsidR="00CD7126" w:rsidRDefault="00000000">
            <w:pPr>
              <w:spacing w:after="20"/>
              <w:ind w:left="20"/>
              <w:jc w:val="both"/>
            </w:pPr>
            <w:r>
              <w:rPr>
                <w:color w:val="000000"/>
                <w:sz w:val="20"/>
              </w:rPr>
              <w:t xml:space="preserve">  "Об утверждении Правил и условий выдачи разрешения на создание страховой (перестраховочной) организации, а также требований к содержанию документов, представляемых для получения разрешения на создание страховой (перестраховочной) организации, Правил лицензирования страховой (перестраховочной) деятельности и деятельности страхового брокера, а также требований к содержанию документов, представляемых для получения лицензии" постановление Правления Агентства Республики Казахстан по регулированию и надзору финансового рынка и финансовых организаций от 30 апреля 2007 года № 122. Зарегистрировано в Реестре государственной регистрации нормативных правовых актов № 4731.</w:t>
            </w:r>
          </w:p>
        </w:tc>
      </w:tr>
      <w:tr w:rsidR="00CD7126" w14:paraId="404B728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E13833" w14:textId="77777777" w:rsidR="00CD7126" w:rsidRDefault="00000000">
            <w:pPr>
              <w:spacing w:after="20"/>
              <w:ind w:left="20"/>
              <w:jc w:val="both"/>
            </w:pPr>
            <w:r>
              <w:rPr>
                <w:color w:val="000000"/>
                <w:sz w:val="20"/>
              </w:rPr>
              <w:t>999.</w:t>
            </w:r>
          </w:p>
        </w:tc>
        <w:tc>
          <w:tcPr>
            <w:tcW w:w="1230" w:type="dxa"/>
            <w:vMerge/>
            <w:tcBorders>
              <w:top w:val="nil"/>
              <w:left w:val="single" w:sz="5" w:space="0" w:color="CFCFCF"/>
              <w:bottom w:val="single" w:sz="5" w:space="0" w:color="CFCFCF"/>
              <w:right w:val="single" w:sz="5" w:space="0" w:color="CFCFCF"/>
            </w:tcBorders>
          </w:tcPr>
          <w:p w14:paraId="5835C0F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1378AC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4F5F2" w14:textId="77777777" w:rsidR="00CD7126" w:rsidRDefault="00000000">
            <w:pPr>
              <w:spacing w:after="20"/>
              <w:ind w:left="20"/>
              <w:jc w:val="both"/>
            </w:pPr>
            <w:r>
              <w:rPr>
                <w:color w:val="000000"/>
                <w:sz w:val="20"/>
              </w:rPr>
              <w:t>Для получения лицензии на право осуществления деятельности страхового брокера вновь открытого филиала страхового брокера-нерезидента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06EC417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097880F" w14:textId="77777777" w:rsidR="00CD7126" w:rsidRDefault="00CD7126"/>
        </w:tc>
      </w:tr>
      <w:tr w:rsidR="00CD7126" w14:paraId="28F78C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757F09" w14:textId="77777777" w:rsidR="00CD7126" w:rsidRDefault="00000000">
            <w:pPr>
              <w:spacing w:after="20"/>
              <w:ind w:left="20"/>
              <w:jc w:val="both"/>
            </w:pPr>
            <w:r>
              <w:rPr>
                <w:color w:val="000000"/>
                <w:sz w:val="20"/>
              </w:rPr>
              <w:t>1000.</w:t>
            </w:r>
          </w:p>
        </w:tc>
        <w:tc>
          <w:tcPr>
            <w:tcW w:w="1230" w:type="dxa"/>
            <w:vMerge/>
            <w:tcBorders>
              <w:top w:val="nil"/>
              <w:left w:val="single" w:sz="5" w:space="0" w:color="CFCFCF"/>
              <w:bottom w:val="single" w:sz="5" w:space="0" w:color="CFCFCF"/>
              <w:right w:val="single" w:sz="5" w:space="0" w:color="CFCFCF"/>
            </w:tcBorders>
          </w:tcPr>
          <w:p w14:paraId="1B97358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ECDA1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7E66C" w14:textId="77777777" w:rsidR="00CD7126" w:rsidRDefault="00000000">
            <w:pPr>
              <w:spacing w:after="20"/>
              <w:ind w:left="20"/>
              <w:jc w:val="both"/>
            </w:pPr>
            <w:r>
              <w:rPr>
                <w:color w:val="000000"/>
                <w:sz w:val="20"/>
              </w:rPr>
              <w:t>Для получения лицензии на право осуществления дополнительного вида брокерской деятельности</w:t>
            </w:r>
          </w:p>
        </w:tc>
        <w:tc>
          <w:tcPr>
            <w:tcW w:w="1230" w:type="dxa"/>
            <w:vMerge/>
            <w:tcBorders>
              <w:top w:val="nil"/>
              <w:left w:val="single" w:sz="5" w:space="0" w:color="CFCFCF"/>
              <w:bottom w:val="single" w:sz="5" w:space="0" w:color="CFCFCF"/>
              <w:right w:val="single" w:sz="5" w:space="0" w:color="CFCFCF"/>
            </w:tcBorders>
          </w:tcPr>
          <w:p w14:paraId="49CF81F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B8EA0B" w14:textId="77777777" w:rsidR="00CD7126" w:rsidRDefault="00CD7126"/>
        </w:tc>
      </w:tr>
      <w:tr w:rsidR="00CD7126" w14:paraId="012022E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AADCB" w14:textId="77777777" w:rsidR="00CD7126" w:rsidRDefault="00000000">
            <w:pPr>
              <w:spacing w:after="20"/>
              <w:ind w:left="20"/>
              <w:jc w:val="both"/>
            </w:pPr>
            <w:r>
              <w:rPr>
                <w:color w:val="000000"/>
                <w:sz w:val="20"/>
              </w:rPr>
              <w:t>1001.</w:t>
            </w:r>
          </w:p>
        </w:tc>
        <w:tc>
          <w:tcPr>
            <w:tcW w:w="1230" w:type="dxa"/>
            <w:vMerge/>
            <w:tcBorders>
              <w:top w:val="nil"/>
              <w:left w:val="single" w:sz="5" w:space="0" w:color="CFCFCF"/>
              <w:bottom w:val="single" w:sz="5" w:space="0" w:color="CFCFCF"/>
              <w:right w:val="single" w:sz="5" w:space="0" w:color="CFCFCF"/>
            </w:tcBorders>
          </w:tcPr>
          <w:p w14:paraId="4F4A0C2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6C111F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DB8D8C" w14:textId="77777777" w:rsidR="00CD7126" w:rsidRDefault="00000000">
            <w:pPr>
              <w:spacing w:after="20"/>
              <w:ind w:left="20"/>
              <w:jc w:val="both"/>
            </w:pPr>
            <w:r>
              <w:rPr>
                <w:color w:val="000000"/>
                <w:sz w:val="20"/>
              </w:rPr>
              <w:t>Для переоформления лицензии</w:t>
            </w:r>
          </w:p>
        </w:tc>
        <w:tc>
          <w:tcPr>
            <w:tcW w:w="1230" w:type="dxa"/>
            <w:vMerge/>
            <w:tcBorders>
              <w:top w:val="nil"/>
              <w:left w:val="single" w:sz="5" w:space="0" w:color="CFCFCF"/>
              <w:bottom w:val="single" w:sz="5" w:space="0" w:color="CFCFCF"/>
              <w:right w:val="single" w:sz="5" w:space="0" w:color="CFCFCF"/>
            </w:tcBorders>
          </w:tcPr>
          <w:p w14:paraId="5CD1F2A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D56AC62" w14:textId="77777777" w:rsidR="00CD7126" w:rsidRDefault="00CD7126"/>
        </w:tc>
      </w:tr>
      <w:tr w:rsidR="00CD7126" w14:paraId="55EFACE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73EE6" w14:textId="77777777" w:rsidR="00CD7126" w:rsidRDefault="00000000">
            <w:pPr>
              <w:spacing w:after="20"/>
              <w:ind w:left="20"/>
              <w:jc w:val="both"/>
            </w:pPr>
            <w:r>
              <w:rPr>
                <w:color w:val="000000"/>
                <w:sz w:val="20"/>
              </w:rPr>
              <w:t>1002.</w:t>
            </w:r>
          </w:p>
        </w:tc>
        <w:tc>
          <w:tcPr>
            <w:tcW w:w="1230" w:type="dxa"/>
            <w:vMerge/>
            <w:tcBorders>
              <w:top w:val="nil"/>
              <w:left w:val="single" w:sz="5" w:space="0" w:color="CFCFCF"/>
              <w:bottom w:val="single" w:sz="5" w:space="0" w:color="CFCFCF"/>
              <w:right w:val="single" w:sz="5" w:space="0" w:color="CFCFCF"/>
            </w:tcBorders>
          </w:tcPr>
          <w:p w14:paraId="6A64CEA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57C9F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EBA32F" w14:textId="77777777" w:rsidR="00CD7126" w:rsidRDefault="00000000">
            <w:pPr>
              <w:spacing w:after="20"/>
              <w:ind w:left="20"/>
              <w:jc w:val="both"/>
            </w:pPr>
            <w:r>
              <w:rPr>
                <w:color w:val="000000"/>
                <w:sz w:val="20"/>
              </w:rPr>
              <w:t>Для получения дубликата</w:t>
            </w:r>
          </w:p>
        </w:tc>
        <w:tc>
          <w:tcPr>
            <w:tcW w:w="1230" w:type="dxa"/>
            <w:vMerge/>
            <w:tcBorders>
              <w:top w:val="nil"/>
              <w:left w:val="single" w:sz="5" w:space="0" w:color="CFCFCF"/>
              <w:bottom w:val="single" w:sz="5" w:space="0" w:color="CFCFCF"/>
              <w:right w:val="single" w:sz="5" w:space="0" w:color="CFCFCF"/>
            </w:tcBorders>
          </w:tcPr>
          <w:p w14:paraId="5CDFFA1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78B4C02" w14:textId="77777777" w:rsidR="00CD7126" w:rsidRDefault="00CD7126"/>
        </w:tc>
      </w:tr>
      <w:tr w:rsidR="00CD7126" w14:paraId="28768B6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94BB9" w14:textId="77777777" w:rsidR="00CD7126" w:rsidRDefault="00000000">
            <w:pPr>
              <w:spacing w:after="20"/>
              <w:ind w:left="20"/>
              <w:jc w:val="both"/>
            </w:pPr>
            <w:r>
              <w:rPr>
                <w:color w:val="000000"/>
                <w:sz w:val="20"/>
              </w:rPr>
              <w:t>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6AD352" w14:textId="77777777" w:rsidR="00CD7126" w:rsidRDefault="00000000">
            <w:pPr>
              <w:spacing w:after="20"/>
              <w:ind w:left="20"/>
              <w:jc w:val="both"/>
            </w:pPr>
            <w:r>
              <w:rPr>
                <w:color w:val="000000"/>
                <w:sz w:val="20"/>
              </w:rPr>
              <w:t>01703007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9C5D5" w14:textId="77777777" w:rsidR="00CD7126" w:rsidRDefault="00000000">
            <w:pPr>
              <w:spacing w:after="20"/>
              <w:ind w:left="20"/>
              <w:jc w:val="both"/>
            </w:pPr>
            <w:r>
              <w:rPr>
                <w:color w:val="000000"/>
                <w:sz w:val="20"/>
              </w:rPr>
              <w:t>Выдача разрешения на создание или приобретение дочерней организации страховой (перестраховочной) организацией и (или) страховым холдингом, значительное участие страховой (перестраховочной) организации и (или) страхового холдинга в капитале организаций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75C6F" w14:textId="77777777" w:rsidR="00CD7126" w:rsidRDefault="00000000">
            <w:pPr>
              <w:spacing w:after="20"/>
              <w:ind w:left="20"/>
              <w:jc w:val="both"/>
            </w:pPr>
            <w:r>
              <w:rPr>
                <w:color w:val="000000"/>
                <w:sz w:val="20"/>
              </w:rPr>
              <w:t>Для получения разрешения на создание или приобретение дочерней организации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520948"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3AEBD9" w14:textId="77777777" w:rsidR="00CD7126" w:rsidRDefault="00000000">
            <w:pPr>
              <w:spacing w:after="20"/>
              <w:ind w:left="20"/>
              <w:jc w:val="both"/>
            </w:pPr>
            <w:r>
              <w:rPr>
                <w:color w:val="000000"/>
                <w:sz w:val="20"/>
              </w:rPr>
              <w:t xml:space="preserve"> "Об утверждении Правил выдачи страховой (перестраховочной) организации и (или) страховому холдингу разрешения на создание или приобретение дочерней организации, значительное участие в капитале организаций, отзыва разрешения на создание, приобретение дочерней организации, значительное участие в капитале организаций, а также требований к документам, необходимым для получения разрешения на создание или приобретение дочерней организации, Требований к содержанию заявления на получение страховой (перестраховочной) организацией и (или) страховым холдингом разрешения на значительное участие в капитале организаций" постановление Правления Национального Банка Республики Казахстан от 26 марта 2012 года № 129. Зарегистрировано в Реестре государственной регистрации нормативных правовых актов № 7619.</w:t>
            </w:r>
          </w:p>
        </w:tc>
      </w:tr>
      <w:tr w:rsidR="00CD7126" w14:paraId="741F91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CE77EF" w14:textId="77777777" w:rsidR="00CD7126" w:rsidRDefault="00000000">
            <w:pPr>
              <w:spacing w:after="20"/>
              <w:ind w:left="20"/>
              <w:jc w:val="both"/>
            </w:pPr>
            <w:r>
              <w:rPr>
                <w:color w:val="000000"/>
                <w:sz w:val="20"/>
              </w:rPr>
              <w:t>1004.</w:t>
            </w:r>
          </w:p>
        </w:tc>
        <w:tc>
          <w:tcPr>
            <w:tcW w:w="1230" w:type="dxa"/>
            <w:vMerge/>
            <w:tcBorders>
              <w:top w:val="nil"/>
              <w:left w:val="single" w:sz="5" w:space="0" w:color="CFCFCF"/>
              <w:bottom w:val="single" w:sz="5" w:space="0" w:color="CFCFCF"/>
              <w:right w:val="single" w:sz="5" w:space="0" w:color="CFCFCF"/>
            </w:tcBorders>
          </w:tcPr>
          <w:p w14:paraId="19DBE84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6B17E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80DB86" w14:textId="77777777" w:rsidR="00CD7126" w:rsidRDefault="00000000">
            <w:pPr>
              <w:spacing w:after="20"/>
              <w:ind w:left="20"/>
              <w:jc w:val="both"/>
            </w:pPr>
            <w:r>
              <w:rPr>
                <w:color w:val="000000"/>
                <w:sz w:val="20"/>
              </w:rPr>
              <w:t>Для получения разрешения на значительное участие в капитале организаций</w:t>
            </w:r>
          </w:p>
        </w:tc>
        <w:tc>
          <w:tcPr>
            <w:tcW w:w="1230" w:type="dxa"/>
            <w:vMerge/>
            <w:tcBorders>
              <w:top w:val="nil"/>
              <w:left w:val="single" w:sz="5" w:space="0" w:color="CFCFCF"/>
              <w:bottom w:val="single" w:sz="5" w:space="0" w:color="CFCFCF"/>
              <w:right w:val="single" w:sz="5" w:space="0" w:color="CFCFCF"/>
            </w:tcBorders>
          </w:tcPr>
          <w:p w14:paraId="59727F0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87FA668" w14:textId="77777777" w:rsidR="00CD7126" w:rsidRDefault="00CD7126"/>
        </w:tc>
      </w:tr>
      <w:tr w:rsidR="00CD7126" w14:paraId="32B7DCE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EDB40" w14:textId="77777777" w:rsidR="00CD7126" w:rsidRDefault="00000000">
            <w:pPr>
              <w:spacing w:after="20"/>
              <w:ind w:left="20"/>
              <w:jc w:val="both"/>
            </w:pPr>
            <w:r>
              <w:rPr>
                <w:color w:val="000000"/>
                <w:sz w:val="20"/>
              </w:rPr>
              <w:t>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E1EA9" w14:textId="77777777" w:rsidR="00CD7126" w:rsidRDefault="00000000">
            <w:pPr>
              <w:spacing w:after="20"/>
              <w:ind w:left="20"/>
              <w:jc w:val="both"/>
            </w:pPr>
            <w:r>
              <w:rPr>
                <w:color w:val="000000"/>
                <w:sz w:val="20"/>
              </w:rPr>
              <w:t>01703008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EB0F55" w14:textId="77777777" w:rsidR="00CD7126" w:rsidRDefault="00000000">
            <w:pPr>
              <w:spacing w:after="20"/>
              <w:ind w:left="20"/>
              <w:jc w:val="both"/>
            </w:pPr>
            <w:r>
              <w:rPr>
                <w:color w:val="000000"/>
                <w:sz w:val="20"/>
              </w:rPr>
              <w:t>Выдача разрешения на добровольную реорганизацию страховой (перестраховочной) организации и страхового холдинга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83D32" w14:textId="77777777" w:rsidR="00CD7126" w:rsidRDefault="00CD7126">
            <w:pPr>
              <w:spacing w:after="20"/>
              <w:ind w:left="20"/>
              <w:jc w:val="both"/>
            </w:pPr>
          </w:p>
          <w:p w14:paraId="601070D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C4F0F7" w14:textId="77777777" w:rsidR="00CD7126" w:rsidRDefault="00000000">
            <w:pPr>
              <w:spacing w:after="20"/>
              <w:ind w:left="20"/>
              <w:jc w:val="both"/>
            </w:pPr>
            <w:r>
              <w:rPr>
                <w:color w:val="000000"/>
                <w:sz w:val="20"/>
              </w:rPr>
              <w:t>АРРФР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5D3B47" w14:textId="77777777" w:rsidR="00CD7126" w:rsidRDefault="00000000">
            <w:pPr>
              <w:spacing w:after="20"/>
              <w:ind w:left="20"/>
              <w:jc w:val="both"/>
            </w:pPr>
            <w:r>
              <w:rPr>
                <w:color w:val="000000"/>
                <w:sz w:val="20"/>
              </w:rPr>
              <w:t xml:space="preserve"> "Об утверждении Правил выдачи разрешения на добровольную реорганизацию страховой (перестраховочной) организации (страхового холдинга) либо отказа в выдаче указанного разрешения" Постановление Правления Национального Банка Республики Казахстан от 24 февраля 2012 года № 54. Зарегистрировано в Реестре государственной регистрации нормативных правовых актов № 7542.</w:t>
            </w:r>
          </w:p>
        </w:tc>
      </w:tr>
      <w:tr w:rsidR="00CD7126" w14:paraId="637724B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22FAE" w14:textId="77777777" w:rsidR="00CD7126" w:rsidRDefault="00000000">
            <w:pPr>
              <w:spacing w:after="20"/>
              <w:ind w:left="20"/>
              <w:jc w:val="both"/>
            </w:pPr>
            <w:r>
              <w:rPr>
                <w:color w:val="000000"/>
                <w:sz w:val="20"/>
              </w:rPr>
              <w:t>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C1508" w14:textId="77777777" w:rsidR="00CD7126" w:rsidRDefault="00000000">
            <w:pPr>
              <w:spacing w:after="20"/>
              <w:ind w:left="20"/>
              <w:jc w:val="both"/>
            </w:pPr>
            <w:r>
              <w:rPr>
                <w:color w:val="000000"/>
                <w:sz w:val="20"/>
              </w:rPr>
              <w:t>01703009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FA02E" w14:textId="77777777" w:rsidR="00CD7126" w:rsidRDefault="00000000">
            <w:pPr>
              <w:spacing w:after="20"/>
              <w:ind w:left="20"/>
              <w:jc w:val="both"/>
            </w:pPr>
            <w:r>
              <w:rPr>
                <w:color w:val="000000"/>
                <w:sz w:val="20"/>
              </w:rPr>
              <w:t>Выдача разрешения на добровольную ликвидацию страховой (перестраховочной) организации, добровольное прекращение деятельности филиала страховой (перестраховочной) организации-нерезидента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10178" w14:textId="77777777" w:rsidR="00CD7126" w:rsidRDefault="00000000">
            <w:pPr>
              <w:spacing w:after="20"/>
              <w:ind w:left="20"/>
              <w:jc w:val="both"/>
            </w:pPr>
            <w:r>
              <w:rPr>
                <w:color w:val="000000"/>
                <w:sz w:val="20"/>
              </w:rPr>
              <w:t>При обращении услугополучателя для получения разрешения на добровольную ликвидацию страховой (перестраховочной) организации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A21CB3"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340381" w14:textId="77777777" w:rsidR="00CD7126" w:rsidRDefault="00000000">
            <w:pPr>
              <w:spacing w:after="20"/>
              <w:ind w:left="20"/>
              <w:jc w:val="both"/>
            </w:pPr>
            <w:r>
              <w:rPr>
                <w:color w:val="000000"/>
                <w:sz w:val="20"/>
              </w:rPr>
              <w:t xml:space="preserve"> "Об утверждении Правил выдачи разрешения на добровольную ликвидацию страховых (перестраховочных) организаций либо отказа в выдаче указанного разрешения" постановление Правления Агентства Республики Казахстан по регулированию и развитию финансового рынка от 30 марта 2020 года № 44. Зарегистрировано в Реестре государственной регистрации нормативных правовых актов № 20254.</w:t>
            </w:r>
          </w:p>
        </w:tc>
      </w:tr>
      <w:tr w:rsidR="00CD7126" w14:paraId="0637629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C914F7" w14:textId="77777777" w:rsidR="00CD7126" w:rsidRDefault="00000000">
            <w:pPr>
              <w:spacing w:after="20"/>
              <w:ind w:left="20"/>
              <w:jc w:val="both"/>
            </w:pPr>
            <w:r>
              <w:rPr>
                <w:color w:val="000000"/>
                <w:sz w:val="20"/>
              </w:rPr>
              <w:t>1007.</w:t>
            </w:r>
          </w:p>
        </w:tc>
        <w:tc>
          <w:tcPr>
            <w:tcW w:w="1230" w:type="dxa"/>
            <w:vMerge/>
            <w:tcBorders>
              <w:top w:val="nil"/>
              <w:left w:val="single" w:sz="5" w:space="0" w:color="CFCFCF"/>
              <w:bottom w:val="single" w:sz="5" w:space="0" w:color="CFCFCF"/>
              <w:right w:val="single" w:sz="5" w:space="0" w:color="CFCFCF"/>
            </w:tcBorders>
          </w:tcPr>
          <w:p w14:paraId="79362B4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E285EF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0583D" w14:textId="77777777" w:rsidR="00CD7126" w:rsidRDefault="00000000">
            <w:pPr>
              <w:spacing w:after="20"/>
              <w:ind w:left="20"/>
              <w:jc w:val="both"/>
            </w:pPr>
            <w:r>
              <w:rPr>
                <w:color w:val="000000"/>
                <w:sz w:val="20"/>
              </w:rPr>
              <w:t>При обращении услугополучателя для получения разрешения на добровольное прекращение деятельности филиала страховой (перестраховочной) организации-нерезидента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1CD5F79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7878CF4" w14:textId="77777777" w:rsidR="00CD7126" w:rsidRDefault="00CD7126"/>
        </w:tc>
      </w:tr>
      <w:tr w:rsidR="00CD7126" w14:paraId="56764D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D9DDC" w14:textId="77777777" w:rsidR="00CD7126" w:rsidRDefault="00000000">
            <w:pPr>
              <w:spacing w:after="20"/>
              <w:ind w:left="20"/>
              <w:jc w:val="both"/>
            </w:pPr>
            <w:r>
              <w:rPr>
                <w:color w:val="000000"/>
                <w:sz w:val="20"/>
              </w:rPr>
              <w:t>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DCF73" w14:textId="77777777" w:rsidR="00CD7126" w:rsidRDefault="00000000">
            <w:pPr>
              <w:spacing w:after="20"/>
              <w:ind w:left="20"/>
              <w:jc w:val="both"/>
            </w:pPr>
            <w:r>
              <w:rPr>
                <w:color w:val="000000"/>
                <w:sz w:val="20"/>
              </w:rPr>
              <w:t>01703010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7C300A" w14:textId="77777777" w:rsidR="00CD7126" w:rsidRDefault="00000000">
            <w:pPr>
              <w:spacing w:after="20"/>
              <w:ind w:left="20"/>
              <w:jc w:val="both"/>
            </w:pPr>
            <w:r>
              <w:rPr>
                <w:color w:val="000000"/>
                <w:sz w:val="20"/>
              </w:rPr>
              <w:t>Выдача разрешения на открытие филиала страхового брокера-нерезидента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4BD17D" w14:textId="77777777" w:rsidR="00CD7126" w:rsidRDefault="00CD7126">
            <w:pPr>
              <w:spacing w:after="20"/>
              <w:ind w:left="20"/>
              <w:jc w:val="both"/>
            </w:pPr>
          </w:p>
          <w:p w14:paraId="66B08AC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C9542E" w14:textId="77777777" w:rsidR="00CD7126" w:rsidRDefault="00000000">
            <w:pPr>
              <w:spacing w:after="20"/>
              <w:ind w:left="20"/>
              <w:jc w:val="both"/>
            </w:pPr>
            <w:r>
              <w:rPr>
                <w:color w:val="000000"/>
                <w:sz w:val="20"/>
              </w:rPr>
              <w:t>АРРФР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AF38A9" w14:textId="77777777" w:rsidR="00CD7126" w:rsidRDefault="00CD7126">
            <w:pPr>
              <w:spacing w:after="20"/>
              <w:ind w:left="20"/>
              <w:jc w:val="both"/>
            </w:pPr>
          </w:p>
          <w:p w14:paraId="101D7DF8" w14:textId="77777777" w:rsidR="00CD7126" w:rsidRDefault="00CD7126">
            <w:pPr>
              <w:spacing w:after="20"/>
              <w:ind w:left="20"/>
              <w:jc w:val="both"/>
            </w:pPr>
          </w:p>
        </w:tc>
      </w:tr>
      <w:tr w:rsidR="00CD7126" w14:paraId="1761521B"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755598" w14:textId="77777777" w:rsidR="00CD7126" w:rsidRDefault="00000000">
            <w:pPr>
              <w:spacing w:after="20"/>
              <w:ind w:left="20"/>
              <w:jc w:val="both"/>
            </w:pPr>
            <w:r>
              <w:rPr>
                <w:color w:val="000000"/>
                <w:sz w:val="20"/>
              </w:rPr>
              <w:t>01704. Прочие государственные услуги в сфере государственного регулирования, контроля и надзора финансового рынка и финансовых организаций</w:t>
            </w:r>
          </w:p>
        </w:tc>
      </w:tr>
      <w:tr w:rsidR="00CD7126" w14:paraId="23622AD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979DE5" w14:textId="77777777" w:rsidR="00CD7126" w:rsidRDefault="00000000">
            <w:pPr>
              <w:spacing w:after="20"/>
              <w:ind w:left="20"/>
              <w:jc w:val="both"/>
            </w:pPr>
            <w:r>
              <w:rPr>
                <w:color w:val="000000"/>
                <w:sz w:val="20"/>
              </w:rPr>
              <w:t>1009.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103A0" w14:textId="77777777" w:rsidR="00CD7126" w:rsidRDefault="00000000">
            <w:pPr>
              <w:spacing w:after="20"/>
              <w:ind w:left="20"/>
              <w:jc w:val="both"/>
            </w:pPr>
            <w:r>
              <w:rPr>
                <w:color w:val="000000"/>
                <w:sz w:val="20"/>
              </w:rPr>
              <w:t>01704001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44FC20" w14:textId="77777777" w:rsidR="00CD7126" w:rsidRDefault="00000000">
            <w:pPr>
              <w:spacing w:after="20"/>
              <w:ind w:left="20"/>
              <w:jc w:val="both"/>
            </w:pPr>
            <w:r>
              <w:rPr>
                <w:color w:val="000000"/>
                <w:sz w:val="20"/>
              </w:rPr>
              <w:t>Выдача лицензии на обменные операции с наличной иностранной валютой, выдаваемая уполномоченным организациям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919CA" w14:textId="77777777" w:rsidR="00CD7126" w:rsidRDefault="00000000">
            <w:pPr>
              <w:spacing w:after="20"/>
              <w:ind w:left="20"/>
              <w:jc w:val="both"/>
            </w:pPr>
            <w:r>
              <w:rPr>
                <w:color w:val="000000"/>
                <w:sz w:val="20"/>
              </w:rPr>
              <w:t>Для получения лицензии на обменные операции с наличной иностранной валютой и приложения к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AF1CC5" w14:textId="77777777" w:rsidR="00CD7126" w:rsidRDefault="00000000">
            <w:pPr>
              <w:spacing w:after="20"/>
              <w:ind w:left="20"/>
              <w:jc w:val="both"/>
            </w:pPr>
            <w:r>
              <w:rPr>
                <w:color w:val="000000"/>
                <w:sz w:val="20"/>
              </w:rPr>
              <w:t>НБ</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EF88DB" w14:textId="77777777" w:rsidR="00CD7126" w:rsidRDefault="00000000">
            <w:pPr>
              <w:spacing w:after="20"/>
              <w:ind w:left="20"/>
              <w:jc w:val="both"/>
            </w:pPr>
            <w:r>
              <w:rPr>
                <w:color w:val="000000"/>
                <w:sz w:val="20"/>
              </w:rPr>
              <w:t xml:space="preserve"> "Об утверждении Правил осуществления обменных операций с наличной иностранной валютой в Республике Казахстан" постановление Правления Национального Банка Республики Казахстан от 4 апреля 2019 года № 49. Зарегистрировано в Реестре государственной регистрации нормативных правовых актов № 18545.</w:t>
            </w:r>
          </w:p>
        </w:tc>
      </w:tr>
      <w:tr w:rsidR="00CD7126" w14:paraId="5422ABB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12B940" w14:textId="77777777" w:rsidR="00CD7126" w:rsidRDefault="00000000">
            <w:pPr>
              <w:spacing w:after="20"/>
              <w:ind w:left="20"/>
              <w:jc w:val="both"/>
            </w:pPr>
            <w:r>
              <w:rPr>
                <w:color w:val="000000"/>
                <w:sz w:val="20"/>
              </w:rPr>
              <w:t>1010.</w:t>
            </w:r>
          </w:p>
        </w:tc>
        <w:tc>
          <w:tcPr>
            <w:tcW w:w="1230" w:type="dxa"/>
            <w:vMerge/>
            <w:tcBorders>
              <w:top w:val="nil"/>
              <w:left w:val="single" w:sz="5" w:space="0" w:color="CFCFCF"/>
              <w:bottom w:val="single" w:sz="5" w:space="0" w:color="CFCFCF"/>
              <w:right w:val="single" w:sz="5" w:space="0" w:color="CFCFCF"/>
            </w:tcBorders>
          </w:tcPr>
          <w:p w14:paraId="51598DB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39F5C0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B8178" w14:textId="77777777" w:rsidR="00CD7126" w:rsidRDefault="00000000">
            <w:pPr>
              <w:spacing w:after="20"/>
              <w:ind w:left="20"/>
              <w:jc w:val="both"/>
            </w:pPr>
            <w:r>
              <w:rPr>
                <w:color w:val="000000"/>
                <w:sz w:val="20"/>
              </w:rPr>
              <w:t>Для получения приложения к действительной лицензии при открытии дополнительного обменного пункта</w:t>
            </w:r>
          </w:p>
        </w:tc>
        <w:tc>
          <w:tcPr>
            <w:tcW w:w="1230" w:type="dxa"/>
            <w:vMerge/>
            <w:tcBorders>
              <w:top w:val="nil"/>
              <w:left w:val="single" w:sz="5" w:space="0" w:color="CFCFCF"/>
              <w:bottom w:val="single" w:sz="5" w:space="0" w:color="CFCFCF"/>
              <w:right w:val="single" w:sz="5" w:space="0" w:color="CFCFCF"/>
            </w:tcBorders>
          </w:tcPr>
          <w:p w14:paraId="3FC2A02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886BD8E" w14:textId="77777777" w:rsidR="00CD7126" w:rsidRDefault="00CD7126"/>
        </w:tc>
      </w:tr>
      <w:tr w:rsidR="00CD7126" w14:paraId="71A778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21FE4B" w14:textId="77777777" w:rsidR="00CD7126" w:rsidRDefault="00000000">
            <w:pPr>
              <w:spacing w:after="20"/>
              <w:ind w:left="20"/>
              <w:jc w:val="both"/>
            </w:pPr>
            <w:r>
              <w:rPr>
                <w:color w:val="000000"/>
                <w:sz w:val="20"/>
              </w:rPr>
              <w:t>1011.</w:t>
            </w:r>
          </w:p>
        </w:tc>
        <w:tc>
          <w:tcPr>
            <w:tcW w:w="1230" w:type="dxa"/>
            <w:vMerge/>
            <w:tcBorders>
              <w:top w:val="nil"/>
              <w:left w:val="single" w:sz="5" w:space="0" w:color="CFCFCF"/>
              <w:bottom w:val="single" w:sz="5" w:space="0" w:color="CFCFCF"/>
              <w:right w:val="single" w:sz="5" w:space="0" w:color="CFCFCF"/>
            </w:tcBorders>
          </w:tcPr>
          <w:p w14:paraId="20255E4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9EE49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B47F65" w14:textId="77777777" w:rsidR="00CD7126" w:rsidRDefault="00000000">
            <w:pPr>
              <w:spacing w:after="20"/>
              <w:ind w:left="20"/>
              <w:jc w:val="both"/>
            </w:pPr>
            <w:r>
              <w:rPr>
                <w:color w:val="000000"/>
                <w:sz w:val="20"/>
              </w:rPr>
              <w:t>Для переоформления лицензии и приложения к ней</w:t>
            </w:r>
          </w:p>
        </w:tc>
        <w:tc>
          <w:tcPr>
            <w:tcW w:w="1230" w:type="dxa"/>
            <w:vMerge/>
            <w:tcBorders>
              <w:top w:val="nil"/>
              <w:left w:val="single" w:sz="5" w:space="0" w:color="CFCFCF"/>
              <w:bottom w:val="single" w:sz="5" w:space="0" w:color="CFCFCF"/>
              <w:right w:val="single" w:sz="5" w:space="0" w:color="CFCFCF"/>
            </w:tcBorders>
          </w:tcPr>
          <w:p w14:paraId="1D88404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169D91" w14:textId="77777777" w:rsidR="00CD7126" w:rsidRDefault="00CD7126"/>
        </w:tc>
      </w:tr>
      <w:tr w:rsidR="00CD7126" w14:paraId="33C688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D501DE" w14:textId="77777777" w:rsidR="00CD7126" w:rsidRDefault="00000000">
            <w:pPr>
              <w:spacing w:after="20"/>
              <w:ind w:left="20"/>
              <w:jc w:val="both"/>
            </w:pPr>
            <w:r>
              <w:rPr>
                <w:color w:val="000000"/>
                <w:sz w:val="20"/>
              </w:rPr>
              <w:t>1012.</w:t>
            </w:r>
          </w:p>
        </w:tc>
        <w:tc>
          <w:tcPr>
            <w:tcW w:w="1230" w:type="dxa"/>
            <w:vMerge/>
            <w:tcBorders>
              <w:top w:val="nil"/>
              <w:left w:val="single" w:sz="5" w:space="0" w:color="CFCFCF"/>
              <w:bottom w:val="single" w:sz="5" w:space="0" w:color="CFCFCF"/>
              <w:right w:val="single" w:sz="5" w:space="0" w:color="CFCFCF"/>
            </w:tcBorders>
          </w:tcPr>
          <w:p w14:paraId="46B5690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88C1BE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1709EA" w14:textId="77777777" w:rsidR="00CD7126" w:rsidRDefault="00000000">
            <w:pPr>
              <w:spacing w:after="20"/>
              <w:ind w:left="20"/>
              <w:jc w:val="both"/>
            </w:pPr>
            <w:r>
              <w:rPr>
                <w:color w:val="000000"/>
                <w:sz w:val="20"/>
              </w:rPr>
              <w:t>Для переоформления приложения к лицензии</w:t>
            </w:r>
          </w:p>
        </w:tc>
        <w:tc>
          <w:tcPr>
            <w:tcW w:w="1230" w:type="dxa"/>
            <w:vMerge/>
            <w:tcBorders>
              <w:top w:val="nil"/>
              <w:left w:val="single" w:sz="5" w:space="0" w:color="CFCFCF"/>
              <w:bottom w:val="single" w:sz="5" w:space="0" w:color="CFCFCF"/>
              <w:right w:val="single" w:sz="5" w:space="0" w:color="CFCFCF"/>
            </w:tcBorders>
          </w:tcPr>
          <w:p w14:paraId="78E43B2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6BE7620" w14:textId="77777777" w:rsidR="00CD7126" w:rsidRDefault="00CD7126"/>
        </w:tc>
      </w:tr>
      <w:tr w:rsidR="00CD7126" w14:paraId="16749D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71B51B" w14:textId="77777777" w:rsidR="00CD7126" w:rsidRDefault="00000000">
            <w:pPr>
              <w:spacing w:after="20"/>
              <w:ind w:left="20"/>
              <w:jc w:val="both"/>
            </w:pPr>
            <w:r>
              <w:rPr>
                <w:color w:val="000000"/>
                <w:sz w:val="20"/>
              </w:rPr>
              <w:t>1013.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3DC0DF" w14:textId="77777777" w:rsidR="00CD7126" w:rsidRDefault="00000000">
            <w:pPr>
              <w:spacing w:after="20"/>
              <w:ind w:left="20"/>
              <w:jc w:val="both"/>
            </w:pPr>
            <w:r>
              <w:rPr>
                <w:color w:val="000000"/>
                <w:sz w:val="20"/>
              </w:rPr>
              <w:t>01704002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1D12B6" w14:textId="77777777" w:rsidR="00CD7126" w:rsidRDefault="00000000">
            <w:pPr>
              <w:spacing w:after="20"/>
              <w:ind w:left="20"/>
              <w:jc w:val="both"/>
            </w:pPr>
            <w:r>
              <w:rPr>
                <w:color w:val="000000"/>
                <w:sz w:val="20"/>
              </w:rPr>
              <w:t>Выдача согласия на назначение (избрание) руководящих работников финансовых организаций, филиалов банков-нерезидентов Республики Казахстан, филиалов страховых (перестраховочных) организаций-нерезидентов Республики Казахстан, филиалов страховых брокеров-нерезидентов Республики Казахстан, банковских, страховых холдингов, акционерного общества "Фонд гарантирования страховых выплат"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3B8F1" w14:textId="77777777" w:rsidR="00CD7126" w:rsidRDefault="00000000">
            <w:pPr>
              <w:spacing w:after="20"/>
              <w:ind w:left="20"/>
              <w:jc w:val="both"/>
            </w:pPr>
            <w:r>
              <w:rPr>
                <w:color w:val="000000"/>
                <w:sz w:val="20"/>
              </w:rPr>
              <w:t> выдача согласия на назначение (избрание) руководящих работников в банковском секторе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AD3CF"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5C995E" w14:textId="77777777" w:rsidR="00CD7126" w:rsidRDefault="00000000">
            <w:pPr>
              <w:spacing w:after="20"/>
              <w:ind w:left="20"/>
              <w:jc w:val="both"/>
            </w:pPr>
            <w:r>
              <w:rPr>
                <w:color w:val="000000"/>
                <w:sz w:val="20"/>
              </w:rPr>
              <w:t xml:space="preserve"> "Об утверждении Правил выдачи согласия на назначение (избрание) руководящих работников финансовых организаций, филиалов банков-нерезидентов Республики Казахстан, филиалов страховых (перестраховочных) организаций-нерезидентов Республики Казахстан, филиалов страховых брокеров-нерезидентов Республики Казахстан, банковских, страховых холдингов, акционерного общества "Фонд гарантирования страховых выплат", включая требования, предъявляемые к руководящим работникам филиалов банков-нерезидентов Республики Казахстан, филиалов страховых (перестраховочных) организаций-нерезидентов Республики Казахстан, филиалов страховых брокеров-нерезидентов Республики Казахстан, критерии отсутствия безупречной деловой репутации и перечень документов, необходимых для получения согласия" постановление Правления Агентства Республики Казахстан по регулированию и развитию финансового рынка от 30 марта 2020 года № 43. Зарегистрировано в Реестре государственной регистрации нормативных правовых актов № 20248.</w:t>
            </w:r>
          </w:p>
        </w:tc>
      </w:tr>
      <w:tr w:rsidR="00CD7126" w14:paraId="4D6D18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BE485" w14:textId="77777777" w:rsidR="00CD7126" w:rsidRDefault="00000000">
            <w:pPr>
              <w:spacing w:after="20"/>
              <w:ind w:left="20"/>
              <w:jc w:val="both"/>
            </w:pPr>
            <w:r>
              <w:rPr>
                <w:color w:val="000000"/>
                <w:sz w:val="20"/>
              </w:rPr>
              <w:t>1014.</w:t>
            </w:r>
          </w:p>
        </w:tc>
        <w:tc>
          <w:tcPr>
            <w:tcW w:w="1230" w:type="dxa"/>
            <w:vMerge/>
            <w:tcBorders>
              <w:top w:val="nil"/>
              <w:left w:val="single" w:sz="5" w:space="0" w:color="CFCFCF"/>
              <w:bottom w:val="single" w:sz="5" w:space="0" w:color="CFCFCF"/>
              <w:right w:val="single" w:sz="5" w:space="0" w:color="CFCFCF"/>
            </w:tcBorders>
          </w:tcPr>
          <w:p w14:paraId="18DA7E1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24D01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ED220" w14:textId="77777777" w:rsidR="00CD7126" w:rsidRDefault="00000000">
            <w:pPr>
              <w:spacing w:after="20"/>
              <w:ind w:left="20"/>
              <w:jc w:val="both"/>
            </w:pPr>
            <w:r>
              <w:rPr>
                <w:color w:val="000000"/>
                <w:sz w:val="20"/>
              </w:rPr>
              <w:t>выдача согласия на назначение (избрание) руководящих работников в страховом секторе</w:t>
            </w:r>
          </w:p>
        </w:tc>
        <w:tc>
          <w:tcPr>
            <w:tcW w:w="1230" w:type="dxa"/>
            <w:vMerge/>
            <w:tcBorders>
              <w:top w:val="nil"/>
              <w:left w:val="single" w:sz="5" w:space="0" w:color="CFCFCF"/>
              <w:bottom w:val="single" w:sz="5" w:space="0" w:color="CFCFCF"/>
              <w:right w:val="single" w:sz="5" w:space="0" w:color="CFCFCF"/>
            </w:tcBorders>
          </w:tcPr>
          <w:p w14:paraId="06DFE71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6B08863" w14:textId="77777777" w:rsidR="00CD7126" w:rsidRDefault="00CD7126"/>
        </w:tc>
      </w:tr>
      <w:tr w:rsidR="00CD7126" w14:paraId="15061FB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53CA36" w14:textId="77777777" w:rsidR="00CD7126" w:rsidRDefault="00000000">
            <w:pPr>
              <w:spacing w:after="20"/>
              <w:ind w:left="20"/>
              <w:jc w:val="both"/>
            </w:pPr>
            <w:r>
              <w:rPr>
                <w:color w:val="000000"/>
                <w:sz w:val="20"/>
              </w:rPr>
              <w:t>1015.</w:t>
            </w:r>
          </w:p>
        </w:tc>
        <w:tc>
          <w:tcPr>
            <w:tcW w:w="1230" w:type="dxa"/>
            <w:vMerge/>
            <w:tcBorders>
              <w:top w:val="nil"/>
              <w:left w:val="single" w:sz="5" w:space="0" w:color="CFCFCF"/>
              <w:bottom w:val="single" w:sz="5" w:space="0" w:color="CFCFCF"/>
              <w:right w:val="single" w:sz="5" w:space="0" w:color="CFCFCF"/>
            </w:tcBorders>
          </w:tcPr>
          <w:p w14:paraId="4281768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ACC4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03E971" w14:textId="77777777" w:rsidR="00CD7126" w:rsidRDefault="00000000">
            <w:pPr>
              <w:spacing w:after="20"/>
              <w:ind w:left="20"/>
              <w:jc w:val="both"/>
            </w:pPr>
            <w:r>
              <w:rPr>
                <w:color w:val="000000"/>
                <w:sz w:val="20"/>
              </w:rPr>
              <w:t>выдача согласия на назначение (избрание) руководящих работников в секторе рынка ценных бумаг</w:t>
            </w:r>
          </w:p>
        </w:tc>
        <w:tc>
          <w:tcPr>
            <w:tcW w:w="1230" w:type="dxa"/>
            <w:vMerge/>
            <w:tcBorders>
              <w:top w:val="nil"/>
              <w:left w:val="single" w:sz="5" w:space="0" w:color="CFCFCF"/>
              <w:bottom w:val="single" w:sz="5" w:space="0" w:color="CFCFCF"/>
              <w:right w:val="single" w:sz="5" w:space="0" w:color="CFCFCF"/>
            </w:tcBorders>
          </w:tcPr>
          <w:p w14:paraId="671F4DD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F94CDA" w14:textId="77777777" w:rsidR="00CD7126" w:rsidRDefault="00CD7126"/>
        </w:tc>
      </w:tr>
      <w:tr w:rsidR="00CD7126" w14:paraId="1AE78BF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A6A45" w14:textId="77777777" w:rsidR="00CD7126" w:rsidRDefault="00000000">
            <w:pPr>
              <w:spacing w:after="20"/>
              <w:ind w:left="20"/>
              <w:jc w:val="both"/>
            </w:pPr>
            <w:r>
              <w:rPr>
                <w:color w:val="000000"/>
                <w:sz w:val="20"/>
              </w:rPr>
              <w:t>1016.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BAFE8" w14:textId="77777777" w:rsidR="00CD7126" w:rsidRDefault="00000000">
            <w:pPr>
              <w:spacing w:after="20"/>
              <w:ind w:left="20"/>
              <w:jc w:val="both"/>
            </w:pPr>
            <w:r>
              <w:rPr>
                <w:color w:val="000000"/>
                <w:sz w:val="20"/>
              </w:rPr>
              <w:t>01704003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284520" w14:textId="77777777" w:rsidR="00CD7126" w:rsidRDefault="00000000">
            <w:pPr>
              <w:spacing w:after="20"/>
              <w:ind w:left="20"/>
              <w:jc w:val="both"/>
            </w:pPr>
            <w:r>
              <w:rPr>
                <w:color w:val="000000"/>
                <w:sz w:val="20"/>
              </w:rPr>
              <w:t>Государственная регистрация выпуска объявленных акций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0C18E" w14:textId="77777777" w:rsidR="00CD7126" w:rsidRDefault="00000000">
            <w:pPr>
              <w:spacing w:after="20"/>
              <w:ind w:left="20"/>
              <w:jc w:val="both"/>
            </w:pPr>
            <w:r>
              <w:rPr>
                <w:color w:val="000000"/>
                <w:sz w:val="20"/>
              </w:rPr>
              <w:t>Государственная регистрация выпуска объявленных акций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3E31D5"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AC2FF" w14:textId="77777777" w:rsidR="00CD7126" w:rsidRDefault="00000000">
            <w:pPr>
              <w:spacing w:after="20"/>
              <w:ind w:left="20"/>
              <w:jc w:val="both"/>
            </w:pPr>
            <w:r>
              <w:rPr>
                <w:color w:val="000000"/>
                <w:sz w:val="20"/>
              </w:rPr>
              <w:t xml:space="preserve"> "Об утверждении Правил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аннулирования выпуска объявленных акций, Требований к документам для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Перечня документов для аннулирования выпуска объявленных акций и требований к ним, Правил составления и оформления проспекта выпуска акций, изменений и (или) дополнений в проспект выпуска акций,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постановление Правления Агентства Республики Казахстан по регулированию и развитию финансового рынка от 30 марта 2020 года № 42. Зарегистрировано в Реестре государственной регистрации нормативных правовых актов № 20223.</w:t>
            </w:r>
          </w:p>
        </w:tc>
      </w:tr>
      <w:tr w:rsidR="00CD7126" w14:paraId="26E3B1E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1B968" w14:textId="77777777" w:rsidR="00CD7126" w:rsidRDefault="00000000">
            <w:pPr>
              <w:spacing w:after="20"/>
              <w:ind w:left="20"/>
              <w:jc w:val="both"/>
            </w:pPr>
            <w:r>
              <w:rPr>
                <w:color w:val="000000"/>
                <w:sz w:val="20"/>
              </w:rPr>
              <w:t>1017.</w:t>
            </w:r>
          </w:p>
        </w:tc>
        <w:tc>
          <w:tcPr>
            <w:tcW w:w="1230" w:type="dxa"/>
            <w:vMerge/>
            <w:tcBorders>
              <w:top w:val="nil"/>
              <w:left w:val="single" w:sz="5" w:space="0" w:color="CFCFCF"/>
              <w:bottom w:val="single" w:sz="5" w:space="0" w:color="CFCFCF"/>
              <w:right w:val="single" w:sz="5" w:space="0" w:color="CFCFCF"/>
            </w:tcBorders>
          </w:tcPr>
          <w:p w14:paraId="37629E7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D66840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E445AE" w14:textId="77777777" w:rsidR="00CD7126" w:rsidRDefault="00000000">
            <w:pPr>
              <w:spacing w:after="20"/>
              <w:ind w:left="20"/>
              <w:jc w:val="both"/>
            </w:pPr>
            <w:r>
              <w:rPr>
                <w:color w:val="000000"/>
                <w:sz w:val="20"/>
              </w:rPr>
              <w:t>Внесение изменений и (или) дополнений в проспект выпуска акций.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51FA15" w14:textId="77777777" w:rsidR="00CD7126" w:rsidRDefault="00000000">
            <w:pPr>
              <w:spacing w:after="20"/>
              <w:ind w:left="20"/>
              <w:jc w:val="both"/>
            </w:pPr>
            <w:r>
              <w:rPr>
                <w:color w:val="000000"/>
                <w:sz w:val="20"/>
              </w:rPr>
              <w:t>АРРФР</w:t>
            </w:r>
          </w:p>
        </w:tc>
        <w:tc>
          <w:tcPr>
            <w:tcW w:w="2460" w:type="dxa"/>
            <w:gridSpan w:val="2"/>
            <w:vMerge/>
            <w:tcBorders>
              <w:top w:val="nil"/>
              <w:left w:val="single" w:sz="5" w:space="0" w:color="CFCFCF"/>
              <w:bottom w:val="single" w:sz="5" w:space="0" w:color="CFCFCF"/>
              <w:right w:val="single" w:sz="5" w:space="0" w:color="CFCFCF"/>
            </w:tcBorders>
          </w:tcPr>
          <w:p w14:paraId="33F3B140" w14:textId="77777777" w:rsidR="00CD7126" w:rsidRDefault="00CD7126"/>
        </w:tc>
      </w:tr>
      <w:tr w:rsidR="00CD7126" w14:paraId="41CCC3D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2BBF1C" w14:textId="77777777" w:rsidR="00CD7126" w:rsidRDefault="00000000">
            <w:pPr>
              <w:spacing w:after="20"/>
              <w:ind w:left="20"/>
              <w:jc w:val="both"/>
            </w:pPr>
            <w:r>
              <w:rPr>
                <w:color w:val="000000"/>
                <w:sz w:val="20"/>
              </w:rPr>
              <w:t>1018.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F5BC2" w14:textId="77777777" w:rsidR="00CD7126" w:rsidRDefault="00000000">
            <w:pPr>
              <w:spacing w:after="20"/>
              <w:ind w:left="20"/>
              <w:jc w:val="both"/>
            </w:pPr>
            <w:r>
              <w:rPr>
                <w:color w:val="000000"/>
                <w:sz w:val="20"/>
              </w:rPr>
              <w:t>01704004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FD900" w14:textId="77777777" w:rsidR="00CD7126" w:rsidRDefault="00000000">
            <w:pPr>
              <w:spacing w:after="20"/>
              <w:ind w:left="20"/>
              <w:jc w:val="both"/>
            </w:pPr>
            <w:r>
              <w:rPr>
                <w:color w:val="000000"/>
                <w:sz w:val="20"/>
              </w:rPr>
              <w:t>Государственная регистрация выпуска негосударственных облигаций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49F54" w14:textId="77777777" w:rsidR="00CD7126" w:rsidRDefault="00000000">
            <w:pPr>
              <w:spacing w:after="20"/>
              <w:ind w:left="20"/>
              <w:jc w:val="both"/>
            </w:pPr>
            <w:r>
              <w:rPr>
                <w:color w:val="000000"/>
                <w:sz w:val="20"/>
              </w:rPr>
              <w:t>выпуск облигаций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13A8D"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3FEF51" w14:textId="77777777" w:rsidR="00CD7126" w:rsidRDefault="00000000">
            <w:pPr>
              <w:spacing w:after="20"/>
              <w:ind w:left="20"/>
              <w:jc w:val="both"/>
            </w:pPr>
            <w:r>
              <w:rPr>
                <w:color w:val="000000"/>
                <w:sz w:val="20"/>
              </w:rPr>
              <w:t xml:space="preserve"> "Об утверждении Правил государственной регистрации выпуска негосударственных облигаций (облигационной программы), регистрации изменений и (или) дополнений в проспект выпуска негосударственных облигаций (проспект облигационной программы), частный меморандум, представления и рассмотрения уведомления об итогах погашения негосударственных облигаций, аннулирования выпуска негосударственных облигаций, Требований к документам для государственной регистрации выпуска негосударственных облигаций (облигационной программы), регистрации изменений и (или) дополнений в проспект выпуска негосударственных облигаций (проспект облигационной программы), частный меморандум, рассмотрения уведомления об итогах погашения негосударственных облигаций, Перечня документов для аннулирования выпуска негосударственных облигаций и требований к ним, Правил составления и оформления проспекта выпуска негосударственных облигаций (проспекта облигационной программы), изменений и (или) дополнений в проспект выпуска негосударственных облигаций (проспект облигационной программы), уведомления об итогах погашения негосударственных облигаций" Постановление Правления Национального Банка Республики Казахстан от 29 октября 2018 года № 248. Зарегистрировано в Реестре государственной регистрации нормативных правовых актов № 17884.</w:t>
            </w:r>
          </w:p>
        </w:tc>
      </w:tr>
      <w:tr w:rsidR="00CD7126" w14:paraId="4DD81DC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8167D7" w14:textId="77777777" w:rsidR="00CD7126" w:rsidRDefault="00000000">
            <w:pPr>
              <w:spacing w:after="20"/>
              <w:ind w:left="20"/>
              <w:jc w:val="both"/>
            </w:pPr>
            <w:r>
              <w:rPr>
                <w:color w:val="000000"/>
                <w:sz w:val="20"/>
              </w:rPr>
              <w:t>1019.</w:t>
            </w:r>
          </w:p>
        </w:tc>
        <w:tc>
          <w:tcPr>
            <w:tcW w:w="1230" w:type="dxa"/>
            <w:vMerge/>
            <w:tcBorders>
              <w:top w:val="nil"/>
              <w:left w:val="single" w:sz="5" w:space="0" w:color="CFCFCF"/>
              <w:bottom w:val="single" w:sz="5" w:space="0" w:color="CFCFCF"/>
              <w:right w:val="single" w:sz="5" w:space="0" w:color="CFCFCF"/>
            </w:tcBorders>
          </w:tcPr>
          <w:p w14:paraId="6A799C6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726B4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A0AF5" w14:textId="77777777" w:rsidR="00CD7126" w:rsidRDefault="00000000">
            <w:pPr>
              <w:spacing w:after="20"/>
              <w:ind w:left="20"/>
              <w:jc w:val="both"/>
            </w:pPr>
            <w:r>
              <w:rPr>
                <w:color w:val="000000"/>
                <w:sz w:val="20"/>
              </w:rPr>
              <w:t>облигационной программы</w:t>
            </w:r>
          </w:p>
        </w:tc>
        <w:tc>
          <w:tcPr>
            <w:tcW w:w="1230" w:type="dxa"/>
            <w:vMerge/>
            <w:tcBorders>
              <w:top w:val="nil"/>
              <w:left w:val="single" w:sz="5" w:space="0" w:color="CFCFCF"/>
              <w:bottom w:val="single" w:sz="5" w:space="0" w:color="CFCFCF"/>
              <w:right w:val="single" w:sz="5" w:space="0" w:color="CFCFCF"/>
            </w:tcBorders>
          </w:tcPr>
          <w:p w14:paraId="10D3517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5EA0540" w14:textId="77777777" w:rsidR="00CD7126" w:rsidRDefault="00CD7126"/>
        </w:tc>
      </w:tr>
      <w:tr w:rsidR="00CD7126" w14:paraId="022C66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FA1CBF" w14:textId="77777777" w:rsidR="00CD7126" w:rsidRDefault="00000000">
            <w:pPr>
              <w:spacing w:after="20"/>
              <w:ind w:left="20"/>
              <w:jc w:val="both"/>
            </w:pPr>
            <w:r>
              <w:rPr>
                <w:color w:val="000000"/>
                <w:sz w:val="20"/>
              </w:rPr>
              <w:t>1020.</w:t>
            </w:r>
          </w:p>
        </w:tc>
        <w:tc>
          <w:tcPr>
            <w:tcW w:w="1230" w:type="dxa"/>
            <w:vMerge/>
            <w:tcBorders>
              <w:top w:val="nil"/>
              <w:left w:val="single" w:sz="5" w:space="0" w:color="CFCFCF"/>
              <w:bottom w:val="single" w:sz="5" w:space="0" w:color="CFCFCF"/>
              <w:right w:val="single" w:sz="5" w:space="0" w:color="CFCFCF"/>
            </w:tcBorders>
          </w:tcPr>
          <w:p w14:paraId="742DCEF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698B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17E97" w14:textId="77777777" w:rsidR="00CD7126" w:rsidRDefault="00000000">
            <w:pPr>
              <w:spacing w:after="20"/>
              <w:ind w:left="20"/>
              <w:jc w:val="both"/>
            </w:pPr>
            <w:r>
              <w:rPr>
                <w:color w:val="000000"/>
                <w:sz w:val="20"/>
              </w:rPr>
              <w:t>облигационной программы и первого выпуска облигаций в пределах облигационной программы, представленные услугополучателем одновременно</w:t>
            </w:r>
          </w:p>
        </w:tc>
        <w:tc>
          <w:tcPr>
            <w:tcW w:w="1230" w:type="dxa"/>
            <w:vMerge/>
            <w:tcBorders>
              <w:top w:val="nil"/>
              <w:left w:val="single" w:sz="5" w:space="0" w:color="CFCFCF"/>
              <w:bottom w:val="single" w:sz="5" w:space="0" w:color="CFCFCF"/>
              <w:right w:val="single" w:sz="5" w:space="0" w:color="CFCFCF"/>
            </w:tcBorders>
          </w:tcPr>
          <w:p w14:paraId="5802268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8D8B78" w14:textId="77777777" w:rsidR="00CD7126" w:rsidRDefault="00CD7126"/>
        </w:tc>
      </w:tr>
      <w:tr w:rsidR="00CD7126" w14:paraId="7537B16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70384F" w14:textId="77777777" w:rsidR="00CD7126" w:rsidRDefault="00000000">
            <w:pPr>
              <w:spacing w:after="20"/>
              <w:ind w:left="20"/>
              <w:jc w:val="both"/>
            </w:pPr>
            <w:r>
              <w:rPr>
                <w:color w:val="000000"/>
                <w:sz w:val="20"/>
              </w:rPr>
              <w:t>1021.</w:t>
            </w:r>
          </w:p>
        </w:tc>
        <w:tc>
          <w:tcPr>
            <w:tcW w:w="1230" w:type="dxa"/>
            <w:vMerge/>
            <w:tcBorders>
              <w:top w:val="nil"/>
              <w:left w:val="single" w:sz="5" w:space="0" w:color="CFCFCF"/>
              <w:bottom w:val="single" w:sz="5" w:space="0" w:color="CFCFCF"/>
              <w:right w:val="single" w:sz="5" w:space="0" w:color="CFCFCF"/>
            </w:tcBorders>
          </w:tcPr>
          <w:p w14:paraId="782D223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87728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15BF7" w14:textId="77777777" w:rsidR="00CD7126" w:rsidRDefault="00000000">
            <w:pPr>
              <w:spacing w:after="20"/>
              <w:ind w:left="20"/>
              <w:jc w:val="both"/>
            </w:pPr>
            <w:r>
              <w:rPr>
                <w:color w:val="000000"/>
                <w:sz w:val="20"/>
              </w:rPr>
              <w:t>выпуск облигаций в пределах облигационной программы, зарегистрированной уполномоченным органом</w:t>
            </w:r>
          </w:p>
        </w:tc>
        <w:tc>
          <w:tcPr>
            <w:tcW w:w="1230" w:type="dxa"/>
            <w:vMerge/>
            <w:tcBorders>
              <w:top w:val="nil"/>
              <w:left w:val="single" w:sz="5" w:space="0" w:color="CFCFCF"/>
              <w:bottom w:val="single" w:sz="5" w:space="0" w:color="CFCFCF"/>
              <w:right w:val="single" w:sz="5" w:space="0" w:color="CFCFCF"/>
            </w:tcBorders>
          </w:tcPr>
          <w:p w14:paraId="7771F21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9622523" w14:textId="77777777" w:rsidR="00CD7126" w:rsidRDefault="00CD7126"/>
        </w:tc>
      </w:tr>
      <w:tr w:rsidR="00CD7126" w14:paraId="373E50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9E1974" w14:textId="77777777" w:rsidR="00CD7126" w:rsidRDefault="00000000">
            <w:pPr>
              <w:spacing w:after="20"/>
              <w:ind w:left="20"/>
              <w:jc w:val="both"/>
            </w:pPr>
            <w:r>
              <w:rPr>
                <w:color w:val="000000"/>
                <w:sz w:val="20"/>
              </w:rPr>
              <w:t>1022.</w:t>
            </w:r>
          </w:p>
        </w:tc>
        <w:tc>
          <w:tcPr>
            <w:tcW w:w="1230" w:type="dxa"/>
            <w:vMerge/>
            <w:tcBorders>
              <w:top w:val="nil"/>
              <w:left w:val="single" w:sz="5" w:space="0" w:color="CFCFCF"/>
              <w:bottom w:val="single" w:sz="5" w:space="0" w:color="CFCFCF"/>
              <w:right w:val="single" w:sz="5" w:space="0" w:color="CFCFCF"/>
            </w:tcBorders>
          </w:tcPr>
          <w:p w14:paraId="7043715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660470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301AA" w14:textId="77777777" w:rsidR="00CD7126" w:rsidRDefault="00000000">
            <w:pPr>
              <w:spacing w:after="20"/>
              <w:ind w:left="20"/>
              <w:jc w:val="both"/>
            </w:pPr>
            <w:r>
              <w:rPr>
                <w:color w:val="000000"/>
                <w:sz w:val="20"/>
              </w:rPr>
              <w:t>выпуск облигаций со сроком обращения не более 12 (двенадцати) месяцев</w:t>
            </w:r>
          </w:p>
        </w:tc>
        <w:tc>
          <w:tcPr>
            <w:tcW w:w="1230" w:type="dxa"/>
            <w:vMerge/>
            <w:tcBorders>
              <w:top w:val="nil"/>
              <w:left w:val="single" w:sz="5" w:space="0" w:color="CFCFCF"/>
              <w:bottom w:val="single" w:sz="5" w:space="0" w:color="CFCFCF"/>
              <w:right w:val="single" w:sz="5" w:space="0" w:color="CFCFCF"/>
            </w:tcBorders>
          </w:tcPr>
          <w:p w14:paraId="20B389D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2BC921E" w14:textId="77777777" w:rsidR="00CD7126" w:rsidRDefault="00CD7126"/>
        </w:tc>
      </w:tr>
      <w:tr w:rsidR="00CD7126" w14:paraId="16B9344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A43DC1" w14:textId="77777777" w:rsidR="00CD7126" w:rsidRDefault="00000000">
            <w:pPr>
              <w:spacing w:after="20"/>
              <w:ind w:left="20"/>
              <w:jc w:val="both"/>
            </w:pPr>
            <w:r>
              <w:rPr>
                <w:color w:val="000000"/>
                <w:sz w:val="20"/>
              </w:rPr>
              <w:t>1023.</w:t>
            </w:r>
          </w:p>
        </w:tc>
        <w:tc>
          <w:tcPr>
            <w:tcW w:w="1230" w:type="dxa"/>
            <w:vMerge/>
            <w:tcBorders>
              <w:top w:val="nil"/>
              <w:left w:val="single" w:sz="5" w:space="0" w:color="CFCFCF"/>
              <w:bottom w:val="single" w:sz="5" w:space="0" w:color="CFCFCF"/>
              <w:right w:val="single" w:sz="5" w:space="0" w:color="CFCFCF"/>
            </w:tcBorders>
          </w:tcPr>
          <w:p w14:paraId="73E218D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3DFB02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64725" w14:textId="77777777" w:rsidR="00CD7126" w:rsidRDefault="00000000">
            <w:pPr>
              <w:spacing w:after="20"/>
              <w:ind w:left="20"/>
              <w:jc w:val="both"/>
            </w:pPr>
            <w:r>
              <w:rPr>
                <w:color w:val="000000"/>
                <w:sz w:val="20"/>
              </w:rPr>
              <w:t>выпуск облигаций, подлежащих частному размещению</w:t>
            </w:r>
          </w:p>
        </w:tc>
        <w:tc>
          <w:tcPr>
            <w:tcW w:w="1230" w:type="dxa"/>
            <w:vMerge/>
            <w:tcBorders>
              <w:top w:val="nil"/>
              <w:left w:val="single" w:sz="5" w:space="0" w:color="CFCFCF"/>
              <w:bottom w:val="single" w:sz="5" w:space="0" w:color="CFCFCF"/>
              <w:right w:val="single" w:sz="5" w:space="0" w:color="CFCFCF"/>
            </w:tcBorders>
          </w:tcPr>
          <w:p w14:paraId="0F945B5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81E19E" w14:textId="77777777" w:rsidR="00CD7126" w:rsidRDefault="00CD7126"/>
        </w:tc>
      </w:tr>
      <w:tr w:rsidR="00CD7126" w14:paraId="52A6B8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76561" w14:textId="77777777" w:rsidR="00CD7126" w:rsidRDefault="00000000">
            <w:pPr>
              <w:spacing w:after="20"/>
              <w:ind w:left="20"/>
              <w:jc w:val="both"/>
            </w:pPr>
            <w:r>
              <w:rPr>
                <w:color w:val="000000"/>
                <w:sz w:val="20"/>
              </w:rPr>
              <w:t>1024.</w:t>
            </w:r>
          </w:p>
        </w:tc>
        <w:tc>
          <w:tcPr>
            <w:tcW w:w="1230" w:type="dxa"/>
            <w:vMerge/>
            <w:tcBorders>
              <w:top w:val="nil"/>
              <w:left w:val="single" w:sz="5" w:space="0" w:color="CFCFCF"/>
              <w:bottom w:val="single" w:sz="5" w:space="0" w:color="CFCFCF"/>
              <w:right w:val="single" w:sz="5" w:space="0" w:color="CFCFCF"/>
            </w:tcBorders>
          </w:tcPr>
          <w:p w14:paraId="4E990F0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0E37D9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65DE8" w14:textId="77777777" w:rsidR="00CD7126" w:rsidRDefault="00000000">
            <w:pPr>
              <w:spacing w:after="20"/>
              <w:ind w:left="20"/>
              <w:jc w:val="both"/>
            </w:pPr>
            <w:r>
              <w:rPr>
                <w:color w:val="000000"/>
                <w:sz w:val="20"/>
              </w:rPr>
              <w:t>выпуск облигаций, подлежащих частному размещению, в пределах облигационной программы, зарегистрированной уполномоченным органом</w:t>
            </w:r>
          </w:p>
        </w:tc>
        <w:tc>
          <w:tcPr>
            <w:tcW w:w="1230" w:type="dxa"/>
            <w:vMerge/>
            <w:tcBorders>
              <w:top w:val="nil"/>
              <w:left w:val="single" w:sz="5" w:space="0" w:color="CFCFCF"/>
              <w:bottom w:val="single" w:sz="5" w:space="0" w:color="CFCFCF"/>
              <w:right w:val="single" w:sz="5" w:space="0" w:color="CFCFCF"/>
            </w:tcBorders>
          </w:tcPr>
          <w:p w14:paraId="165D426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C9614E" w14:textId="77777777" w:rsidR="00CD7126" w:rsidRDefault="00CD7126"/>
        </w:tc>
      </w:tr>
      <w:tr w:rsidR="00CD7126" w14:paraId="18D9759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BF3D9" w14:textId="77777777" w:rsidR="00CD7126" w:rsidRDefault="00000000">
            <w:pPr>
              <w:spacing w:after="20"/>
              <w:ind w:left="20"/>
              <w:jc w:val="both"/>
            </w:pPr>
            <w:r>
              <w:rPr>
                <w:color w:val="000000"/>
                <w:sz w:val="20"/>
              </w:rPr>
              <w:t>1025.</w:t>
            </w:r>
          </w:p>
        </w:tc>
        <w:tc>
          <w:tcPr>
            <w:tcW w:w="1230" w:type="dxa"/>
            <w:vMerge/>
            <w:tcBorders>
              <w:top w:val="nil"/>
              <w:left w:val="single" w:sz="5" w:space="0" w:color="CFCFCF"/>
              <w:bottom w:val="single" w:sz="5" w:space="0" w:color="CFCFCF"/>
              <w:right w:val="single" w:sz="5" w:space="0" w:color="CFCFCF"/>
            </w:tcBorders>
          </w:tcPr>
          <w:p w14:paraId="2296BD3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E5208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E7E96" w14:textId="77777777" w:rsidR="00CD7126" w:rsidRDefault="00000000">
            <w:pPr>
              <w:spacing w:after="20"/>
              <w:ind w:left="20"/>
              <w:jc w:val="both"/>
            </w:pPr>
            <w:r>
              <w:rPr>
                <w:color w:val="000000"/>
                <w:sz w:val="20"/>
              </w:rPr>
              <w:t>внесение изменений и (или) дополнений в проспект выпуска негосударственных облигаций (проспект облигационной программы);</w:t>
            </w:r>
          </w:p>
        </w:tc>
        <w:tc>
          <w:tcPr>
            <w:tcW w:w="1230" w:type="dxa"/>
            <w:vMerge/>
            <w:tcBorders>
              <w:top w:val="nil"/>
              <w:left w:val="single" w:sz="5" w:space="0" w:color="CFCFCF"/>
              <w:bottom w:val="single" w:sz="5" w:space="0" w:color="CFCFCF"/>
              <w:right w:val="single" w:sz="5" w:space="0" w:color="CFCFCF"/>
            </w:tcBorders>
          </w:tcPr>
          <w:p w14:paraId="5CEB37A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6C1EE22" w14:textId="77777777" w:rsidR="00CD7126" w:rsidRDefault="00CD7126"/>
        </w:tc>
      </w:tr>
      <w:tr w:rsidR="00CD7126" w14:paraId="6862C1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17A52" w14:textId="77777777" w:rsidR="00CD7126" w:rsidRDefault="00000000">
            <w:pPr>
              <w:spacing w:after="20"/>
              <w:ind w:left="20"/>
              <w:jc w:val="both"/>
            </w:pPr>
            <w:r>
              <w:rPr>
                <w:color w:val="000000"/>
                <w:sz w:val="20"/>
              </w:rPr>
              <w:t>1026.</w:t>
            </w:r>
          </w:p>
        </w:tc>
        <w:tc>
          <w:tcPr>
            <w:tcW w:w="1230" w:type="dxa"/>
            <w:vMerge/>
            <w:tcBorders>
              <w:top w:val="nil"/>
              <w:left w:val="single" w:sz="5" w:space="0" w:color="CFCFCF"/>
              <w:bottom w:val="single" w:sz="5" w:space="0" w:color="CFCFCF"/>
              <w:right w:val="single" w:sz="5" w:space="0" w:color="CFCFCF"/>
            </w:tcBorders>
          </w:tcPr>
          <w:p w14:paraId="273E92C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691A0D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D4ACC1" w14:textId="77777777" w:rsidR="00CD7126" w:rsidRDefault="00000000">
            <w:pPr>
              <w:spacing w:after="20"/>
              <w:ind w:left="20"/>
              <w:jc w:val="both"/>
            </w:pPr>
            <w:r>
              <w:rPr>
                <w:color w:val="000000"/>
                <w:sz w:val="20"/>
              </w:rPr>
              <w:t>внесение изменений и (или) дополнений в частный меморандум</w:t>
            </w:r>
          </w:p>
        </w:tc>
        <w:tc>
          <w:tcPr>
            <w:tcW w:w="1230" w:type="dxa"/>
            <w:vMerge/>
            <w:tcBorders>
              <w:top w:val="nil"/>
              <w:left w:val="single" w:sz="5" w:space="0" w:color="CFCFCF"/>
              <w:bottom w:val="single" w:sz="5" w:space="0" w:color="CFCFCF"/>
              <w:right w:val="single" w:sz="5" w:space="0" w:color="CFCFCF"/>
            </w:tcBorders>
          </w:tcPr>
          <w:p w14:paraId="68F42E9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AAD60AD" w14:textId="77777777" w:rsidR="00CD7126" w:rsidRDefault="00CD7126"/>
        </w:tc>
      </w:tr>
      <w:tr w:rsidR="00CD7126" w14:paraId="0BD0947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AC5121" w14:textId="77777777" w:rsidR="00CD7126" w:rsidRDefault="00000000">
            <w:pPr>
              <w:spacing w:after="20"/>
              <w:ind w:left="20"/>
              <w:jc w:val="both"/>
            </w:pPr>
            <w:r>
              <w:rPr>
                <w:color w:val="000000"/>
                <w:sz w:val="20"/>
              </w:rPr>
              <w:t>1027.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12593" w14:textId="77777777" w:rsidR="00CD7126" w:rsidRDefault="00000000">
            <w:pPr>
              <w:spacing w:after="20"/>
              <w:ind w:left="20"/>
              <w:jc w:val="both"/>
            </w:pPr>
            <w:r>
              <w:rPr>
                <w:color w:val="000000"/>
                <w:sz w:val="20"/>
              </w:rPr>
              <w:t>01704005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B2FED" w14:textId="77777777" w:rsidR="00CD7126" w:rsidRDefault="00000000">
            <w:pPr>
              <w:spacing w:after="20"/>
              <w:ind w:left="20"/>
              <w:jc w:val="both"/>
            </w:pPr>
            <w:r>
              <w:rPr>
                <w:color w:val="000000"/>
                <w:sz w:val="20"/>
              </w:rPr>
              <w:t>Государственная регистрация выпуска паев паевых инвестиционных фондов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6A616E" w14:textId="77777777" w:rsidR="00CD7126" w:rsidRDefault="00000000">
            <w:pPr>
              <w:spacing w:after="20"/>
              <w:ind w:left="20"/>
              <w:jc w:val="both"/>
            </w:pPr>
            <w:r>
              <w:rPr>
                <w:color w:val="000000"/>
                <w:sz w:val="20"/>
              </w:rPr>
              <w:t>Государственная регистрация выпуска паев паевых инвестиционных фондов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87F22"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20618" w14:textId="77777777" w:rsidR="00CD7126" w:rsidRDefault="00000000">
            <w:pPr>
              <w:spacing w:after="20"/>
              <w:ind w:left="20"/>
              <w:jc w:val="both"/>
            </w:pPr>
            <w:r>
              <w:rPr>
                <w:color w:val="000000"/>
                <w:sz w:val="20"/>
              </w:rPr>
              <w:t xml:space="preserve"> "Об утверждении Правил государственной регистрации выпуска паев паевого инвестиционного фонда" постановление Правления Агентства Республики Казахстан по регулированию и развитию финансового рынка от 19 октября 2020 года № 101. Зарегистрировано в Реестре государственной регистрации нормативных правовых актов № 21508.</w:t>
            </w:r>
          </w:p>
        </w:tc>
      </w:tr>
      <w:tr w:rsidR="00CD7126" w14:paraId="2D3DB9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DD9471" w14:textId="77777777" w:rsidR="00CD7126" w:rsidRDefault="00000000">
            <w:pPr>
              <w:spacing w:after="20"/>
              <w:ind w:left="20"/>
              <w:jc w:val="both"/>
            </w:pPr>
            <w:r>
              <w:rPr>
                <w:color w:val="000000"/>
                <w:sz w:val="20"/>
              </w:rPr>
              <w:t>1028.</w:t>
            </w:r>
          </w:p>
        </w:tc>
        <w:tc>
          <w:tcPr>
            <w:tcW w:w="1230" w:type="dxa"/>
            <w:vMerge/>
            <w:tcBorders>
              <w:top w:val="nil"/>
              <w:left w:val="single" w:sz="5" w:space="0" w:color="CFCFCF"/>
              <w:bottom w:val="single" w:sz="5" w:space="0" w:color="CFCFCF"/>
              <w:right w:val="single" w:sz="5" w:space="0" w:color="CFCFCF"/>
            </w:tcBorders>
          </w:tcPr>
          <w:p w14:paraId="5E9497C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58EA5C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97A09" w14:textId="77777777" w:rsidR="00CD7126" w:rsidRDefault="00000000">
            <w:pPr>
              <w:spacing w:after="20"/>
              <w:ind w:left="20"/>
              <w:jc w:val="both"/>
            </w:pPr>
            <w:r>
              <w:rPr>
                <w:color w:val="000000"/>
                <w:sz w:val="20"/>
              </w:rPr>
              <w:t>Внесение изменений и (или) дополнений в правила паевого инвестиционного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B8974" w14:textId="77777777" w:rsidR="00CD7126" w:rsidRDefault="00000000">
            <w:pPr>
              <w:spacing w:after="20"/>
              <w:ind w:left="20"/>
              <w:jc w:val="both"/>
            </w:pPr>
            <w:r>
              <w:rPr>
                <w:color w:val="000000"/>
                <w:sz w:val="20"/>
              </w:rPr>
              <w:t>АРРФР</w:t>
            </w:r>
          </w:p>
        </w:tc>
        <w:tc>
          <w:tcPr>
            <w:tcW w:w="2460" w:type="dxa"/>
            <w:gridSpan w:val="2"/>
            <w:vMerge/>
            <w:tcBorders>
              <w:top w:val="nil"/>
              <w:left w:val="single" w:sz="5" w:space="0" w:color="CFCFCF"/>
              <w:bottom w:val="single" w:sz="5" w:space="0" w:color="CFCFCF"/>
              <w:right w:val="single" w:sz="5" w:space="0" w:color="CFCFCF"/>
            </w:tcBorders>
          </w:tcPr>
          <w:p w14:paraId="4BE50D58" w14:textId="77777777" w:rsidR="00CD7126" w:rsidRDefault="00CD7126"/>
        </w:tc>
      </w:tr>
      <w:tr w:rsidR="00CD7126" w14:paraId="520746E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2E0E9" w14:textId="77777777" w:rsidR="00CD7126" w:rsidRDefault="00000000">
            <w:pPr>
              <w:spacing w:after="20"/>
              <w:ind w:left="20"/>
              <w:jc w:val="both"/>
            </w:pPr>
            <w:r>
              <w:rPr>
                <w:color w:val="000000"/>
                <w:sz w:val="20"/>
              </w:rPr>
              <w:t>1029.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7B09F5" w14:textId="77777777" w:rsidR="00CD7126" w:rsidRDefault="00000000">
            <w:pPr>
              <w:spacing w:after="20"/>
              <w:ind w:left="20"/>
              <w:jc w:val="both"/>
            </w:pPr>
            <w:r>
              <w:rPr>
                <w:color w:val="000000"/>
                <w:sz w:val="20"/>
              </w:rPr>
              <w:t>01704006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39E881" w14:textId="77777777" w:rsidR="00CD7126" w:rsidRDefault="00000000">
            <w:pPr>
              <w:spacing w:after="20"/>
              <w:ind w:left="20"/>
              <w:jc w:val="both"/>
            </w:pPr>
            <w:r>
              <w:rPr>
                <w:color w:val="000000"/>
                <w:sz w:val="20"/>
              </w:rPr>
              <w:t>Утверждение отчета об итогах размещения акций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9950F0" w14:textId="77777777" w:rsidR="00CD7126" w:rsidRDefault="00000000">
            <w:pPr>
              <w:spacing w:after="20"/>
              <w:ind w:left="20"/>
              <w:jc w:val="both"/>
            </w:pPr>
            <w:r>
              <w:rPr>
                <w:color w:val="000000"/>
                <w:sz w:val="20"/>
              </w:rPr>
              <w:t>Утверждение отчета об итогах размещения акций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C2EA3F"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A12B4F" w14:textId="77777777" w:rsidR="00CD7126" w:rsidRDefault="00000000">
            <w:pPr>
              <w:spacing w:after="20"/>
              <w:ind w:left="20"/>
              <w:jc w:val="both"/>
            </w:pPr>
            <w:r>
              <w:rPr>
                <w:color w:val="000000"/>
                <w:sz w:val="20"/>
              </w:rPr>
              <w:t xml:space="preserve"> "Об утверждении Правил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аннулирования выпуска объявленных акций, Требований к документам для государственной регистрации выпуска объявленных акций, регистрации изменений и (или) дополнений в проспект выпуска акций, утверждения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Перечня документов для аннулирования выпуска объявленных акций и требований к ним, Правил составления и оформления проспекта выпуска акций, изменений и (или) дополнений в проспект выпуска акций, отчета об итогах размещения акций акционерного общества, отчета об обмене размещенных акций акционерного общества одного вида на акции данного акционерного общества другого вида" постановление Правления Агентства Республики Казахстан по регулированию и развитию финансового рынка от 30 марта 2020 года № 42. Зарегистрировано в Реестре государственной регистрации нормативных правовых актов № 20223.</w:t>
            </w:r>
          </w:p>
        </w:tc>
      </w:tr>
      <w:tr w:rsidR="00CD7126" w14:paraId="13124A9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38AD23" w14:textId="77777777" w:rsidR="00CD7126" w:rsidRDefault="00000000">
            <w:pPr>
              <w:spacing w:after="20"/>
              <w:ind w:left="20"/>
              <w:jc w:val="both"/>
            </w:pPr>
            <w:r>
              <w:rPr>
                <w:color w:val="000000"/>
                <w:sz w:val="20"/>
              </w:rPr>
              <w:t>1030.</w:t>
            </w:r>
          </w:p>
        </w:tc>
        <w:tc>
          <w:tcPr>
            <w:tcW w:w="1230" w:type="dxa"/>
            <w:vMerge/>
            <w:tcBorders>
              <w:top w:val="nil"/>
              <w:left w:val="single" w:sz="5" w:space="0" w:color="CFCFCF"/>
              <w:bottom w:val="single" w:sz="5" w:space="0" w:color="CFCFCF"/>
              <w:right w:val="single" w:sz="5" w:space="0" w:color="CFCFCF"/>
            </w:tcBorders>
          </w:tcPr>
          <w:p w14:paraId="25571D0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A00DB5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AD3D3" w14:textId="77777777" w:rsidR="00CD7126" w:rsidRDefault="00000000">
            <w:pPr>
              <w:spacing w:after="20"/>
              <w:ind w:left="20"/>
              <w:jc w:val="both"/>
            </w:pPr>
            <w:r>
              <w:rPr>
                <w:color w:val="000000"/>
                <w:sz w:val="20"/>
              </w:rPr>
              <w:t>Утверждение отчета об обмене размещенных акций акционерного общества одного вида на акции данного акционерного общества другого вида</w:t>
            </w:r>
          </w:p>
        </w:tc>
        <w:tc>
          <w:tcPr>
            <w:tcW w:w="1230" w:type="dxa"/>
            <w:vMerge/>
            <w:tcBorders>
              <w:top w:val="nil"/>
              <w:left w:val="single" w:sz="5" w:space="0" w:color="CFCFCF"/>
              <w:bottom w:val="single" w:sz="5" w:space="0" w:color="CFCFCF"/>
              <w:right w:val="single" w:sz="5" w:space="0" w:color="CFCFCF"/>
            </w:tcBorders>
          </w:tcPr>
          <w:p w14:paraId="24CD02D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7F3E7D8" w14:textId="77777777" w:rsidR="00CD7126" w:rsidRDefault="00CD7126"/>
        </w:tc>
      </w:tr>
      <w:tr w:rsidR="00CD7126" w14:paraId="642ED17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39B9B" w14:textId="77777777" w:rsidR="00CD7126" w:rsidRDefault="00000000">
            <w:pPr>
              <w:spacing w:after="20"/>
              <w:ind w:left="20"/>
              <w:jc w:val="both"/>
            </w:pPr>
            <w:r>
              <w:rPr>
                <w:color w:val="000000"/>
                <w:sz w:val="20"/>
              </w:rPr>
              <w:t>1031.</w:t>
            </w:r>
          </w:p>
        </w:tc>
        <w:tc>
          <w:tcPr>
            <w:tcW w:w="1230" w:type="dxa"/>
            <w:vMerge/>
            <w:tcBorders>
              <w:top w:val="nil"/>
              <w:left w:val="single" w:sz="5" w:space="0" w:color="CFCFCF"/>
              <w:bottom w:val="single" w:sz="5" w:space="0" w:color="CFCFCF"/>
              <w:right w:val="single" w:sz="5" w:space="0" w:color="CFCFCF"/>
            </w:tcBorders>
          </w:tcPr>
          <w:p w14:paraId="4E35579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F6ECE6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0C08D" w14:textId="77777777" w:rsidR="00CD7126" w:rsidRDefault="00000000">
            <w:pPr>
              <w:spacing w:after="20"/>
              <w:ind w:left="20"/>
              <w:jc w:val="both"/>
            </w:pPr>
            <w:r>
              <w:rPr>
                <w:color w:val="000000"/>
                <w:sz w:val="20"/>
              </w:rPr>
              <w:t>Принятие к сведению изменений в отчет об итогах размещения акций в связи с дроблением акций</w:t>
            </w:r>
          </w:p>
        </w:tc>
        <w:tc>
          <w:tcPr>
            <w:tcW w:w="1230" w:type="dxa"/>
            <w:vMerge/>
            <w:tcBorders>
              <w:top w:val="nil"/>
              <w:left w:val="single" w:sz="5" w:space="0" w:color="CFCFCF"/>
              <w:bottom w:val="single" w:sz="5" w:space="0" w:color="CFCFCF"/>
              <w:right w:val="single" w:sz="5" w:space="0" w:color="CFCFCF"/>
            </w:tcBorders>
          </w:tcPr>
          <w:p w14:paraId="17179C3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CFDBC3" w14:textId="77777777" w:rsidR="00CD7126" w:rsidRDefault="00CD7126"/>
        </w:tc>
      </w:tr>
      <w:tr w:rsidR="00CD7126" w14:paraId="11DBA2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274F72" w14:textId="77777777" w:rsidR="00CD7126" w:rsidRDefault="00000000">
            <w:pPr>
              <w:spacing w:after="20"/>
              <w:ind w:left="20"/>
              <w:jc w:val="both"/>
            </w:pPr>
            <w:r>
              <w:rPr>
                <w:color w:val="000000"/>
                <w:sz w:val="20"/>
              </w:rPr>
              <w:t>1032.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FBA9B" w14:textId="77777777" w:rsidR="00CD7126" w:rsidRDefault="00000000">
            <w:pPr>
              <w:spacing w:after="20"/>
              <w:ind w:left="20"/>
              <w:jc w:val="both"/>
            </w:pPr>
            <w:r>
              <w:rPr>
                <w:color w:val="000000"/>
                <w:sz w:val="20"/>
              </w:rPr>
              <w:t>01704007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69F41" w14:textId="77777777" w:rsidR="00CD7126" w:rsidRDefault="00000000">
            <w:pPr>
              <w:spacing w:after="20"/>
              <w:ind w:left="20"/>
              <w:jc w:val="both"/>
            </w:pPr>
            <w:r>
              <w:rPr>
                <w:color w:val="000000"/>
                <w:sz w:val="20"/>
              </w:rPr>
              <w:t>Выдача разрешения на право осуществления деятельности кредитного бюро и акта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85D61" w14:textId="77777777" w:rsidR="00CD7126" w:rsidRDefault="00CD7126">
            <w:pPr>
              <w:spacing w:after="20"/>
              <w:ind w:left="20"/>
              <w:jc w:val="both"/>
            </w:pPr>
          </w:p>
          <w:p w14:paraId="630300C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157B1" w14:textId="77777777" w:rsidR="00CD7126" w:rsidRDefault="00000000">
            <w:pPr>
              <w:spacing w:after="20"/>
              <w:ind w:left="20"/>
              <w:jc w:val="both"/>
            </w:pPr>
            <w:r>
              <w:rPr>
                <w:color w:val="000000"/>
                <w:sz w:val="20"/>
              </w:rPr>
              <w:t>АРРФР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CDD7C6" w14:textId="77777777" w:rsidR="00CD7126" w:rsidRDefault="00000000">
            <w:pPr>
              <w:spacing w:after="20"/>
              <w:ind w:left="20"/>
              <w:jc w:val="both"/>
            </w:pPr>
            <w:r>
              <w:rPr>
                <w:color w:val="000000"/>
                <w:sz w:val="20"/>
              </w:rPr>
              <w:t xml:space="preserve"> "Об утверждении Правил выдачи разрешения на право осуществления деятельности кредитного бюро и акта о соответствии кредитного бюро требованиям, предъявляемым к кредитному бюро по защите и обеспечению сохранности базы данных кредитных историй, используемых информационных систем и помещений" постановление Правления Агентства Республики Казахстан по регулированию и развитию финансового рынка от 30 марта 2020 года № 32. Зарегистрировано в Реестре государственной регистрации нормативных правовых актов № 20239</w:t>
            </w:r>
          </w:p>
        </w:tc>
      </w:tr>
      <w:tr w:rsidR="00CD7126" w14:paraId="7504B5B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113BF" w14:textId="77777777" w:rsidR="00CD7126" w:rsidRDefault="00000000">
            <w:pPr>
              <w:spacing w:after="20"/>
              <w:ind w:left="20"/>
              <w:jc w:val="both"/>
            </w:pPr>
            <w:r>
              <w:rPr>
                <w:color w:val="000000"/>
                <w:sz w:val="20"/>
              </w:rPr>
              <w:t>1033.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5F6398" w14:textId="77777777" w:rsidR="00CD7126" w:rsidRDefault="00000000">
            <w:pPr>
              <w:spacing w:after="20"/>
              <w:ind w:left="20"/>
              <w:jc w:val="both"/>
            </w:pPr>
            <w:r>
              <w:rPr>
                <w:color w:val="000000"/>
                <w:sz w:val="20"/>
              </w:rPr>
              <w:t>01704008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CBCEC" w14:textId="77777777" w:rsidR="00CD7126" w:rsidRDefault="00000000">
            <w:pPr>
              <w:spacing w:after="20"/>
              <w:ind w:left="20"/>
              <w:jc w:val="both"/>
            </w:pPr>
            <w:r>
              <w:rPr>
                <w:color w:val="000000"/>
                <w:sz w:val="20"/>
              </w:rPr>
              <w:t>Выдача лицензии на осуществление актуарной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688992" w14:textId="77777777" w:rsidR="00CD7126" w:rsidRDefault="00000000">
            <w:pPr>
              <w:spacing w:after="20"/>
              <w:ind w:left="20"/>
              <w:jc w:val="both"/>
            </w:pPr>
            <w:r>
              <w:rPr>
                <w:color w:val="000000"/>
                <w:sz w:val="20"/>
              </w:rPr>
              <w:t>Выдача лицензии на осуществление актуарной деятельности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265BB"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5798B" w14:textId="77777777" w:rsidR="00CD7126" w:rsidRDefault="00000000">
            <w:pPr>
              <w:spacing w:after="20"/>
              <w:ind w:left="20"/>
              <w:jc w:val="both"/>
            </w:pPr>
            <w:r>
              <w:rPr>
                <w:color w:val="000000"/>
                <w:sz w:val="20"/>
              </w:rPr>
              <w:t xml:space="preserve"> "Об утверждении минимальной обязательной программы обучения актуариев, перечня и требований к международным ассоциациям актуариев, Требований к содержанию и порядку предоставления обязательного актуарного заключения, Требований к подтверждению квалификации актуария, Правил и сроков привлечения независимого актуария для проверки деятельности актуария, состоящего в штате страховой (перестраховочной) организации, направления независимым актуарием результатов проверки достоверности расчетов, проведенных актуарием, состоящим в штате страховой (перестраховочной) организации, Правил выдачи лицензии на право осуществления актуарной деятельности на страховом рынке, Правил проведения тестирования" постановление Правления Национального Банка Республики Казахстан от 27 августа 2018 года № 191. Зарегистрировано в Реестре государственной регистрации нормативных правовых актов № 17618.</w:t>
            </w:r>
          </w:p>
        </w:tc>
      </w:tr>
      <w:tr w:rsidR="00CD7126" w14:paraId="711FDE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B2C3A" w14:textId="77777777" w:rsidR="00CD7126" w:rsidRDefault="00000000">
            <w:pPr>
              <w:spacing w:after="20"/>
              <w:ind w:left="20"/>
              <w:jc w:val="both"/>
            </w:pPr>
            <w:r>
              <w:rPr>
                <w:color w:val="000000"/>
                <w:sz w:val="20"/>
              </w:rPr>
              <w:t>1034.</w:t>
            </w:r>
          </w:p>
        </w:tc>
        <w:tc>
          <w:tcPr>
            <w:tcW w:w="1230" w:type="dxa"/>
            <w:vMerge/>
            <w:tcBorders>
              <w:top w:val="nil"/>
              <w:left w:val="single" w:sz="5" w:space="0" w:color="CFCFCF"/>
              <w:bottom w:val="single" w:sz="5" w:space="0" w:color="CFCFCF"/>
              <w:right w:val="single" w:sz="5" w:space="0" w:color="CFCFCF"/>
            </w:tcBorders>
          </w:tcPr>
          <w:p w14:paraId="379CA0A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ECD3DD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C9C933" w14:textId="77777777" w:rsidR="00CD7126" w:rsidRDefault="00000000">
            <w:pPr>
              <w:spacing w:after="20"/>
              <w:ind w:left="20"/>
              <w:jc w:val="both"/>
            </w:pPr>
            <w:r>
              <w:rPr>
                <w:color w:val="000000"/>
                <w:sz w:val="20"/>
              </w:rPr>
              <w:t>Получение дубликата лицензии</w:t>
            </w:r>
          </w:p>
        </w:tc>
        <w:tc>
          <w:tcPr>
            <w:tcW w:w="1230" w:type="dxa"/>
            <w:vMerge/>
            <w:tcBorders>
              <w:top w:val="nil"/>
              <w:left w:val="single" w:sz="5" w:space="0" w:color="CFCFCF"/>
              <w:bottom w:val="single" w:sz="5" w:space="0" w:color="CFCFCF"/>
              <w:right w:val="single" w:sz="5" w:space="0" w:color="CFCFCF"/>
            </w:tcBorders>
          </w:tcPr>
          <w:p w14:paraId="4238ABE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2798DC" w14:textId="77777777" w:rsidR="00CD7126" w:rsidRDefault="00CD7126"/>
        </w:tc>
      </w:tr>
      <w:tr w:rsidR="00CD7126" w14:paraId="41C6810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8BA21" w14:textId="77777777" w:rsidR="00CD7126" w:rsidRDefault="00000000">
            <w:pPr>
              <w:spacing w:after="20"/>
              <w:ind w:left="20"/>
              <w:jc w:val="both"/>
            </w:pPr>
            <w:r>
              <w:rPr>
                <w:color w:val="000000"/>
                <w:sz w:val="20"/>
              </w:rPr>
              <w:t>1035.</w:t>
            </w:r>
          </w:p>
        </w:tc>
        <w:tc>
          <w:tcPr>
            <w:tcW w:w="1230" w:type="dxa"/>
            <w:vMerge/>
            <w:tcBorders>
              <w:top w:val="nil"/>
              <w:left w:val="single" w:sz="5" w:space="0" w:color="CFCFCF"/>
              <w:bottom w:val="single" w:sz="5" w:space="0" w:color="CFCFCF"/>
              <w:right w:val="single" w:sz="5" w:space="0" w:color="CFCFCF"/>
            </w:tcBorders>
          </w:tcPr>
          <w:p w14:paraId="59F9832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28DF5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D99C0"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07D01F9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6597ABD" w14:textId="77777777" w:rsidR="00CD7126" w:rsidRDefault="00CD7126"/>
        </w:tc>
      </w:tr>
      <w:tr w:rsidR="00CD7126" w14:paraId="34EEE15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181C6" w14:textId="77777777" w:rsidR="00CD7126" w:rsidRDefault="00000000">
            <w:pPr>
              <w:spacing w:after="20"/>
              <w:ind w:left="20"/>
              <w:jc w:val="both"/>
            </w:pPr>
            <w:r>
              <w:rPr>
                <w:color w:val="000000"/>
                <w:sz w:val="20"/>
              </w:rPr>
              <w:t>1036.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C6FA9" w14:textId="77777777" w:rsidR="00CD7126" w:rsidRDefault="00000000">
            <w:pPr>
              <w:spacing w:after="20"/>
              <w:ind w:left="20"/>
              <w:jc w:val="both"/>
            </w:pPr>
            <w:r>
              <w:rPr>
                <w:color w:val="000000"/>
                <w:sz w:val="20"/>
              </w:rPr>
              <w:t>01704011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45B11" w14:textId="77777777" w:rsidR="00CD7126" w:rsidRDefault="00000000">
            <w:pPr>
              <w:spacing w:after="20"/>
              <w:ind w:left="20"/>
              <w:jc w:val="both"/>
            </w:pPr>
            <w:r>
              <w:rPr>
                <w:color w:val="000000"/>
                <w:sz w:val="20"/>
              </w:rPr>
              <w:t>Выдача лицензии на осуществление деятельности на рынке ценных бумаг</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A68F9E" w14:textId="77777777" w:rsidR="00CD7126" w:rsidRDefault="00000000">
            <w:pPr>
              <w:spacing w:after="20"/>
              <w:ind w:left="20"/>
              <w:jc w:val="both"/>
            </w:pPr>
            <w:r>
              <w:rPr>
                <w:color w:val="000000"/>
                <w:sz w:val="20"/>
              </w:rPr>
              <w:t>Брокерская деятельность:</w:t>
            </w:r>
          </w:p>
          <w:p w14:paraId="0DE05E38" w14:textId="77777777" w:rsidR="00CD7126" w:rsidRDefault="00000000">
            <w:pPr>
              <w:spacing w:after="20"/>
              <w:ind w:left="20"/>
              <w:jc w:val="both"/>
            </w:pPr>
            <w:r>
              <w:rPr>
                <w:color w:val="000000"/>
                <w:sz w:val="20"/>
              </w:rPr>
              <w:t>1) с правом ведения счетов клиентов в качестве номинального держателя;</w:t>
            </w:r>
          </w:p>
          <w:p w14:paraId="738B3832" w14:textId="77777777" w:rsidR="00CD7126" w:rsidRDefault="00000000">
            <w:pPr>
              <w:spacing w:after="20"/>
              <w:ind w:left="20"/>
              <w:jc w:val="both"/>
            </w:pPr>
            <w:r>
              <w:rPr>
                <w:color w:val="000000"/>
                <w:sz w:val="20"/>
              </w:rPr>
              <w:t>2) без права ведения счетов клиентов.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F7DCA9"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D91B08" w14:textId="77777777" w:rsidR="00CD7126" w:rsidRDefault="00000000">
            <w:pPr>
              <w:spacing w:after="20"/>
              <w:ind w:left="20"/>
              <w:jc w:val="both"/>
            </w:pPr>
            <w:r>
              <w:rPr>
                <w:color w:val="000000"/>
                <w:sz w:val="20"/>
              </w:rPr>
              <w:t xml:space="preserve"> "Об утверждении Правил выдачи, приостановления и лишения лицензий на осуществление видов профессиональной деятельности на рынке ценных бумаг" постановление Правления Агентства Республики Казахстан по регулированию и развитию финансового рынка от 30 марта 2020 года № 40. Зарегистрировано в Реестре государственной регистрации нормативных правовых актов № 20226.</w:t>
            </w:r>
          </w:p>
        </w:tc>
      </w:tr>
      <w:tr w:rsidR="00CD7126" w14:paraId="5B6FCE4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48965C" w14:textId="77777777" w:rsidR="00CD7126" w:rsidRDefault="00000000">
            <w:pPr>
              <w:spacing w:after="20"/>
              <w:ind w:left="20"/>
              <w:jc w:val="both"/>
            </w:pPr>
            <w:r>
              <w:rPr>
                <w:color w:val="000000"/>
                <w:sz w:val="20"/>
              </w:rPr>
              <w:t>1037.</w:t>
            </w:r>
          </w:p>
        </w:tc>
        <w:tc>
          <w:tcPr>
            <w:tcW w:w="1230" w:type="dxa"/>
            <w:vMerge/>
            <w:tcBorders>
              <w:top w:val="nil"/>
              <w:left w:val="single" w:sz="5" w:space="0" w:color="CFCFCF"/>
              <w:bottom w:val="single" w:sz="5" w:space="0" w:color="CFCFCF"/>
              <w:right w:val="single" w:sz="5" w:space="0" w:color="CFCFCF"/>
            </w:tcBorders>
          </w:tcPr>
          <w:p w14:paraId="3ABD1EA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44D3D8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EA74F" w14:textId="77777777" w:rsidR="00CD7126" w:rsidRDefault="00000000">
            <w:pPr>
              <w:spacing w:after="20"/>
              <w:ind w:left="20"/>
              <w:jc w:val="both"/>
            </w:pPr>
            <w:r>
              <w:rPr>
                <w:color w:val="000000"/>
                <w:sz w:val="20"/>
              </w:rPr>
              <w:t>Дилерская деятельность</w:t>
            </w:r>
          </w:p>
        </w:tc>
        <w:tc>
          <w:tcPr>
            <w:tcW w:w="1230" w:type="dxa"/>
            <w:vMerge/>
            <w:tcBorders>
              <w:top w:val="nil"/>
              <w:left w:val="single" w:sz="5" w:space="0" w:color="CFCFCF"/>
              <w:bottom w:val="single" w:sz="5" w:space="0" w:color="CFCFCF"/>
              <w:right w:val="single" w:sz="5" w:space="0" w:color="CFCFCF"/>
            </w:tcBorders>
          </w:tcPr>
          <w:p w14:paraId="58A542D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700F97B" w14:textId="77777777" w:rsidR="00CD7126" w:rsidRDefault="00CD7126"/>
        </w:tc>
      </w:tr>
      <w:tr w:rsidR="00CD7126" w14:paraId="26DF19C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4A7261" w14:textId="77777777" w:rsidR="00CD7126" w:rsidRDefault="00000000">
            <w:pPr>
              <w:spacing w:after="20"/>
              <w:ind w:left="20"/>
              <w:jc w:val="both"/>
            </w:pPr>
            <w:r>
              <w:rPr>
                <w:color w:val="000000"/>
                <w:sz w:val="20"/>
              </w:rPr>
              <w:t>1038.</w:t>
            </w:r>
          </w:p>
        </w:tc>
        <w:tc>
          <w:tcPr>
            <w:tcW w:w="1230" w:type="dxa"/>
            <w:vMerge/>
            <w:tcBorders>
              <w:top w:val="nil"/>
              <w:left w:val="single" w:sz="5" w:space="0" w:color="CFCFCF"/>
              <w:bottom w:val="single" w:sz="5" w:space="0" w:color="CFCFCF"/>
              <w:right w:val="single" w:sz="5" w:space="0" w:color="CFCFCF"/>
            </w:tcBorders>
          </w:tcPr>
          <w:p w14:paraId="2212F09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A4CC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4E45A0" w14:textId="77777777" w:rsidR="00CD7126" w:rsidRDefault="00000000">
            <w:pPr>
              <w:spacing w:after="20"/>
              <w:ind w:left="20"/>
              <w:jc w:val="both"/>
            </w:pPr>
            <w:r>
              <w:rPr>
                <w:color w:val="000000"/>
                <w:sz w:val="20"/>
              </w:rPr>
              <w:t>Деятельность по управлению инвестиционным портфелем:</w:t>
            </w:r>
          </w:p>
          <w:p w14:paraId="31D1C6FE" w14:textId="77777777" w:rsidR="00CD7126" w:rsidRDefault="00000000">
            <w:pPr>
              <w:spacing w:after="20"/>
              <w:ind w:left="20"/>
              <w:jc w:val="both"/>
            </w:pPr>
            <w:r>
              <w:rPr>
                <w:color w:val="000000"/>
                <w:sz w:val="20"/>
              </w:rPr>
              <w:t>1) с правом привлечения добровольных пенсионных взносов (добровольный накопительный пенсионный фонд);</w:t>
            </w:r>
          </w:p>
          <w:p w14:paraId="57CBDD22" w14:textId="77777777" w:rsidR="00CD7126" w:rsidRDefault="00000000">
            <w:pPr>
              <w:spacing w:after="20"/>
              <w:ind w:left="20"/>
              <w:jc w:val="both"/>
            </w:pPr>
            <w:r>
              <w:rPr>
                <w:color w:val="000000"/>
                <w:sz w:val="20"/>
              </w:rPr>
              <w:t>2) без права привлечения добровольных пенсионных взносов.</w:t>
            </w:r>
          </w:p>
        </w:tc>
        <w:tc>
          <w:tcPr>
            <w:tcW w:w="1230" w:type="dxa"/>
            <w:vMerge/>
            <w:tcBorders>
              <w:top w:val="nil"/>
              <w:left w:val="single" w:sz="5" w:space="0" w:color="CFCFCF"/>
              <w:bottom w:val="single" w:sz="5" w:space="0" w:color="CFCFCF"/>
              <w:right w:val="single" w:sz="5" w:space="0" w:color="CFCFCF"/>
            </w:tcBorders>
          </w:tcPr>
          <w:p w14:paraId="42EF398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E7F5B51" w14:textId="77777777" w:rsidR="00CD7126" w:rsidRDefault="00CD7126"/>
        </w:tc>
      </w:tr>
      <w:tr w:rsidR="00CD7126" w14:paraId="271F814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EBC72C" w14:textId="77777777" w:rsidR="00CD7126" w:rsidRDefault="00000000">
            <w:pPr>
              <w:spacing w:after="20"/>
              <w:ind w:left="20"/>
              <w:jc w:val="both"/>
            </w:pPr>
            <w:r>
              <w:rPr>
                <w:color w:val="000000"/>
                <w:sz w:val="20"/>
              </w:rPr>
              <w:t>1039.</w:t>
            </w:r>
          </w:p>
        </w:tc>
        <w:tc>
          <w:tcPr>
            <w:tcW w:w="1230" w:type="dxa"/>
            <w:vMerge/>
            <w:tcBorders>
              <w:top w:val="nil"/>
              <w:left w:val="single" w:sz="5" w:space="0" w:color="CFCFCF"/>
              <w:bottom w:val="single" w:sz="5" w:space="0" w:color="CFCFCF"/>
              <w:right w:val="single" w:sz="5" w:space="0" w:color="CFCFCF"/>
            </w:tcBorders>
          </w:tcPr>
          <w:p w14:paraId="0B44B67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618675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406CD6" w14:textId="77777777" w:rsidR="00CD7126" w:rsidRDefault="00000000">
            <w:pPr>
              <w:spacing w:after="20"/>
              <w:ind w:left="20"/>
              <w:jc w:val="both"/>
            </w:pPr>
            <w:r>
              <w:rPr>
                <w:color w:val="000000"/>
                <w:sz w:val="20"/>
              </w:rPr>
              <w:t>Кастодиальная деятельность</w:t>
            </w:r>
          </w:p>
        </w:tc>
        <w:tc>
          <w:tcPr>
            <w:tcW w:w="1230" w:type="dxa"/>
            <w:vMerge/>
            <w:tcBorders>
              <w:top w:val="nil"/>
              <w:left w:val="single" w:sz="5" w:space="0" w:color="CFCFCF"/>
              <w:bottom w:val="single" w:sz="5" w:space="0" w:color="CFCFCF"/>
              <w:right w:val="single" w:sz="5" w:space="0" w:color="CFCFCF"/>
            </w:tcBorders>
          </w:tcPr>
          <w:p w14:paraId="2F9C22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E3D999" w14:textId="77777777" w:rsidR="00CD7126" w:rsidRDefault="00CD7126"/>
        </w:tc>
      </w:tr>
      <w:tr w:rsidR="00CD7126" w14:paraId="3543A7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B01BB8" w14:textId="77777777" w:rsidR="00CD7126" w:rsidRDefault="00000000">
            <w:pPr>
              <w:spacing w:after="20"/>
              <w:ind w:left="20"/>
              <w:jc w:val="both"/>
            </w:pPr>
            <w:r>
              <w:rPr>
                <w:color w:val="000000"/>
                <w:sz w:val="20"/>
              </w:rPr>
              <w:t>1040.</w:t>
            </w:r>
          </w:p>
        </w:tc>
        <w:tc>
          <w:tcPr>
            <w:tcW w:w="1230" w:type="dxa"/>
            <w:vMerge/>
            <w:tcBorders>
              <w:top w:val="nil"/>
              <w:left w:val="single" w:sz="5" w:space="0" w:color="CFCFCF"/>
              <w:bottom w:val="single" w:sz="5" w:space="0" w:color="CFCFCF"/>
              <w:right w:val="single" w:sz="5" w:space="0" w:color="CFCFCF"/>
            </w:tcBorders>
          </w:tcPr>
          <w:p w14:paraId="45245D4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F1A406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4CB2A" w14:textId="77777777" w:rsidR="00CD7126" w:rsidRDefault="00000000">
            <w:pPr>
              <w:spacing w:after="20"/>
              <w:ind w:left="20"/>
              <w:jc w:val="both"/>
            </w:pPr>
            <w:r>
              <w:rPr>
                <w:color w:val="000000"/>
                <w:sz w:val="20"/>
              </w:rPr>
              <w:t>Трансфер-агентская деятельность</w:t>
            </w:r>
          </w:p>
        </w:tc>
        <w:tc>
          <w:tcPr>
            <w:tcW w:w="1230" w:type="dxa"/>
            <w:vMerge/>
            <w:tcBorders>
              <w:top w:val="nil"/>
              <w:left w:val="single" w:sz="5" w:space="0" w:color="CFCFCF"/>
              <w:bottom w:val="single" w:sz="5" w:space="0" w:color="CFCFCF"/>
              <w:right w:val="single" w:sz="5" w:space="0" w:color="CFCFCF"/>
            </w:tcBorders>
          </w:tcPr>
          <w:p w14:paraId="1792E2C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911A714" w14:textId="77777777" w:rsidR="00CD7126" w:rsidRDefault="00CD7126"/>
        </w:tc>
      </w:tr>
      <w:tr w:rsidR="00CD7126" w14:paraId="5BFB9B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7C9483" w14:textId="77777777" w:rsidR="00CD7126" w:rsidRDefault="00000000">
            <w:pPr>
              <w:spacing w:after="20"/>
              <w:ind w:left="20"/>
              <w:jc w:val="both"/>
            </w:pPr>
            <w:r>
              <w:rPr>
                <w:color w:val="000000"/>
                <w:sz w:val="20"/>
              </w:rPr>
              <w:t>1041.</w:t>
            </w:r>
          </w:p>
        </w:tc>
        <w:tc>
          <w:tcPr>
            <w:tcW w:w="1230" w:type="dxa"/>
            <w:vMerge/>
            <w:tcBorders>
              <w:top w:val="nil"/>
              <w:left w:val="single" w:sz="5" w:space="0" w:color="CFCFCF"/>
              <w:bottom w:val="single" w:sz="5" w:space="0" w:color="CFCFCF"/>
              <w:right w:val="single" w:sz="5" w:space="0" w:color="CFCFCF"/>
            </w:tcBorders>
          </w:tcPr>
          <w:p w14:paraId="695A515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EF31E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92BDA" w14:textId="77777777" w:rsidR="00CD7126" w:rsidRDefault="00000000">
            <w:pPr>
              <w:spacing w:after="20"/>
              <w:ind w:left="20"/>
              <w:jc w:val="both"/>
            </w:pPr>
            <w:r>
              <w:rPr>
                <w:color w:val="000000"/>
                <w:sz w:val="20"/>
              </w:rPr>
              <w:t>Деятельность по организации торговли с ценными бумагами и иными финансовыми инструментами</w:t>
            </w:r>
          </w:p>
        </w:tc>
        <w:tc>
          <w:tcPr>
            <w:tcW w:w="1230" w:type="dxa"/>
            <w:vMerge/>
            <w:tcBorders>
              <w:top w:val="nil"/>
              <w:left w:val="single" w:sz="5" w:space="0" w:color="CFCFCF"/>
              <w:bottom w:val="single" w:sz="5" w:space="0" w:color="CFCFCF"/>
              <w:right w:val="single" w:sz="5" w:space="0" w:color="CFCFCF"/>
            </w:tcBorders>
          </w:tcPr>
          <w:p w14:paraId="46F41CF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E090B1A" w14:textId="77777777" w:rsidR="00CD7126" w:rsidRDefault="00CD7126"/>
        </w:tc>
      </w:tr>
      <w:tr w:rsidR="00CD7126" w14:paraId="3227306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E84B7" w14:textId="77777777" w:rsidR="00CD7126" w:rsidRDefault="00000000">
            <w:pPr>
              <w:spacing w:after="20"/>
              <w:ind w:left="20"/>
              <w:jc w:val="both"/>
            </w:pPr>
            <w:r>
              <w:rPr>
                <w:color w:val="000000"/>
                <w:sz w:val="20"/>
              </w:rPr>
              <w:t>1042.</w:t>
            </w:r>
          </w:p>
        </w:tc>
        <w:tc>
          <w:tcPr>
            <w:tcW w:w="1230" w:type="dxa"/>
            <w:vMerge/>
            <w:tcBorders>
              <w:top w:val="nil"/>
              <w:left w:val="single" w:sz="5" w:space="0" w:color="CFCFCF"/>
              <w:bottom w:val="single" w:sz="5" w:space="0" w:color="CFCFCF"/>
              <w:right w:val="single" w:sz="5" w:space="0" w:color="CFCFCF"/>
            </w:tcBorders>
          </w:tcPr>
          <w:p w14:paraId="36B6445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9695C2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04E9B" w14:textId="77777777" w:rsidR="00CD7126" w:rsidRDefault="00000000">
            <w:pPr>
              <w:spacing w:after="20"/>
              <w:ind w:left="20"/>
              <w:jc w:val="both"/>
            </w:pPr>
            <w:r>
              <w:rPr>
                <w:color w:val="000000"/>
                <w:sz w:val="20"/>
              </w:rPr>
              <w:t>Клиринговая деятельность по сделкам с финансовыми инструментами</w:t>
            </w:r>
          </w:p>
        </w:tc>
        <w:tc>
          <w:tcPr>
            <w:tcW w:w="1230" w:type="dxa"/>
            <w:vMerge/>
            <w:tcBorders>
              <w:top w:val="nil"/>
              <w:left w:val="single" w:sz="5" w:space="0" w:color="CFCFCF"/>
              <w:bottom w:val="single" w:sz="5" w:space="0" w:color="CFCFCF"/>
              <w:right w:val="single" w:sz="5" w:space="0" w:color="CFCFCF"/>
            </w:tcBorders>
          </w:tcPr>
          <w:p w14:paraId="68D46A5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01A517" w14:textId="77777777" w:rsidR="00CD7126" w:rsidRDefault="00CD7126"/>
        </w:tc>
      </w:tr>
      <w:tr w:rsidR="00CD7126" w14:paraId="0A921E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77EEF4" w14:textId="77777777" w:rsidR="00CD7126" w:rsidRDefault="00000000">
            <w:pPr>
              <w:spacing w:after="20"/>
              <w:ind w:left="20"/>
              <w:jc w:val="both"/>
            </w:pPr>
            <w:r>
              <w:rPr>
                <w:color w:val="000000"/>
                <w:sz w:val="20"/>
              </w:rPr>
              <w:t>1043.</w:t>
            </w:r>
          </w:p>
        </w:tc>
        <w:tc>
          <w:tcPr>
            <w:tcW w:w="1230" w:type="dxa"/>
            <w:vMerge/>
            <w:tcBorders>
              <w:top w:val="nil"/>
              <w:left w:val="single" w:sz="5" w:space="0" w:color="CFCFCF"/>
              <w:bottom w:val="single" w:sz="5" w:space="0" w:color="CFCFCF"/>
              <w:right w:val="single" w:sz="5" w:space="0" w:color="CFCFCF"/>
            </w:tcBorders>
          </w:tcPr>
          <w:p w14:paraId="2816C7D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CFCEAE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C866B" w14:textId="77777777" w:rsidR="00CD7126" w:rsidRDefault="00000000">
            <w:pPr>
              <w:spacing w:after="20"/>
              <w:ind w:left="20"/>
              <w:jc w:val="both"/>
            </w:pPr>
            <w:r>
              <w:rPr>
                <w:color w:val="000000"/>
                <w:sz w:val="20"/>
              </w:rPr>
              <w:t>Выдача лицензии</w:t>
            </w:r>
          </w:p>
        </w:tc>
        <w:tc>
          <w:tcPr>
            <w:tcW w:w="1230" w:type="dxa"/>
            <w:vMerge/>
            <w:tcBorders>
              <w:top w:val="nil"/>
              <w:left w:val="single" w:sz="5" w:space="0" w:color="CFCFCF"/>
              <w:bottom w:val="single" w:sz="5" w:space="0" w:color="CFCFCF"/>
              <w:right w:val="single" w:sz="5" w:space="0" w:color="CFCFCF"/>
            </w:tcBorders>
          </w:tcPr>
          <w:p w14:paraId="0A4DA34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F7E47B7" w14:textId="77777777" w:rsidR="00CD7126" w:rsidRDefault="00CD7126"/>
        </w:tc>
      </w:tr>
      <w:tr w:rsidR="00CD7126" w14:paraId="472A23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EF171" w14:textId="77777777" w:rsidR="00CD7126" w:rsidRDefault="00000000">
            <w:pPr>
              <w:spacing w:after="20"/>
              <w:ind w:left="20"/>
              <w:jc w:val="both"/>
            </w:pPr>
            <w:r>
              <w:rPr>
                <w:color w:val="000000"/>
                <w:sz w:val="20"/>
              </w:rPr>
              <w:t>1044.</w:t>
            </w:r>
          </w:p>
        </w:tc>
        <w:tc>
          <w:tcPr>
            <w:tcW w:w="1230" w:type="dxa"/>
            <w:vMerge/>
            <w:tcBorders>
              <w:top w:val="nil"/>
              <w:left w:val="single" w:sz="5" w:space="0" w:color="CFCFCF"/>
              <w:bottom w:val="single" w:sz="5" w:space="0" w:color="CFCFCF"/>
              <w:right w:val="single" w:sz="5" w:space="0" w:color="CFCFCF"/>
            </w:tcBorders>
          </w:tcPr>
          <w:p w14:paraId="2C7150C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35664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A23054"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5A24BB4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E30F4BF" w14:textId="77777777" w:rsidR="00CD7126" w:rsidRDefault="00CD7126"/>
        </w:tc>
      </w:tr>
      <w:tr w:rsidR="00CD7126" w14:paraId="7183E82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EA102" w14:textId="77777777" w:rsidR="00CD7126" w:rsidRDefault="00000000">
            <w:pPr>
              <w:spacing w:after="20"/>
              <w:ind w:left="20"/>
              <w:jc w:val="both"/>
            </w:pPr>
            <w:r>
              <w:rPr>
                <w:color w:val="000000"/>
                <w:sz w:val="20"/>
              </w:rPr>
              <w:t>1045.</w:t>
            </w:r>
          </w:p>
        </w:tc>
        <w:tc>
          <w:tcPr>
            <w:tcW w:w="1230" w:type="dxa"/>
            <w:vMerge/>
            <w:tcBorders>
              <w:top w:val="nil"/>
              <w:left w:val="single" w:sz="5" w:space="0" w:color="CFCFCF"/>
              <w:bottom w:val="single" w:sz="5" w:space="0" w:color="CFCFCF"/>
              <w:right w:val="single" w:sz="5" w:space="0" w:color="CFCFCF"/>
            </w:tcBorders>
          </w:tcPr>
          <w:p w14:paraId="7E93A65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1611E9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DE54C1" w14:textId="77777777" w:rsidR="00CD7126" w:rsidRDefault="00000000">
            <w:pPr>
              <w:spacing w:after="20"/>
              <w:ind w:left="20"/>
              <w:jc w:val="both"/>
            </w:pPr>
            <w:r>
              <w:rPr>
                <w:color w:val="000000"/>
                <w:sz w:val="20"/>
              </w:rPr>
              <w:t>Выдача дубликата лицензии</w:t>
            </w:r>
          </w:p>
        </w:tc>
        <w:tc>
          <w:tcPr>
            <w:tcW w:w="1230" w:type="dxa"/>
            <w:vMerge/>
            <w:tcBorders>
              <w:top w:val="nil"/>
              <w:left w:val="single" w:sz="5" w:space="0" w:color="CFCFCF"/>
              <w:bottom w:val="single" w:sz="5" w:space="0" w:color="CFCFCF"/>
              <w:right w:val="single" w:sz="5" w:space="0" w:color="CFCFCF"/>
            </w:tcBorders>
          </w:tcPr>
          <w:p w14:paraId="3D662CC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D1C51F" w14:textId="77777777" w:rsidR="00CD7126" w:rsidRDefault="00CD7126"/>
        </w:tc>
      </w:tr>
      <w:tr w:rsidR="00CD7126" w14:paraId="08C965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E6C0C" w14:textId="77777777" w:rsidR="00CD7126" w:rsidRDefault="00000000">
            <w:pPr>
              <w:spacing w:after="20"/>
              <w:ind w:left="20"/>
              <w:jc w:val="both"/>
            </w:pPr>
            <w:r>
              <w:rPr>
                <w:color w:val="000000"/>
                <w:sz w:val="20"/>
              </w:rPr>
              <w:t>1046.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33EBA3" w14:textId="77777777" w:rsidR="00CD7126" w:rsidRDefault="00000000">
            <w:pPr>
              <w:spacing w:after="20"/>
              <w:ind w:left="20"/>
              <w:jc w:val="both"/>
            </w:pPr>
            <w:r>
              <w:rPr>
                <w:color w:val="000000"/>
                <w:sz w:val="20"/>
              </w:rPr>
              <w:t>01704014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3BFFA" w14:textId="77777777" w:rsidR="00CD7126" w:rsidRDefault="00000000">
            <w:pPr>
              <w:spacing w:after="20"/>
              <w:ind w:left="20"/>
              <w:jc w:val="both"/>
            </w:pPr>
            <w:r>
              <w:rPr>
                <w:color w:val="000000"/>
                <w:sz w:val="20"/>
              </w:rPr>
              <w:t>Включение в реестр платежных организаций, прошедших учетную регистрацию в Национальном Банке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8CC04" w14:textId="77777777" w:rsidR="00CD7126" w:rsidRDefault="00CD7126">
            <w:pPr>
              <w:spacing w:after="20"/>
              <w:ind w:left="20"/>
              <w:jc w:val="both"/>
            </w:pPr>
          </w:p>
          <w:p w14:paraId="30C7620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08D007" w14:textId="77777777" w:rsidR="00CD7126" w:rsidRDefault="00000000">
            <w:pPr>
              <w:spacing w:after="20"/>
              <w:ind w:left="20"/>
              <w:jc w:val="both"/>
            </w:pPr>
            <w:r>
              <w:rPr>
                <w:color w:val="000000"/>
                <w:sz w:val="20"/>
              </w:rPr>
              <w:t>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197CD" w14:textId="77777777" w:rsidR="00CD7126" w:rsidRDefault="00000000">
            <w:pPr>
              <w:spacing w:after="20"/>
              <w:ind w:left="20"/>
              <w:jc w:val="both"/>
            </w:pPr>
            <w:r>
              <w:rPr>
                <w:color w:val="000000"/>
                <w:sz w:val="20"/>
              </w:rPr>
              <w:t xml:space="preserve"> "Об утверждении Правил организации деятельности платежных организаций" постановление Правления Национального Банка Республики Казахстан от 31 августа 2016 года № 215. Зарегистрирован в Реестре государственной регистрации нормативных правовых актов № 14347.</w:t>
            </w:r>
          </w:p>
        </w:tc>
      </w:tr>
      <w:tr w:rsidR="00CD7126" w14:paraId="64C0745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4E34ED" w14:textId="77777777" w:rsidR="00CD7126" w:rsidRDefault="00000000">
            <w:pPr>
              <w:spacing w:after="20"/>
              <w:ind w:left="20"/>
              <w:jc w:val="both"/>
            </w:pPr>
            <w:r>
              <w:rPr>
                <w:color w:val="000000"/>
                <w:sz w:val="20"/>
              </w:rPr>
              <w:t>1047.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13FD7" w14:textId="77777777" w:rsidR="00CD7126" w:rsidRDefault="00000000">
            <w:pPr>
              <w:spacing w:after="20"/>
              <w:ind w:left="20"/>
              <w:jc w:val="both"/>
            </w:pPr>
            <w:r>
              <w:rPr>
                <w:color w:val="000000"/>
                <w:sz w:val="20"/>
              </w:rPr>
              <w:t>01704015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AE97A" w14:textId="77777777" w:rsidR="00CD7126" w:rsidRDefault="00000000">
            <w:pPr>
              <w:spacing w:after="20"/>
              <w:ind w:left="20"/>
              <w:jc w:val="both"/>
            </w:pPr>
            <w:r>
              <w:rPr>
                <w:color w:val="000000"/>
                <w:sz w:val="20"/>
              </w:rPr>
              <w:t>Выдача согласия на проведение добровольной реорганизации (присоединение, слияние, разделение, выделение, преобразование) платежных организаций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BED60" w14:textId="77777777" w:rsidR="00CD7126" w:rsidRDefault="00CD7126">
            <w:pPr>
              <w:spacing w:after="20"/>
              <w:ind w:left="20"/>
              <w:jc w:val="both"/>
            </w:pPr>
          </w:p>
          <w:p w14:paraId="2FBE3F9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9B254E" w14:textId="77777777" w:rsidR="00CD7126" w:rsidRDefault="00000000">
            <w:pPr>
              <w:spacing w:after="20"/>
              <w:ind w:left="20"/>
              <w:jc w:val="both"/>
            </w:pPr>
            <w:r>
              <w:rPr>
                <w:color w:val="000000"/>
                <w:sz w:val="20"/>
              </w:rPr>
              <w:t>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2EED0" w14:textId="77777777" w:rsidR="00CD7126" w:rsidRDefault="00000000">
            <w:pPr>
              <w:spacing w:after="20"/>
              <w:ind w:left="20"/>
              <w:jc w:val="both"/>
            </w:pPr>
            <w:r>
              <w:rPr>
                <w:color w:val="000000"/>
                <w:sz w:val="20"/>
              </w:rPr>
              <w:t xml:space="preserve"> "Об утверждении Правил организации деятельности платежных организаций" постановление Правления Национального Банка Республики Казахстан от 31 августа 2016 года № 215. Зарегистрирован в Реестре государственной регистрации нормативных правовых актов № 14347.</w:t>
            </w:r>
          </w:p>
        </w:tc>
      </w:tr>
      <w:tr w:rsidR="00CD7126" w14:paraId="5F60A3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CBC3F" w14:textId="77777777" w:rsidR="00CD7126" w:rsidRDefault="00000000">
            <w:pPr>
              <w:spacing w:after="20"/>
              <w:ind w:left="20"/>
              <w:jc w:val="both"/>
            </w:pPr>
            <w:r>
              <w:rPr>
                <w:color w:val="000000"/>
                <w:sz w:val="20"/>
              </w:rPr>
              <w:t>1048.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0E9A06" w14:textId="77777777" w:rsidR="00CD7126" w:rsidRDefault="00000000">
            <w:pPr>
              <w:spacing w:after="20"/>
              <w:ind w:left="20"/>
              <w:jc w:val="both"/>
            </w:pPr>
            <w:r>
              <w:rPr>
                <w:color w:val="000000"/>
                <w:sz w:val="20"/>
              </w:rPr>
              <w:t>01704016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7A98E" w14:textId="77777777" w:rsidR="00CD7126" w:rsidRDefault="00000000">
            <w:pPr>
              <w:spacing w:after="20"/>
              <w:ind w:left="20"/>
              <w:jc w:val="both"/>
            </w:pPr>
            <w:r>
              <w:rPr>
                <w:color w:val="000000"/>
                <w:sz w:val="20"/>
              </w:rPr>
              <w:t>Учетная регистрация коллекторских агентств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06A1B" w14:textId="77777777" w:rsidR="00CD7126" w:rsidRDefault="00CD7126">
            <w:pPr>
              <w:spacing w:after="20"/>
              <w:ind w:left="20"/>
              <w:jc w:val="both"/>
            </w:pPr>
          </w:p>
          <w:p w14:paraId="6FA3462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74DC9" w14:textId="77777777" w:rsidR="00CD7126" w:rsidRDefault="00000000">
            <w:pPr>
              <w:spacing w:after="20"/>
              <w:ind w:left="20"/>
              <w:jc w:val="both"/>
            </w:pPr>
            <w:r>
              <w:rPr>
                <w:color w:val="000000"/>
                <w:sz w:val="20"/>
              </w:rPr>
              <w:t>АРРФР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000F88" w14:textId="77777777" w:rsidR="00CD7126" w:rsidRDefault="00000000">
            <w:pPr>
              <w:spacing w:after="20"/>
              <w:ind w:left="20"/>
              <w:jc w:val="both"/>
            </w:pPr>
            <w:r>
              <w:rPr>
                <w:color w:val="000000"/>
                <w:sz w:val="20"/>
              </w:rPr>
              <w:t>"Об утверждении Правил прохождения учетной регистрации и ведения реестра коллекторских агентств" постановление Правления Агентства Республики Казахстан по регулированию и развитию финансового рынка от 30 марта 2020 года № 49. Зарегистрировано в Реестре государственной регистрации нормативных правовых актов № 20269.</w:t>
            </w:r>
          </w:p>
        </w:tc>
      </w:tr>
      <w:tr w:rsidR="00CD7126" w14:paraId="11D2AB6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8AB50" w14:textId="77777777" w:rsidR="00CD7126" w:rsidRDefault="00000000">
            <w:pPr>
              <w:spacing w:after="20"/>
              <w:ind w:left="20"/>
              <w:jc w:val="both"/>
            </w:pPr>
            <w:r>
              <w:rPr>
                <w:color w:val="000000"/>
                <w:sz w:val="20"/>
              </w:rPr>
              <w:t>1049.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0E531" w14:textId="77777777" w:rsidR="00CD7126" w:rsidRDefault="00000000">
            <w:pPr>
              <w:spacing w:after="20"/>
              <w:ind w:left="20"/>
              <w:jc w:val="both"/>
            </w:pPr>
            <w:r>
              <w:rPr>
                <w:color w:val="000000"/>
                <w:sz w:val="20"/>
              </w:rPr>
              <w:t>01704017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56D6D" w14:textId="77777777" w:rsidR="00CD7126" w:rsidRDefault="00000000">
            <w:pPr>
              <w:spacing w:after="20"/>
              <w:ind w:left="20"/>
              <w:jc w:val="both"/>
            </w:pPr>
            <w:r>
              <w:rPr>
                <w:color w:val="000000"/>
                <w:sz w:val="20"/>
              </w:rPr>
              <w:t>Выдача лицензии юридическим лицам, исключительной деятельностью которых является инкассация банкнот, монет и ценностей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3ECA0" w14:textId="77777777" w:rsidR="00CD7126" w:rsidRDefault="00000000">
            <w:pPr>
              <w:spacing w:after="20"/>
              <w:ind w:left="20"/>
              <w:jc w:val="both"/>
            </w:pPr>
            <w:r>
              <w:rPr>
                <w:color w:val="000000"/>
                <w:sz w:val="20"/>
              </w:rPr>
              <w:t>Получение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B9A40C" w14:textId="77777777" w:rsidR="00CD7126" w:rsidRDefault="00000000">
            <w:pPr>
              <w:spacing w:after="20"/>
              <w:ind w:left="20"/>
              <w:jc w:val="both"/>
            </w:pPr>
            <w:r>
              <w:rPr>
                <w:color w:val="000000"/>
                <w:sz w:val="20"/>
              </w:rPr>
              <w:t>НБ</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725D2" w14:textId="77777777" w:rsidR="00CD7126" w:rsidRDefault="00000000">
            <w:pPr>
              <w:spacing w:after="20"/>
              <w:ind w:left="20"/>
              <w:jc w:val="both"/>
            </w:pPr>
            <w:r>
              <w:rPr>
                <w:color w:val="000000"/>
                <w:sz w:val="20"/>
              </w:rPr>
              <w:t xml:space="preserve"> "Об утверждении Правил выдачи лицензии юридическим лицам, исключительной деятельностью которых является инкассация банкнот, монет и ценностей" постановление Правления Национального Банка Республики Казахстан от 8 ноября 2019 года № 176. Зарегистрировано в Реестре государственной регистрации нормативных правовых актов № 19612.</w:t>
            </w:r>
          </w:p>
        </w:tc>
      </w:tr>
      <w:tr w:rsidR="00CD7126" w14:paraId="41883D7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0563A8" w14:textId="77777777" w:rsidR="00CD7126" w:rsidRDefault="00000000">
            <w:pPr>
              <w:spacing w:after="20"/>
              <w:ind w:left="20"/>
              <w:jc w:val="both"/>
            </w:pPr>
            <w:r>
              <w:rPr>
                <w:color w:val="000000"/>
                <w:sz w:val="20"/>
              </w:rPr>
              <w:t>1050.</w:t>
            </w:r>
          </w:p>
        </w:tc>
        <w:tc>
          <w:tcPr>
            <w:tcW w:w="1230" w:type="dxa"/>
            <w:vMerge/>
            <w:tcBorders>
              <w:top w:val="nil"/>
              <w:left w:val="single" w:sz="5" w:space="0" w:color="CFCFCF"/>
              <w:bottom w:val="single" w:sz="5" w:space="0" w:color="CFCFCF"/>
              <w:right w:val="single" w:sz="5" w:space="0" w:color="CFCFCF"/>
            </w:tcBorders>
          </w:tcPr>
          <w:p w14:paraId="1BCCFF7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7082F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5D33AB" w14:textId="77777777" w:rsidR="00CD7126" w:rsidRDefault="00000000">
            <w:pPr>
              <w:spacing w:after="20"/>
              <w:ind w:left="20"/>
              <w:jc w:val="both"/>
            </w:pPr>
            <w:r>
              <w:rPr>
                <w:color w:val="000000"/>
                <w:sz w:val="20"/>
              </w:rPr>
              <w:t>Получение дубликата лицензии</w:t>
            </w:r>
          </w:p>
        </w:tc>
        <w:tc>
          <w:tcPr>
            <w:tcW w:w="1230" w:type="dxa"/>
            <w:vMerge/>
            <w:tcBorders>
              <w:top w:val="nil"/>
              <w:left w:val="single" w:sz="5" w:space="0" w:color="CFCFCF"/>
              <w:bottom w:val="single" w:sz="5" w:space="0" w:color="CFCFCF"/>
              <w:right w:val="single" w:sz="5" w:space="0" w:color="CFCFCF"/>
            </w:tcBorders>
          </w:tcPr>
          <w:p w14:paraId="7F93FD3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B65F581" w14:textId="77777777" w:rsidR="00CD7126" w:rsidRDefault="00CD7126"/>
        </w:tc>
      </w:tr>
      <w:tr w:rsidR="00CD7126" w14:paraId="5D2DAD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ABC658" w14:textId="77777777" w:rsidR="00CD7126" w:rsidRDefault="00000000">
            <w:pPr>
              <w:spacing w:after="20"/>
              <w:ind w:left="20"/>
              <w:jc w:val="both"/>
            </w:pPr>
            <w:r>
              <w:rPr>
                <w:color w:val="000000"/>
                <w:sz w:val="20"/>
              </w:rPr>
              <w:t>1051.</w:t>
            </w:r>
          </w:p>
        </w:tc>
        <w:tc>
          <w:tcPr>
            <w:tcW w:w="1230" w:type="dxa"/>
            <w:vMerge/>
            <w:tcBorders>
              <w:top w:val="nil"/>
              <w:left w:val="single" w:sz="5" w:space="0" w:color="CFCFCF"/>
              <w:bottom w:val="single" w:sz="5" w:space="0" w:color="CFCFCF"/>
              <w:right w:val="single" w:sz="5" w:space="0" w:color="CFCFCF"/>
            </w:tcBorders>
          </w:tcPr>
          <w:p w14:paraId="32E4E0F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96D95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BC8BF"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3BF13CC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0B65027" w14:textId="77777777" w:rsidR="00CD7126" w:rsidRDefault="00CD7126"/>
        </w:tc>
      </w:tr>
      <w:tr w:rsidR="00CD7126" w14:paraId="6D89ED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97C5A" w14:textId="77777777" w:rsidR="00CD7126" w:rsidRDefault="00000000">
            <w:pPr>
              <w:spacing w:after="20"/>
              <w:ind w:left="20"/>
              <w:jc w:val="both"/>
            </w:pPr>
            <w:r>
              <w:rPr>
                <w:color w:val="000000"/>
                <w:sz w:val="20"/>
              </w:rPr>
              <w:t>1052.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045CD7" w14:textId="77777777" w:rsidR="00CD7126" w:rsidRDefault="00000000">
            <w:pPr>
              <w:spacing w:after="20"/>
              <w:ind w:left="20"/>
              <w:jc w:val="both"/>
            </w:pPr>
            <w:r>
              <w:rPr>
                <w:color w:val="000000"/>
                <w:sz w:val="20"/>
              </w:rPr>
              <w:t>01704018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A7D45" w14:textId="77777777" w:rsidR="00CD7126" w:rsidRDefault="00000000">
            <w:pPr>
              <w:spacing w:after="20"/>
              <w:ind w:left="20"/>
              <w:jc w:val="both"/>
            </w:pPr>
            <w:r>
              <w:rPr>
                <w:color w:val="000000"/>
                <w:sz w:val="20"/>
              </w:rPr>
              <w:t>Выдача лицензии на осуществление микрофинансовой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549FC0" w14:textId="77777777" w:rsidR="00CD7126" w:rsidRDefault="00000000">
            <w:pPr>
              <w:spacing w:after="20"/>
              <w:ind w:left="20"/>
              <w:jc w:val="both"/>
            </w:pPr>
            <w:r>
              <w:rPr>
                <w:color w:val="000000"/>
                <w:sz w:val="20"/>
              </w:rPr>
              <w:t>получение лицензии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8160DD" w14:textId="77777777" w:rsidR="00CD7126" w:rsidRDefault="00000000">
            <w:pPr>
              <w:spacing w:after="20"/>
              <w:ind w:left="20"/>
              <w:jc w:val="both"/>
            </w:pPr>
            <w:r>
              <w:rPr>
                <w:color w:val="000000"/>
                <w:sz w:val="20"/>
              </w:rPr>
              <w:t>АРРФР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DEF81" w14:textId="77777777" w:rsidR="00CD7126" w:rsidRDefault="00000000">
            <w:pPr>
              <w:spacing w:after="20"/>
              <w:ind w:left="20"/>
              <w:jc w:val="both"/>
            </w:pPr>
            <w:r>
              <w:rPr>
                <w:color w:val="000000"/>
                <w:sz w:val="20"/>
              </w:rPr>
              <w:t xml:space="preserve"> "Об утверждении Правил лицензирования микрофинансовой деятельности, Квалификационных требований на осуществление микрофинансовой деятельности и перечня документов, подтверждающих соответствие им" постановление Правления Агентства Республики Казахстан по регулированию и развитию финансового рынка от 23 ноября 2020 года № 108. Зарегистрировано в Реестре государственной регистрации нормативных правовых актов № 21731.</w:t>
            </w:r>
          </w:p>
        </w:tc>
      </w:tr>
      <w:tr w:rsidR="00CD7126" w14:paraId="3EAEF44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6CBC1" w14:textId="77777777" w:rsidR="00CD7126" w:rsidRDefault="00000000">
            <w:pPr>
              <w:spacing w:after="20"/>
              <w:ind w:left="20"/>
              <w:jc w:val="both"/>
            </w:pPr>
            <w:r>
              <w:rPr>
                <w:color w:val="000000"/>
                <w:sz w:val="20"/>
              </w:rPr>
              <w:t>1053.</w:t>
            </w:r>
          </w:p>
        </w:tc>
        <w:tc>
          <w:tcPr>
            <w:tcW w:w="1230" w:type="dxa"/>
            <w:vMerge/>
            <w:tcBorders>
              <w:top w:val="nil"/>
              <w:left w:val="single" w:sz="5" w:space="0" w:color="CFCFCF"/>
              <w:bottom w:val="single" w:sz="5" w:space="0" w:color="CFCFCF"/>
              <w:right w:val="single" w:sz="5" w:space="0" w:color="CFCFCF"/>
            </w:tcBorders>
          </w:tcPr>
          <w:p w14:paraId="1FD39D8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4F2BE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53C097" w14:textId="77777777" w:rsidR="00CD7126" w:rsidRDefault="00000000">
            <w:pPr>
              <w:spacing w:after="20"/>
              <w:ind w:left="20"/>
              <w:jc w:val="both"/>
            </w:pPr>
            <w:r>
              <w:rPr>
                <w:color w:val="000000"/>
                <w:sz w:val="20"/>
              </w:rPr>
              <w:t>получение дубликата лицензии</w:t>
            </w:r>
          </w:p>
        </w:tc>
        <w:tc>
          <w:tcPr>
            <w:tcW w:w="1230" w:type="dxa"/>
            <w:vMerge/>
            <w:tcBorders>
              <w:top w:val="nil"/>
              <w:left w:val="single" w:sz="5" w:space="0" w:color="CFCFCF"/>
              <w:bottom w:val="single" w:sz="5" w:space="0" w:color="CFCFCF"/>
              <w:right w:val="single" w:sz="5" w:space="0" w:color="CFCFCF"/>
            </w:tcBorders>
          </w:tcPr>
          <w:p w14:paraId="741036D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D15F6EF" w14:textId="77777777" w:rsidR="00CD7126" w:rsidRDefault="00CD7126"/>
        </w:tc>
      </w:tr>
      <w:tr w:rsidR="00CD7126" w14:paraId="50509E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E569B" w14:textId="77777777" w:rsidR="00CD7126" w:rsidRDefault="00000000">
            <w:pPr>
              <w:spacing w:after="20"/>
              <w:ind w:left="20"/>
              <w:jc w:val="both"/>
            </w:pPr>
            <w:r>
              <w:rPr>
                <w:color w:val="000000"/>
                <w:sz w:val="20"/>
              </w:rPr>
              <w:t>1054.</w:t>
            </w:r>
          </w:p>
        </w:tc>
        <w:tc>
          <w:tcPr>
            <w:tcW w:w="1230" w:type="dxa"/>
            <w:vMerge/>
            <w:tcBorders>
              <w:top w:val="nil"/>
              <w:left w:val="single" w:sz="5" w:space="0" w:color="CFCFCF"/>
              <w:bottom w:val="single" w:sz="5" w:space="0" w:color="CFCFCF"/>
              <w:right w:val="single" w:sz="5" w:space="0" w:color="CFCFCF"/>
            </w:tcBorders>
          </w:tcPr>
          <w:p w14:paraId="64AD5A1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965FFC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11F320" w14:textId="77777777" w:rsidR="00CD7126" w:rsidRDefault="00000000">
            <w:pPr>
              <w:spacing w:after="20"/>
              <w:ind w:left="20"/>
              <w:jc w:val="both"/>
            </w:pPr>
            <w:r>
              <w:rPr>
                <w:color w:val="000000"/>
                <w:sz w:val="20"/>
              </w:rPr>
              <w:t>переоформление лицензии</w:t>
            </w:r>
          </w:p>
        </w:tc>
        <w:tc>
          <w:tcPr>
            <w:tcW w:w="1230" w:type="dxa"/>
            <w:vMerge/>
            <w:tcBorders>
              <w:top w:val="nil"/>
              <w:left w:val="single" w:sz="5" w:space="0" w:color="CFCFCF"/>
              <w:bottom w:val="single" w:sz="5" w:space="0" w:color="CFCFCF"/>
              <w:right w:val="single" w:sz="5" w:space="0" w:color="CFCFCF"/>
            </w:tcBorders>
          </w:tcPr>
          <w:p w14:paraId="10A8BBD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43AD6D6" w14:textId="77777777" w:rsidR="00CD7126" w:rsidRDefault="00CD7126"/>
        </w:tc>
      </w:tr>
      <w:tr w:rsidR="00CD7126" w14:paraId="49B2FEA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D47E54" w14:textId="77777777" w:rsidR="00CD7126" w:rsidRDefault="00000000">
            <w:pPr>
              <w:spacing w:after="20"/>
              <w:ind w:left="20"/>
              <w:jc w:val="both"/>
            </w:pPr>
            <w:r>
              <w:rPr>
                <w:color w:val="000000"/>
                <w:sz w:val="20"/>
              </w:rPr>
              <w:t>1055.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FF3E5F" w14:textId="77777777" w:rsidR="00CD7126" w:rsidRDefault="00000000">
            <w:pPr>
              <w:spacing w:after="20"/>
              <w:ind w:left="20"/>
              <w:jc w:val="both"/>
            </w:pPr>
            <w:r>
              <w:rPr>
                <w:color w:val="000000"/>
                <w:sz w:val="20"/>
              </w:rPr>
              <w:t>01704019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08A4E5" w14:textId="77777777" w:rsidR="00CD7126" w:rsidRDefault="00000000">
            <w:pPr>
              <w:spacing w:after="20"/>
              <w:ind w:left="20"/>
              <w:jc w:val="both"/>
            </w:pPr>
            <w:r>
              <w:rPr>
                <w:color w:val="000000"/>
                <w:sz w:val="20"/>
              </w:rPr>
              <w:t>Выдача разрешения на добровольную реорганизацию микрофинансовой организации в форме конвертации в банк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AABA0" w14:textId="77777777" w:rsidR="00CD7126" w:rsidRDefault="00CD7126">
            <w:pPr>
              <w:spacing w:after="20"/>
              <w:ind w:left="20"/>
              <w:jc w:val="both"/>
            </w:pPr>
          </w:p>
          <w:p w14:paraId="5886E9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85079" w14:textId="77777777" w:rsidR="00CD7126" w:rsidRDefault="00000000">
            <w:pPr>
              <w:spacing w:after="20"/>
              <w:ind w:left="20"/>
              <w:jc w:val="both"/>
            </w:pPr>
            <w:r>
              <w:rPr>
                <w:color w:val="000000"/>
                <w:sz w:val="20"/>
              </w:rPr>
              <w:t>АРРФ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4123E" w14:textId="77777777" w:rsidR="00CD7126" w:rsidRDefault="00CD7126">
            <w:pPr>
              <w:spacing w:after="20"/>
              <w:ind w:left="20"/>
              <w:jc w:val="both"/>
            </w:pPr>
          </w:p>
          <w:p w14:paraId="20DC97A9" w14:textId="77777777" w:rsidR="00CD7126" w:rsidRDefault="00CD7126">
            <w:pPr>
              <w:spacing w:after="20"/>
              <w:ind w:left="20"/>
              <w:jc w:val="both"/>
            </w:pPr>
          </w:p>
        </w:tc>
      </w:tr>
      <w:tr w:rsidR="00CD7126" w14:paraId="0E095DFB"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FC805" w14:textId="77777777" w:rsidR="00CD7126" w:rsidRDefault="00000000">
            <w:pPr>
              <w:spacing w:after="20"/>
              <w:ind w:left="20"/>
              <w:jc w:val="both"/>
            </w:pPr>
            <w:r>
              <w:rPr>
                <w:color w:val="000000"/>
                <w:sz w:val="20"/>
              </w:rPr>
              <w:t>018. Таможенное дело</w:t>
            </w:r>
          </w:p>
        </w:tc>
      </w:tr>
      <w:tr w:rsidR="00CD7126" w14:paraId="48E55C52"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672AE5" w14:textId="77777777" w:rsidR="00CD7126" w:rsidRDefault="00000000">
            <w:pPr>
              <w:spacing w:after="20"/>
              <w:ind w:left="20"/>
              <w:jc w:val="both"/>
            </w:pPr>
            <w:r>
              <w:rPr>
                <w:color w:val="000000"/>
                <w:sz w:val="20"/>
              </w:rPr>
              <w:t>01801. Прочие государственные услуги в сфере таможенного дела</w:t>
            </w:r>
          </w:p>
        </w:tc>
      </w:tr>
      <w:tr w:rsidR="00CD7126" w14:paraId="012EE98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139A6B" w14:textId="77777777" w:rsidR="00CD7126" w:rsidRDefault="00000000">
            <w:pPr>
              <w:spacing w:after="20"/>
              <w:ind w:left="20"/>
              <w:jc w:val="both"/>
            </w:pPr>
            <w:r>
              <w:rPr>
                <w:color w:val="000000"/>
                <w:sz w:val="20"/>
              </w:rPr>
              <w:t>1056.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17D289" w14:textId="77777777" w:rsidR="00CD7126" w:rsidRDefault="00000000">
            <w:pPr>
              <w:spacing w:after="20"/>
              <w:ind w:left="20"/>
              <w:jc w:val="both"/>
            </w:pPr>
            <w:r>
              <w:rPr>
                <w:color w:val="000000"/>
                <w:sz w:val="20"/>
              </w:rPr>
              <w:t>01801001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F4BF8A" w14:textId="77777777" w:rsidR="00CD7126" w:rsidRDefault="00000000">
            <w:pPr>
              <w:spacing w:after="20"/>
              <w:ind w:left="20"/>
              <w:jc w:val="both"/>
            </w:pPr>
            <w:r>
              <w:rPr>
                <w:color w:val="000000"/>
                <w:sz w:val="20"/>
              </w:rPr>
              <w:t>Включение объектов авторских прав и смежных прав, товарных знаков, знаков обслуживания и наименований мест происхождения товаров в таможенный реестр объектов интеллектуальной собственности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4EEF2" w14:textId="77777777" w:rsidR="00CD7126" w:rsidRDefault="00CD7126">
            <w:pPr>
              <w:spacing w:after="20"/>
              <w:ind w:left="20"/>
              <w:jc w:val="both"/>
            </w:pPr>
          </w:p>
          <w:p w14:paraId="682F7D4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5CB9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BFF537"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5F3FB6C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23F10" w14:textId="77777777" w:rsidR="00CD7126" w:rsidRDefault="00000000">
            <w:pPr>
              <w:spacing w:after="20"/>
              <w:ind w:left="20"/>
              <w:jc w:val="both"/>
            </w:pPr>
            <w:r>
              <w:rPr>
                <w:color w:val="000000"/>
                <w:sz w:val="20"/>
              </w:rPr>
              <w:t>1057.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FA4EE6" w14:textId="77777777" w:rsidR="00CD7126" w:rsidRDefault="00000000">
            <w:pPr>
              <w:spacing w:after="20"/>
              <w:ind w:left="20"/>
              <w:jc w:val="both"/>
            </w:pPr>
            <w:r>
              <w:rPr>
                <w:color w:val="000000"/>
                <w:sz w:val="20"/>
              </w:rPr>
              <w:t>01801002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B1A18C" w14:textId="77777777" w:rsidR="00CD7126" w:rsidRDefault="00000000">
            <w:pPr>
              <w:spacing w:after="20"/>
              <w:ind w:left="20"/>
              <w:jc w:val="both"/>
            </w:pPr>
            <w:r>
              <w:rPr>
                <w:color w:val="000000"/>
                <w:sz w:val="20"/>
              </w:rPr>
              <w:t>Включение в реестр уполномоченных экономических операторов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F6974" w14:textId="77777777" w:rsidR="00CD7126" w:rsidRDefault="00CD7126">
            <w:pPr>
              <w:spacing w:after="20"/>
              <w:ind w:left="20"/>
              <w:jc w:val="both"/>
            </w:pPr>
          </w:p>
          <w:p w14:paraId="4FCD48B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6AF8C3"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5FC5F"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46AD47E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54E510" w14:textId="77777777" w:rsidR="00CD7126" w:rsidRDefault="00000000">
            <w:pPr>
              <w:spacing w:after="20"/>
              <w:ind w:left="20"/>
              <w:jc w:val="both"/>
            </w:pPr>
            <w:r>
              <w:rPr>
                <w:color w:val="000000"/>
                <w:sz w:val="20"/>
              </w:rPr>
              <w:t>1058.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463B1" w14:textId="77777777" w:rsidR="00CD7126" w:rsidRDefault="00000000">
            <w:pPr>
              <w:spacing w:after="20"/>
              <w:ind w:left="20"/>
              <w:jc w:val="both"/>
            </w:pPr>
            <w:r>
              <w:rPr>
                <w:color w:val="000000"/>
                <w:sz w:val="20"/>
              </w:rPr>
              <w:t>01801003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13EB6" w14:textId="77777777" w:rsidR="00CD7126" w:rsidRDefault="00000000">
            <w:pPr>
              <w:spacing w:after="20"/>
              <w:ind w:left="20"/>
              <w:jc w:val="both"/>
            </w:pPr>
            <w:r>
              <w:rPr>
                <w:color w:val="000000"/>
                <w:sz w:val="20"/>
              </w:rPr>
              <w:t>Включение в реестр таможенных представителей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FBBE8" w14:textId="77777777" w:rsidR="00CD7126" w:rsidRDefault="00CD7126">
            <w:pPr>
              <w:spacing w:after="20"/>
              <w:ind w:left="20"/>
              <w:jc w:val="both"/>
            </w:pPr>
          </w:p>
          <w:p w14:paraId="2EB8B3C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D5ED4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C8CAA"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2D3AED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AB286E" w14:textId="77777777" w:rsidR="00CD7126" w:rsidRDefault="00000000">
            <w:pPr>
              <w:spacing w:after="20"/>
              <w:ind w:left="20"/>
              <w:jc w:val="both"/>
            </w:pPr>
            <w:r>
              <w:rPr>
                <w:color w:val="000000"/>
                <w:sz w:val="20"/>
              </w:rPr>
              <w:t>1059.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3AC573" w14:textId="77777777" w:rsidR="00CD7126" w:rsidRDefault="00000000">
            <w:pPr>
              <w:spacing w:after="20"/>
              <w:ind w:left="20"/>
              <w:jc w:val="both"/>
            </w:pPr>
            <w:r>
              <w:rPr>
                <w:color w:val="000000"/>
                <w:sz w:val="20"/>
              </w:rPr>
              <w:t>01801004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59D2E" w14:textId="77777777" w:rsidR="00CD7126" w:rsidRDefault="00000000">
            <w:pPr>
              <w:spacing w:after="20"/>
              <w:ind w:left="20"/>
              <w:jc w:val="both"/>
            </w:pPr>
            <w:r>
              <w:rPr>
                <w:color w:val="000000"/>
                <w:sz w:val="20"/>
              </w:rPr>
              <w:t>Включение в реестр таможенных перевозчиков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5BA8D5" w14:textId="77777777" w:rsidR="00CD7126" w:rsidRDefault="00CD7126">
            <w:pPr>
              <w:spacing w:after="20"/>
              <w:ind w:left="20"/>
              <w:jc w:val="both"/>
            </w:pPr>
          </w:p>
          <w:p w14:paraId="5768B2E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4BC69"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CE49B"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6E0741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BD81E8" w14:textId="77777777" w:rsidR="00CD7126" w:rsidRDefault="00000000">
            <w:pPr>
              <w:spacing w:after="20"/>
              <w:ind w:left="20"/>
              <w:jc w:val="both"/>
            </w:pPr>
            <w:r>
              <w:rPr>
                <w:color w:val="000000"/>
                <w:sz w:val="20"/>
              </w:rPr>
              <w:t>1060.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2D7C9F" w14:textId="77777777" w:rsidR="00CD7126" w:rsidRDefault="00000000">
            <w:pPr>
              <w:spacing w:after="20"/>
              <w:ind w:left="20"/>
              <w:jc w:val="both"/>
            </w:pPr>
            <w:r>
              <w:rPr>
                <w:color w:val="000000"/>
                <w:sz w:val="20"/>
              </w:rPr>
              <w:t>01801005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2A359" w14:textId="77777777" w:rsidR="00CD7126" w:rsidRDefault="00000000">
            <w:pPr>
              <w:spacing w:after="20"/>
              <w:ind w:left="20"/>
              <w:jc w:val="both"/>
            </w:pPr>
            <w:r>
              <w:rPr>
                <w:color w:val="000000"/>
                <w:sz w:val="20"/>
              </w:rPr>
              <w:t>Принятие предварительных решений о происхождении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16107" w14:textId="77777777" w:rsidR="00CD7126" w:rsidRDefault="00CD7126">
            <w:pPr>
              <w:spacing w:after="20"/>
              <w:ind w:left="20"/>
              <w:jc w:val="both"/>
            </w:pPr>
          </w:p>
          <w:p w14:paraId="5CC41F4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F01F62"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F0EED6"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0DAB29F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691A27" w14:textId="77777777" w:rsidR="00CD7126" w:rsidRDefault="00000000">
            <w:pPr>
              <w:spacing w:after="20"/>
              <w:ind w:left="20"/>
              <w:jc w:val="both"/>
            </w:pPr>
            <w:r>
              <w:rPr>
                <w:color w:val="000000"/>
                <w:sz w:val="20"/>
              </w:rPr>
              <w:t>1061.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1D22D0" w14:textId="77777777" w:rsidR="00CD7126" w:rsidRDefault="00000000">
            <w:pPr>
              <w:spacing w:after="20"/>
              <w:ind w:left="20"/>
              <w:jc w:val="both"/>
            </w:pPr>
            <w:r>
              <w:rPr>
                <w:color w:val="000000"/>
                <w:sz w:val="20"/>
              </w:rPr>
              <w:t>01801006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CD3478" w14:textId="77777777" w:rsidR="00CD7126" w:rsidRDefault="00000000">
            <w:pPr>
              <w:spacing w:after="20"/>
              <w:ind w:left="20"/>
              <w:jc w:val="both"/>
            </w:pPr>
            <w:r>
              <w:rPr>
                <w:color w:val="000000"/>
                <w:sz w:val="20"/>
              </w:rPr>
              <w:t>Принятие предварительного решения о классификации товара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2AE32" w14:textId="77777777" w:rsidR="00CD7126" w:rsidRDefault="00CD7126">
            <w:pPr>
              <w:spacing w:after="20"/>
              <w:ind w:left="20"/>
              <w:jc w:val="both"/>
            </w:pPr>
          </w:p>
          <w:p w14:paraId="49C17C6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CE0C6E"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F945A"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18D239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5F0CC" w14:textId="77777777" w:rsidR="00CD7126" w:rsidRDefault="00000000">
            <w:pPr>
              <w:spacing w:after="20"/>
              <w:ind w:left="20"/>
              <w:jc w:val="both"/>
            </w:pPr>
            <w:r>
              <w:rPr>
                <w:color w:val="000000"/>
                <w:sz w:val="20"/>
              </w:rPr>
              <w:t>1062.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3BCEB" w14:textId="77777777" w:rsidR="00CD7126" w:rsidRDefault="00000000">
            <w:pPr>
              <w:spacing w:after="20"/>
              <w:ind w:left="20"/>
              <w:jc w:val="both"/>
            </w:pPr>
            <w:r>
              <w:rPr>
                <w:color w:val="000000"/>
                <w:sz w:val="20"/>
              </w:rPr>
              <w:t>01801007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3521F" w14:textId="77777777" w:rsidR="00CD7126" w:rsidRDefault="00000000">
            <w:pPr>
              <w:spacing w:after="20"/>
              <w:ind w:left="20"/>
              <w:jc w:val="both"/>
            </w:pPr>
            <w:r>
              <w:rPr>
                <w:color w:val="000000"/>
                <w:sz w:val="20"/>
              </w:rPr>
              <w:t>Принятие решения о классификации товара в несобранном или разобранном виде, в том числе в некомплектном или незавершенном виде, ввоз которого предполагается различными товарными партиями в течение определенного периода времени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2456D" w14:textId="77777777" w:rsidR="00CD7126" w:rsidRDefault="00CD7126">
            <w:pPr>
              <w:spacing w:after="20"/>
              <w:ind w:left="20"/>
              <w:jc w:val="both"/>
            </w:pPr>
          </w:p>
          <w:p w14:paraId="2EEE627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43DFA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E79F2C"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1FC1937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01EBA9" w14:textId="77777777" w:rsidR="00CD7126" w:rsidRDefault="00000000">
            <w:pPr>
              <w:spacing w:after="20"/>
              <w:ind w:left="20"/>
              <w:jc w:val="both"/>
            </w:pPr>
            <w:r>
              <w:rPr>
                <w:color w:val="000000"/>
                <w:sz w:val="20"/>
              </w:rPr>
              <w:t>1063.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BA8437" w14:textId="77777777" w:rsidR="00CD7126" w:rsidRDefault="00000000">
            <w:pPr>
              <w:spacing w:after="20"/>
              <w:ind w:left="20"/>
              <w:jc w:val="both"/>
            </w:pPr>
            <w:r>
              <w:rPr>
                <w:color w:val="000000"/>
                <w:sz w:val="20"/>
              </w:rPr>
              <w:t>01801008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6F194E" w14:textId="77777777" w:rsidR="00CD7126" w:rsidRDefault="00000000">
            <w:pPr>
              <w:spacing w:after="20"/>
              <w:ind w:left="20"/>
              <w:jc w:val="both"/>
            </w:pPr>
            <w:r>
              <w:rPr>
                <w:color w:val="000000"/>
                <w:sz w:val="20"/>
              </w:rPr>
              <w:t>Таможенная очистка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2AB1AE" w14:textId="77777777" w:rsidR="00CD7126" w:rsidRDefault="00CD7126">
            <w:pPr>
              <w:spacing w:after="20"/>
              <w:ind w:left="20"/>
              <w:jc w:val="both"/>
            </w:pPr>
          </w:p>
          <w:p w14:paraId="23EF531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52EB47"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8C170" w14:textId="77777777" w:rsidR="00CD7126" w:rsidRDefault="00000000">
            <w:pPr>
              <w:spacing w:after="20"/>
              <w:ind w:left="20"/>
              <w:jc w:val="both"/>
            </w:pPr>
            <w:r>
              <w:rPr>
                <w:color w:val="000000"/>
                <w:sz w:val="20"/>
              </w:rPr>
              <w:t xml:space="preserve"> "Об утверждении Правил совершения таможенной очистки товаров должностными лицами органов государственных доходов" приказ Министра финансов Республики Казахстан от 26 января 2018 года № 73. Зарегистрирован в Министерстве юстиции Республики Казахстан 13 февраля 2018 года № 16346.</w:t>
            </w:r>
          </w:p>
        </w:tc>
      </w:tr>
      <w:tr w:rsidR="00CD7126" w14:paraId="5D599F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433BC2" w14:textId="77777777" w:rsidR="00CD7126" w:rsidRDefault="00000000">
            <w:pPr>
              <w:spacing w:after="20"/>
              <w:ind w:left="20"/>
              <w:jc w:val="both"/>
            </w:pPr>
            <w:r>
              <w:rPr>
                <w:color w:val="000000"/>
                <w:sz w:val="20"/>
              </w:rPr>
              <w:t>1064.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8612A" w14:textId="77777777" w:rsidR="00CD7126" w:rsidRDefault="00000000">
            <w:pPr>
              <w:spacing w:after="20"/>
              <w:ind w:left="20"/>
              <w:jc w:val="both"/>
            </w:pPr>
            <w:r>
              <w:rPr>
                <w:color w:val="000000"/>
                <w:sz w:val="20"/>
              </w:rPr>
              <w:t>01801009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43A02" w14:textId="77777777" w:rsidR="00CD7126" w:rsidRDefault="00000000">
            <w:pPr>
              <w:spacing w:after="20"/>
              <w:ind w:left="20"/>
              <w:jc w:val="both"/>
            </w:pPr>
            <w:r>
              <w:rPr>
                <w:color w:val="000000"/>
                <w:sz w:val="20"/>
              </w:rPr>
              <w:t>Выдача свидетельства о допущении транспортного средства международной перевозки к перевозке товаров под таможенными пломбами и печатями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824FF2" w14:textId="77777777" w:rsidR="00CD7126" w:rsidRDefault="00CD7126">
            <w:pPr>
              <w:spacing w:after="20"/>
              <w:ind w:left="20"/>
              <w:jc w:val="both"/>
            </w:pPr>
          </w:p>
          <w:p w14:paraId="3641BC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D8F17B"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4C796"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780800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45316C" w14:textId="77777777" w:rsidR="00CD7126" w:rsidRDefault="00000000">
            <w:pPr>
              <w:spacing w:after="20"/>
              <w:ind w:left="20"/>
              <w:jc w:val="both"/>
            </w:pPr>
            <w:r>
              <w:rPr>
                <w:color w:val="000000"/>
                <w:sz w:val="20"/>
              </w:rPr>
              <w:t>1065.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5D181" w14:textId="77777777" w:rsidR="00CD7126" w:rsidRDefault="00000000">
            <w:pPr>
              <w:spacing w:after="20"/>
              <w:ind w:left="20"/>
              <w:jc w:val="both"/>
            </w:pPr>
            <w:r>
              <w:rPr>
                <w:color w:val="000000"/>
                <w:sz w:val="20"/>
              </w:rPr>
              <w:t>01801010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31076" w14:textId="77777777" w:rsidR="00CD7126" w:rsidRDefault="00000000">
            <w:pPr>
              <w:spacing w:after="20"/>
              <w:ind w:left="20"/>
              <w:jc w:val="both"/>
            </w:pPr>
            <w:r>
              <w:rPr>
                <w:color w:val="000000"/>
                <w:sz w:val="20"/>
              </w:rPr>
              <w:t>Включение в реестр владельцев мест временного 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5B6D75" w14:textId="77777777" w:rsidR="00CD7126" w:rsidRDefault="00CD7126">
            <w:pPr>
              <w:spacing w:after="20"/>
              <w:ind w:left="20"/>
              <w:jc w:val="both"/>
            </w:pPr>
          </w:p>
          <w:p w14:paraId="4383259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4667C7"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8072C"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5CE2AF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0AB5DB" w14:textId="77777777" w:rsidR="00CD7126" w:rsidRDefault="00000000">
            <w:pPr>
              <w:spacing w:after="20"/>
              <w:ind w:left="20"/>
              <w:jc w:val="both"/>
            </w:pPr>
            <w:r>
              <w:rPr>
                <w:color w:val="000000"/>
                <w:sz w:val="20"/>
              </w:rPr>
              <w:t>1066.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EF8413" w14:textId="77777777" w:rsidR="00CD7126" w:rsidRDefault="00000000">
            <w:pPr>
              <w:spacing w:after="20"/>
              <w:ind w:left="20"/>
              <w:jc w:val="both"/>
            </w:pPr>
            <w:r>
              <w:rPr>
                <w:color w:val="000000"/>
                <w:sz w:val="20"/>
              </w:rPr>
              <w:t>01801011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AADDC" w14:textId="77777777" w:rsidR="00CD7126" w:rsidRDefault="00000000">
            <w:pPr>
              <w:spacing w:after="20"/>
              <w:ind w:left="20"/>
              <w:jc w:val="both"/>
            </w:pPr>
            <w:r>
              <w:rPr>
                <w:color w:val="000000"/>
                <w:sz w:val="20"/>
              </w:rPr>
              <w:t>Включение в реестр владельцев магазинов беспошлинной торговли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DCAC68" w14:textId="77777777" w:rsidR="00CD7126" w:rsidRDefault="00CD7126">
            <w:pPr>
              <w:spacing w:after="20"/>
              <w:ind w:left="20"/>
              <w:jc w:val="both"/>
            </w:pPr>
          </w:p>
          <w:p w14:paraId="68CF09A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2B092"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2CCDE0"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06C341D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60FF78" w14:textId="77777777" w:rsidR="00CD7126" w:rsidRDefault="00000000">
            <w:pPr>
              <w:spacing w:after="20"/>
              <w:ind w:left="20"/>
              <w:jc w:val="both"/>
            </w:pPr>
            <w:r>
              <w:rPr>
                <w:color w:val="000000"/>
                <w:sz w:val="20"/>
              </w:rPr>
              <w:t>1067.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5A8B0" w14:textId="77777777" w:rsidR="00CD7126" w:rsidRDefault="00000000">
            <w:pPr>
              <w:spacing w:after="20"/>
              <w:ind w:left="20"/>
              <w:jc w:val="both"/>
            </w:pPr>
            <w:r>
              <w:rPr>
                <w:color w:val="000000"/>
                <w:sz w:val="20"/>
              </w:rPr>
              <w:t>01801012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9538C8" w14:textId="77777777" w:rsidR="00CD7126" w:rsidRDefault="00000000">
            <w:pPr>
              <w:spacing w:after="20"/>
              <w:ind w:left="20"/>
              <w:jc w:val="both"/>
            </w:pPr>
            <w:r>
              <w:rPr>
                <w:color w:val="000000"/>
                <w:sz w:val="20"/>
              </w:rPr>
              <w:t>Включение в реестр владельцев складов хранения собственных товаров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0507C" w14:textId="77777777" w:rsidR="00CD7126" w:rsidRDefault="00CD7126">
            <w:pPr>
              <w:spacing w:after="20"/>
              <w:ind w:left="20"/>
              <w:jc w:val="both"/>
            </w:pPr>
          </w:p>
          <w:p w14:paraId="320C7A6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023E6"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2DF2AB"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48ADC41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2C0E3" w14:textId="77777777" w:rsidR="00CD7126" w:rsidRDefault="00000000">
            <w:pPr>
              <w:spacing w:after="20"/>
              <w:ind w:left="20"/>
              <w:jc w:val="both"/>
            </w:pPr>
            <w:r>
              <w:rPr>
                <w:color w:val="000000"/>
                <w:sz w:val="20"/>
              </w:rPr>
              <w:t>1068.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6E72C5" w14:textId="77777777" w:rsidR="00CD7126" w:rsidRDefault="00000000">
            <w:pPr>
              <w:spacing w:after="20"/>
              <w:ind w:left="20"/>
              <w:jc w:val="both"/>
            </w:pPr>
            <w:r>
              <w:rPr>
                <w:color w:val="000000"/>
                <w:sz w:val="20"/>
              </w:rPr>
              <w:t>01801013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5D326" w14:textId="77777777" w:rsidR="00CD7126" w:rsidRDefault="00000000">
            <w:pPr>
              <w:spacing w:after="20"/>
              <w:ind w:left="20"/>
              <w:jc w:val="both"/>
            </w:pPr>
            <w:r>
              <w:rPr>
                <w:color w:val="000000"/>
                <w:sz w:val="20"/>
              </w:rPr>
              <w:t>Регистрация исполнения обязанности по уплате таможенных пошлин, налогов, специальных, антидемпинговых, компенсационных пошлин, а также обеспечение исполнения обязанностей юридического лица, осуществляющего деятельность в сфере таможенного дела, и (или) уполномоченного экономического оператора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21BA5" w14:textId="77777777" w:rsidR="00CD7126" w:rsidRDefault="00CD7126">
            <w:pPr>
              <w:spacing w:after="20"/>
              <w:ind w:left="20"/>
              <w:jc w:val="both"/>
            </w:pPr>
          </w:p>
          <w:p w14:paraId="571B3D5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C24FE"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3F293" w14:textId="77777777" w:rsidR="00CD7126" w:rsidRDefault="00000000">
            <w:pPr>
              <w:spacing w:after="20"/>
              <w:ind w:left="20"/>
              <w:jc w:val="both"/>
            </w:pPr>
            <w:r>
              <w:rPr>
                <w:color w:val="000000"/>
                <w:sz w:val="20"/>
              </w:rPr>
              <w:t xml:space="preserve"> "О некоторых вопросах обеспечения исполнения обязанности по уплате таможенных пошлин, налогов, специальных, антидемпинговых, компенсационных пошлин, а также обеспечения исполнения обязанностей юридического лица, осуществляющего деятельность в сфере таможенного дела, и (или) уполномоченного экономического оператора" приказ Министра финансов Республики Казахстан от 26 февраля 2018 года № 294. Зарегистрирован в Реестре государственной регистрации нормативных правовых актов № 16600.</w:t>
            </w:r>
          </w:p>
        </w:tc>
      </w:tr>
      <w:tr w:rsidR="00CD7126" w14:paraId="66E89F9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49C77B" w14:textId="77777777" w:rsidR="00CD7126" w:rsidRDefault="00000000">
            <w:pPr>
              <w:spacing w:after="20"/>
              <w:ind w:left="20"/>
              <w:jc w:val="both"/>
            </w:pPr>
            <w:r>
              <w:rPr>
                <w:color w:val="000000"/>
                <w:sz w:val="20"/>
              </w:rPr>
              <w:t>1069.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69AF1" w14:textId="77777777" w:rsidR="00CD7126" w:rsidRDefault="00000000">
            <w:pPr>
              <w:spacing w:after="20"/>
              <w:ind w:left="20"/>
              <w:jc w:val="both"/>
            </w:pPr>
            <w:r>
              <w:rPr>
                <w:color w:val="000000"/>
                <w:sz w:val="20"/>
              </w:rPr>
              <w:t>01801014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22E08D" w14:textId="77777777" w:rsidR="00CD7126" w:rsidRDefault="00000000">
            <w:pPr>
              <w:spacing w:after="20"/>
              <w:ind w:left="20"/>
              <w:jc w:val="both"/>
            </w:pPr>
            <w:r>
              <w:rPr>
                <w:color w:val="000000"/>
                <w:sz w:val="20"/>
              </w:rPr>
              <w:t>Изменение сроков уплаты ввозных таможенных пошлин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D4243" w14:textId="77777777" w:rsidR="00CD7126" w:rsidRDefault="00CD7126">
            <w:pPr>
              <w:spacing w:after="20"/>
              <w:ind w:left="20"/>
              <w:jc w:val="both"/>
            </w:pPr>
          </w:p>
          <w:p w14:paraId="4BB3D14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70F2A0"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18CFCD" w14:textId="77777777" w:rsidR="00CD7126" w:rsidRDefault="00000000">
            <w:pPr>
              <w:spacing w:after="20"/>
              <w:ind w:left="20"/>
              <w:jc w:val="both"/>
            </w:pPr>
            <w:r>
              <w:rPr>
                <w:color w:val="000000"/>
                <w:sz w:val="20"/>
              </w:rPr>
              <w:t xml:space="preserve"> "Об утверждении Правил подтверждения наличия оснований для предоставления отсрочки или рассрочки уплаты ввозных таможенных пошлин и форм решений о предоставлении отсрочки или рассрочки уплаты ввозных таможенных пошлин и об отказе в их предоставлении" приказ Министра финансов Республики Казахстан от 14 февраля 2018 года № 180. Зарегистрирован в Реестре государственной регистрации нормативных правовых актов № 16603.</w:t>
            </w:r>
          </w:p>
        </w:tc>
      </w:tr>
      <w:tr w:rsidR="00CD7126" w14:paraId="7732D76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080CA" w14:textId="77777777" w:rsidR="00CD7126" w:rsidRDefault="00000000">
            <w:pPr>
              <w:spacing w:after="20"/>
              <w:ind w:left="20"/>
              <w:jc w:val="both"/>
            </w:pPr>
            <w:r>
              <w:rPr>
                <w:color w:val="000000"/>
                <w:sz w:val="20"/>
              </w:rPr>
              <w:t>1070.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9979B0" w14:textId="77777777" w:rsidR="00CD7126" w:rsidRDefault="00000000">
            <w:pPr>
              <w:spacing w:after="20"/>
              <w:ind w:left="20"/>
              <w:jc w:val="both"/>
            </w:pPr>
            <w:r>
              <w:rPr>
                <w:color w:val="000000"/>
                <w:sz w:val="20"/>
              </w:rPr>
              <w:t>01801015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E002D" w14:textId="77777777" w:rsidR="00CD7126" w:rsidRDefault="00000000">
            <w:pPr>
              <w:spacing w:after="20"/>
              <w:ind w:left="20"/>
              <w:jc w:val="both"/>
            </w:pPr>
            <w:r>
              <w:rPr>
                <w:color w:val="000000"/>
                <w:sz w:val="20"/>
              </w:rPr>
              <w:t>Прием таможенной декларации на транспортное средство</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B96A69" w14:textId="77777777" w:rsidR="00CD7126" w:rsidRDefault="00CD7126">
            <w:pPr>
              <w:spacing w:after="20"/>
              <w:ind w:left="20"/>
              <w:jc w:val="both"/>
            </w:pPr>
          </w:p>
          <w:p w14:paraId="3F33EA2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A9BF5E"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1F48A6"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039445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7F699B" w14:textId="77777777" w:rsidR="00CD7126" w:rsidRDefault="00000000">
            <w:pPr>
              <w:spacing w:after="20"/>
              <w:ind w:left="20"/>
              <w:jc w:val="both"/>
            </w:pPr>
            <w:r>
              <w:rPr>
                <w:color w:val="000000"/>
                <w:sz w:val="20"/>
              </w:rPr>
              <w:t>1071.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0346A2" w14:textId="77777777" w:rsidR="00CD7126" w:rsidRDefault="00000000">
            <w:pPr>
              <w:spacing w:after="20"/>
              <w:ind w:left="20"/>
              <w:jc w:val="both"/>
            </w:pPr>
            <w:r>
              <w:rPr>
                <w:color w:val="000000"/>
                <w:sz w:val="20"/>
              </w:rPr>
              <w:t>01801016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9A146" w14:textId="77777777" w:rsidR="00CD7126" w:rsidRDefault="00000000">
            <w:pPr>
              <w:spacing w:after="20"/>
              <w:ind w:left="20"/>
              <w:jc w:val="both"/>
            </w:pPr>
            <w:r>
              <w:rPr>
                <w:color w:val="000000"/>
                <w:sz w:val="20"/>
              </w:rPr>
              <w:t>Прием пассажирской таможенной декларации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CCDE6" w14:textId="77777777" w:rsidR="00CD7126" w:rsidRDefault="00CD7126">
            <w:pPr>
              <w:spacing w:after="20"/>
              <w:ind w:left="20"/>
              <w:jc w:val="both"/>
            </w:pPr>
          </w:p>
          <w:p w14:paraId="3023D7B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7FF6A"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AE8796"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Республики Казахстан № 20955.</w:t>
            </w:r>
          </w:p>
        </w:tc>
      </w:tr>
      <w:tr w:rsidR="00CD7126" w14:paraId="14CEF6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3D3E09" w14:textId="77777777" w:rsidR="00CD7126" w:rsidRDefault="00000000">
            <w:pPr>
              <w:spacing w:after="20"/>
              <w:ind w:left="20"/>
              <w:jc w:val="both"/>
            </w:pPr>
            <w:r>
              <w:rPr>
                <w:color w:val="000000"/>
                <w:sz w:val="20"/>
              </w:rPr>
              <w:t>1072.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1DD39" w14:textId="77777777" w:rsidR="00CD7126" w:rsidRDefault="00000000">
            <w:pPr>
              <w:spacing w:after="20"/>
              <w:ind w:left="20"/>
              <w:jc w:val="both"/>
            </w:pPr>
            <w:r>
              <w:rPr>
                <w:color w:val="000000"/>
                <w:sz w:val="20"/>
              </w:rPr>
              <w:t>01801017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10BA81" w14:textId="77777777" w:rsidR="00CD7126" w:rsidRDefault="00000000">
            <w:pPr>
              <w:spacing w:after="20"/>
              <w:ind w:left="20"/>
              <w:jc w:val="both"/>
            </w:pPr>
            <w:r>
              <w:rPr>
                <w:color w:val="000000"/>
                <w:sz w:val="20"/>
              </w:rPr>
              <w:t>Прием транзитной декларации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FEF28" w14:textId="77777777" w:rsidR="00CD7126" w:rsidRDefault="00CD7126">
            <w:pPr>
              <w:spacing w:after="20"/>
              <w:ind w:left="20"/>
              <w:jc w:val="both"/>
            </w:pPr>
          </w:p>
          <w:p w14:paraId="3B16BAF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F1248"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3D46B9"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Республики Казахстан от 10 июля 2020 года № 665 Зарегистрирован в Реестре государственной регистрации нормативных правовых актов № 20955.</w:t>
            </w:r>
          </w:p>
        </w:tc>
      </w:tr>
      <w:tr w:rsidR="00CD7126" w14:paraId="1221266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DB4CE0" w14:textId="77777777" w:rsidR="00CD7126" w:rsidRDefault="00000000">
            <w:pPr>
              <w:spacing w:after="20"/>
              <w:ind w:left="20"/>
              <w:jc w:val="both"/>
            </w:pPr>
            <w:r>
              <w:rPr>
                <w:color w:val="000000"/>
                <w:sz w:val="20"/>
              </w:rPr>
              <w:t>019. Безопасность, оборона и правосудие</w:t>
            </w:r>
          </w:p>
        </w:tc>
      </w:tr>
      <w:tr w:rsidR="00CD7126" w14:paraId="1B8BE49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CA64DB" w14:textId="77777777" w:rsidR="00CD7126" w:rsidRDefault="00000000">
            <w:pPr>
              <w:spacing w:after="20"/>
              <w:ind w:left="20"/>
              <w:jc w:val="both"/>
            </w:pPr>
            <w:r>
              <w:rPr>
                <w:color w:val="000000"/>
                <w:sz w:val="20"/>
              </w:rPr>
              <w:t>01901. Выдача разрешительных документов (включая лицензирование, регистрацию, сертификацию) в сфере безопасности, правосудия и обороны</w:t>
            </w:r>
          </w:p>
        </w:tc>
      </w:tr>
      <w:tr w:rsidR="00CD7126" w14:paraId="4F97323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CCAC06" w14:textId="77777777" w:rsidR="00CD7126" w:rsidRDefault="00000000">
            <w:pPr>
              <w:spacing w:after="20"/>
              <w:ind w:left="20"/>
              <w:jc w:val="both"/>
            </w:pPr>
            <w:r>
              <w:rPr>
                <w:color w:val="000000"/>
                <w:sz w:val="20"/>
              </w:rPr>
              <w:t>1073.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F04D1B" w14:textId="77777777" w:rsidR="00CD7126" w:rsidRDefault="00000000">
            <w:pPr>
              <w:spacing w:after="20"/>
              <w:ind w:left="20"/>
              <w:jc w:val="both"/>
            </w:pPr>
            <w:r>
              <w:rPr>
                <w:color w:val="000000"/>
                <w:sz w:val="20"/>
              </w:rPr>
              <w:t>01901001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AC000" w14:textId="77777777" w:rsidR="00CD7126" w:rsidRDefault="00000000">
            <w:pPr>
              <w:spacing w:after="20"/>
              <w:ind w:left="20"/>
              <w:jc w:val="both"/>
            </w:pPr>
            <w:r>
              <w:rPr>
                <w:color w:val="000000"/>
                <w:sz w:val="20"/>
              </w:rPr>
              <w:t>Выдача лицензии на осуществление деятельности по разработке, производству, ремонту, торговле, коллекционированию, экспонированию гражданского и служебного оружия и патронов к нему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4ACDF" w14:textId="77777777" w:rsidR="00CD7126" w:rsidRDefault="00000000">
            <w:pPr>
              <w:spacing w:after="20"/>
              <w:ind w:left="20"/>
              <w:jc w:val="both"/>
            </w:pPr>
            <w:r>
              <w:rPr>
                <w:color w:val="000000"/>
                <w:sz w:val="20"/>
              </w:rPr>
              <w:t>Лицензия на осуществление деятельности по разработке гражданского и служебного оружия и патронов к нему</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D8BE00"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FE01C7"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1299B7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6D683A" w14:textId="77777777" w:rsidR="00CD7126" w:rsidRDefault="00000000">
            <w:pPr>
              <w:spacing w:after="20"/>
              <w:ind w:left="20"/>
              <w:jc w:val="both"/>
            </w:pPr>
            <w:r>
              <w:rPr>
                <w:color w:val="000000"/>
                <w:sz w:val="20"/>
              </w:rPr>
              <w:t>1074.</w:t>
            </w:r>
          </w:p>
        </w:tc>
        <w:tc>
          <w:tcPr>
            <w:tcW w:w="1230" w:type="dxa"/>
            <w:vMerge/>
            <w:tcBorders>
              <w:top w:val="nil"/>
              <w:left w:val="single" w:sz="5" w:space="0" w:color="CFCFCF"/>
              <w:bottom w:val="single" w:sz="5" w:space="0" w:color="CFCFCF"/>
              <w:right w:val="single" w:sz="5" w:space="0" w:color="CFCFCF"/>
            </w:tcBorders>
          </w:tcPr>
          <w:p w14:paraId="5E445E8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FEB126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E879B" w14:textId="77777777" w:rsidR="00CD7126" w:rsidRDefault="00000000">
            <w:pPr>
              <w:spacing w:after="20"/>
              <w:ind w:left="20"/>
              <w:jc w:val="both"/>
            </w:pPr>
            <w:r>
              <w:rPr>
                <w:color w:val="000000"/>
                <w:sz w:val="20"/>
              </w:rPr>
              <w:t>Лицензия на осуществление деятельности по производству гражданского и служебного оружия и патронов к нему</w:t>
            </w:r>
          </w:p>
        </w:tc>
        <w:tc>
          <w:tcPr>
            <w:tcW w:w="1230" w:type="dxa"/>
            <w:vMerge/>
            <w:tcBorders>
              <w:top w:val="nil"/>
              <w:left w:val="single" w:sz="5" w:space="0" w:color="CFCFCF"/>
              <w:bottom w:val="single" w:sz="5" w:space="0" w:color="CFCFCF"/>
              <w:right w:val="single" w:sz="5" w:space="0" w:color="CFCFCF"/>
            </w:tcBorders>
          </w:tcPr>
          <w:p w14:paraId="2C15458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7188456" w14:textId="77777777" w:rsidR="00CD7126" w:rsidRDefault="00CD7126"/>
        </w:tc>
      </w:tr>
      <w:tr w:rsidR="00CD7126" w14:paraId="3804F3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5590D" w14:textId="77777777" w:rsidR="00CD7126" w:rsidRDefault="00000000">
            <w:pPr>
              <w:spacing w:after="20"/>
              <w:ind w:left="20"/>
              <w:jc w:val="both"/>
            </w:pPr>
            <w:r>
              <w:rPr>
                <w:color w:val="000000"/>
                <w:sz w:val="20"/>
              </w:rPr>
              <w:t>1075.</w:t>
            </w:r>
          </w:p>
        </w:tc>
        <w:tc>
          <w:tcPr>
            <w:tcW w:w="1230" w:type="dxa"/>
            <w:vMerge/>
            <w:tcBorders>
              <w:top w:val="nil"/>
              <w:left w:val="single" w:sz="5" w:space="0" w:color="CFCFCF"/>
              <w:bottom w:val="single" w:sz="5" w:space="0" w:color="CFCFCF"/>
              <w:right w:val="single" w:sz="5" w:space="0" w:color="CFCFCF"/>
            </w:tcBorders>
          </w:tcPr>
          <w:p w14:paraId="69D613D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C45AA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684F3" w14:textId="77777777" w:rsidR="00CD7126" w:rsidRDefault="00000000">
            <w:pPr>
              <w:spacing w:after="20"/>
              <w:ind w:left="20"/>
              <w:jc w:val="both"/>
            </w:pPr>
            <w:r>
              <w:rPr>
                <w:color w:val="000000"/>
                <w:sz w:val="20"/>
              </w:rPr>
              <w:t>Лицензия на осуществление деятельности по ремонту гражданского и служебного оружия и патронов к нему</w:t>
            </w:r>
          </w:p>
        </w:tc>
        <w:tc>
          <w:tcPr>
            <w:tcW w:w="1230" w:type="dxa"/>
            <w:vMerge/>
            <w:tcBorders>
              <w:top w:val="nil"/>
              <w:left w:val="single" w:sz="5" w:space="0" w:color="CFCFCF"/>
              <w:bottom w:val="single" w:sz="5" w:space="0" w:color="CFCFCF"/>
              <w:right w:val="single" w:sz="5" w:space="0" w:color="CFCFCF"/>
            </w:tcBorders>
          </w:tcPr>
          <w:p w14:paraId="3FB70E4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ACB0BB" w14:textId="77777777" w:rsidR="00CD7126" w:rsidRDefault="00CD7126"/>
        </w:tc>
      </w:tr>
      <w:tr w:rsidR="00CD7126" w14:paraId="13AD9A3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BF31E" w14:textId="77777777" w:rsidR="00CD7126" w:rsidRDefault="00000000">
            <w:pPr>
              <w:spacing w:after="20"/>
              <w:ind w:left="20"/>
              <w:jc w:val="both"/>
            </w:pPr>
            <w:r>
              <w:rPr>
                <w:color w:val="000000"/>
                <w:sz w:val="20"/>
              </w:rPr>
              <w:t>1076.</w:t>
            </w:r>
          </w:p>
        </w:tc>
        <w:tc>
          <w:tcPr>
            <w:tcW w:w="1230" w:type="dxa"/>
            <w:vMerge/>
            <w:tcBorders>
              <w:top w:val="nil"/>
              <w:left w:val="single" w:sz="5" w:space="0" w:color="CFCFCF"/>
              <w:bottom w:val="single" w:sz="5" w:space="0" w:color="CFCFCF"/>
              <w:right w:val="single" w:sz="5" w:space="0" w:color="CFCFCF"/>
            </w:tcBorders>
          </w:tcPr>
          <w:p w14:paraId="4CAAA12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F584E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F75D32" w14:textId="77777777" w:rsidR="00CD7126" w:rsidRDefault="00000000">
            <w:pPr>
              <w:spacing w:after="20"/>
              <w:ind w:left="20"/>
              <w:jc w:val="both"/>
            </w:pPr>
            <w:r>
              <w:rPr>
                <w:color w:val="000000"/>
                <w:sz w:val="20"/>
              </w:rPr>
              <w:t>Лицензия на осуществление деятельности по торговле гражданским и служебным оружием и патронами к нему</w:t>
            </w:r>
          </w:p>
        </w:tc>
        <w:tc>
          <w:tcPr>
            <w:tcW w:w="1230" w:type="dxa"/>
            <w:vMerge/>
            <w:tcBorders>
              <w:top w:val="nil"/>
              <w:left w:val="single" w:sz="5" w:space="0" w:color="CFCFCF"/>
              <w:bottom w:val="single" w:sz="5" w:space="0" w:color="CFCFCF"/>
              <w:right w:val="single" w:sz="5" w:space="0" w:color="CFCFCF"/>
            </w:tcBorders>
          </w:tcPr>
          <w:p w14:paraId="65BEF62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9F5BF02" w14:textId="77777777" w:rsidR="00CD7126" w:rsidRDefault="00CD7126"/>
        </w:tc>
      </w:tr>
      <w:tr w:rsidR="00CD7126" w14:paraId="05CD73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0174A4" w14:textId="77777777" w:rsidR="00CD7126" w:rsidRDefault="00000000">
            <w:pPr>
              <w:spacing w:after="20"/>
              <w:ind w:left="20"/>
              <w:jc w:val="both"/>
            </w:pPr>
            <w:r>
              <w:rPr>
                <w:color w:val="000000"/>
                <w:sz w:val="20"/>
              </w:rPr>
              <w:t>1077.</w:t>
            </w:r>
          </w:p>
        </w:tc>
        <w:tc>
          <w:tcPr>
            <w:tcW w:w="1230" w:type="dxa"/>
            <w:vMerge/>
            <w:tcBorders>
              <w:top w:val="nil"/>
              <w:left w:val="single" w:sz="5" w:space="0" w:color="CFCFCF"/>
              <w:bottom w:val="single" w:sz="5" w:space="0" w:color="CFCFCF"/>
              <w:right w:val="single" w:sz="5" w:space="0" w:color="CFCFCF"/>
            </w:tcBorders>
          </w:tcPr>
          <w:p w14:paraId="00E4707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BAC07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5B8FE" w14:textId="77777777" w:rsidR="00CD7126" w:rsidRDefault="00000000">
            <w:pPr>
              <w:spacing w:after="20"/>
              <w:ind w:left="20"/>
              <w:jc w:val="both"/>
            </w:pPr>
            <w:r>
              <w:rPr>
                <w:color w:val="000000"/>
                <w:sz w:val="20"/>
              </w:rPr>
              <w:t>Лицензия на осуществление деятельности по коллекционированию гражданского и служебного оружия и патронов к нему</w:t>
            </w:r>
          </w:p>
        </w:tc>
        <w:tc>
          <w:tcPr>
            <w:tcW w:w="1230" w:type="dxa"/>
            <w:vMerge/>
            <w:tcBorders>
              <w:top w:val="nil"/>
              <w:left w:val="single" w:sz="5" w:space="0" w:color="CFCFCF"/>
              <w:bottom w:val="single" w:sz="5" w:space="0" w:color="CFCFCF"/>
              <w:right w:val="single" w:sz="5" w:space="0" w:color="CFCFCF"/>
            </w:tcBorders>
          </w:tcPr>
          <w:p w14:paraId="2046DCF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996B5E8" w14:textId="77777777" w:rsidR="00CD7126" w:rsidRDefault="00CD7126"/>
        </w:tc>
      </w:tr>
      <w:tr w:rsidR="00CD7126" w14:paraId="7B4B470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D4D6C2" w14:textId="77777777" w:rsidR="00CD7126" w:rsidRDefault="00000000">
            <w:pPr>
              <w:spacing w:after="20"/>
              <w:ind w:left="20"/>
              <w:jc w:val="both"/>
            </w:pPr>
            <w:r>
              <w:rPr>
                <w:color w:val="000000"/>
                <w:sz w:val="20"/>
              </w:rPr>
              <w:t>1078.</w:t>
            </w:r>
          </w:p>
        </w:tc>
        <w:tc>
          <w:tcPr>
            <w:tcW w:w="1230" w:type="dxa"/>
            <w:vMerge/>
            <w:tcBorders>
              <w:top w:val="nil"/>
              <w:left w:val="single" w:sz="5" w:space="0" w:color="CFCFCF"/>
              <w:bottom w:val="single" w:sz="5" w:space="0" w:color="CFCFCF"/>
              <w:right w:val="single" w:sz="5" w:space="0" w:color="CFCFCF"/>
            </w:tcBorders>
          </w:tcPr>
          <w:p w14:paraId="413FA17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122865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89445F" w14:textId="77777777" w:rsidR="00CD7126" w:rsidRDefault="00000000">
            <w:pPr>
              <w:spacing w:after="20"/>
              <w:ind w:left="20"/>
              <w:jc w:val="both"/>
            </w:pPr>
            <w:r>
              <w:rPr>
                <w:color w:val="000000"/>
                <w:sz w:val="20"/>
              </w:rPr>
              <w:t>Лицензия на осуществление деятельности по экспонированию гражданского и служебного оружия и патронов к нему</w:t>
            </w:r>
          </w:p>
        </w:tc>
        <w:tc>
          <w:tcPr>
            <w:tcW w:w="1230" w:type="dxa"/>
            <w:vMerge/>
            <w:tcBorders>
              <w:top w:val="nil"/>
              <w:left w:val="single" w:sz="5" w:space="0" w:color="CFCFCF"/>
              <w:bottom w:val="single" w:sz="5" w:space="0" w:color="CFCFCF"/>
              <w:right w:val="single" w:sz="5" w:space="0" w:color="CFCFCF"/>
            </w:tcBorders>
          </w:tcPr>
          <w:p w14:paraId="0110DF4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F51AC48" w14:textId="77777777" w:rsidR="00CD7126" w:rsidRDefault="00CD7126"/>
        </w:tc>
      </w:tr>
      <w:tr w:rsidR="00CD7126" w14:paraId="124245F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0F379" w14:textId="77777777" w:rsidR="00CD7126" w:rsidRDefault="00000000">
            <w:pPr>
              <w:spacing w:after="20"/>
              <w:ind w:left="20"/>
              <w:jc w:val="both"/>
            </w:pPr>
            <w:r>
              <w:rPr>
                <w:color w:val="000000"/>
                <w:sz w:val="20"/>
              </w:rPr>
              <w:t>1079.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B91C48" w14:textId="77777777" w:rsidR="00CD7126" w:rsidRDefault="00000000">
            <w:pPr>
              <w:spacing w:after="20"/>
              <w:ind w:left="20"/>
              <w:jc w:val="both"/>
            </w:pPr>
            <w:r>
              <w:rPr>
                <w:color w:val="000000"/>
                <w:sz w:val="20"/>
              </w:rPr>
              <w:t>01901002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EE041" w14:textId="77777777" w:rsidR="00CD7126" w:rsidRDefault="00000000">
            <w:pPr>
              <w:spacing w:after="20"/>
              <w:ind w:left="20"/>
              <w:jc w:val="both"/>
            </w:pPr>
            <w:r>
              <w:rPr>
                <w:color w:val="000000"/>
                <w:sz w:val="20"/>
              </w:rPr>
              <w:t>Выдача лицензии на осуществление деятельности по разработке, производству, торговле, использованию гражданских пиротехнических веществ и изделий с их применением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DFF3E" w14:textId="77777777" w:rsidR="00CD7126" w:rsidRDefault="00000000">
            <w:pPr>
              <w:spacing w:after="20"/>
              <w:ind w:left="20"/>
              <w:jc w:val="both"/>
            </w:pPr>
            <w:r>
              <w:rPr>
                <w:color w:val="000000"/>
                <w:sz w:val="20"/>
              </w:rPr>
              <w:t>Лицензия на осуществление деятельности по разработке гражданских пиротехнических веществ и изделий с их применением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5E15E"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037F9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6A5D0E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27EC8" w14:textId="77777777" w:rsidR="00CD7126" w:rsidRDefault="00000000">
            <w:pPr>
              <w:spacing w:after="20"/>
              <w:ind w:left="20"/>
              <w:jc w:val="both"/>
            </w:pPr>
            <w:r>
              <w:rPr>
                <w:color w:val="000000"/>
                <w:sz w:val="20"/>
              </w:rPr>
              <w:t>1080.</w:t>
            </w:r>
          </w:p>
        </w:tc>
        <w:tc>
          <w:tcPr>
            <w:tcW w:w="1230" w:type="dxa"/>
            <w:vMerge/>
            <w:tcBorders>
              <w:top w:val="nil"/>
              <w:left w:val="single" w:sz="5" w:space="0" w:color="CFCFCF"/>
              <w:bottom w:val="single" w:sz="5" w:space="0" w:color="CFCFCF"/>
              <w:right w:val="single" w:sz="5" w:space="0" w:color="CFCFCF"/>
            </w:tcBorders>
          </w:tcPr>
          <w:p w14:paraId="104669A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5082A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085ED" w14:textId="77777777" w:rsidR="00CD7126" w:rsidRDefault="00000000">
            <w:pPr>
              <w:spacing w:after="20"/>
              <w:ind w:left="20"/>
              <w:jc w:val="both"/>
            </w:pPr>
            <w:r>
              <w:rPr>
                <w:color w:val="000000"/>
                <w:sz w:val="20"/>
              </w:rPr>
              <w:t>Лицензия на осуществление деятельности по производству гражданских пиротехнических веществ и изделий с их применением</w:t>
            </w:r>
          </w:p>
        </w:tc>
        <w:tc>
          <w:tcPr>
            <w:tcW w:w="1230" w:type="dxa"/>
            <w:vMerge/>
            <w:tcBorders>
              <w:top w:val="nil"/>
              <w:left w:val="single" w:sz="5" w:space="0" w:color="CFCFCF"/>
              <w:bottom w:val="single" w:sz="5" w:space="0" w:color="CFCFCF"/>
              <w:right w:val="single" w:sz="5" w:space="0" w:color="CFCFCF"/>
            </w:tcBorders>
          </w:tcPr>
          <w:p w14:paraId="660E9F5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A0419C2" w14:textId="77777777" w:rsidR="00CD7126" w:rsidRDefault="00CD7126"/>
        </w:tc>
      </w:tr>
      <w:tr w:rsidR="00CD7126" w14:paraId="40E21CF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F0FC1E" w14:textId="77777777" w:rsidR="00CD7126" w:rsidRDefault="00000000">
            <w:pPr>
              <w:spacing w:after="20"/>
              <w:ind w:left="20"/>
              <w:jc w:val="both"/>
            </w:pPr>
            <w:r>
              <w:rPr>
                <w:color w:val="000000"/>
                <w:sz w:val="20"/>
              </w:rPr>
              <w:t>1081.</w:t>
            </w:r>
          </w:p>
        </w:tc>
        <w:tc>
          <w:tcPr>
            <w:tcW w:w="1230" w:type="dxa"/>
            <w:vMerge/>
            <w:tcBorders>
              <w:top w:val="nil"/>
              <w:left w:val="single" w:sz="5" w:space="0" w:color="CFCFCF"/>
              <w:bottom w:val="single" w:sz="5" w:space="0" w:color="CFCFCF"/>
              <w:right w:val="single" w:sz="5" w:space="0" w:color="CFCFCF"/>
            </w:tcBorders>
          </w:tcPr>
          <w:p w14:paraId="4E04B3E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575CCA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8FD8F" w14:textId="77777777" w:rsidR="00CD7126" w:rsidRDefault="00000000">
            <w:pPr>
              <w:spacing w:after="20"/>
              <w:ind w:left="20"/>
              <w:jc w:val="both"/>
            </w:pPr>
            <w:r>
              <w:rPr>
                <w:color w:val="000000"/>
                <w:sz w:val="20"/>
              </w:rPr>
              <w:t>Лицензия на осуществление деятельности по торговле гражданскими пиротехническими веществами и изделиями с их применением</w:t>
            </w:r>
          </w:p>
        </w:tc>
        <w:tc>
          <w:tcPr>
            <w:tcW w:w="1230" w:type="dxa"/>
            <w:vMerge/>
            <w:tcBorders>
              <w:top w:val="nil"/>
              <w:left w:val="single" w:sz="5" w:space="0" w:color="CFCFCF"/>
              <w:bottom w:val="single" w:sz="5" w:space="0" w:color="CFCFCF"/>
              <w:right w:val="single" w:sz="5" w:space="0" w:color="CFCFCF"/>
            </w:tcBorders>
          </w:tcPr>
          <w:p w14:paraId="2C64171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6D6936B" w14:textId="77777777" w:rsidR="00CD7126" w:rsidRDefault="00CD7126"/>
        </w:tc>
      </w:tr>
      <w:tr w:rsidR="00CD7126" w14:paraId="533DF4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E89FF" w14:textId="77777777" w:rsidR="00CD7126" w:rsidRDefault="00000000">
            <w:pPr>
              <w:spacing w:after="20"/>
              <w:ind w:left="20"/>
              <w:jc w:val="both"/>
            </w:pPr>
            <w:r>
              <w:rPr>
                <w:color w:val="000000"/>
                <w:sz w:val="20"/>
              </w:rPr>
              <w:t>1082.</w:t>
            </w:r>
          </w:p>
        </w:tc>
        <w:tc>
          <w:tcPr>
            <w:tcW w:w="1230" w:type="dxa"/>
            <w:vMerge/>
            <w:tcBorders>
              <w:top w:val="nil"/>
              <w:left w:val="single" w:sz="5" w:space="0" w:color="CFCFCF"/>
              <w:bottom w:val="single" w:sz="5" w:space="0" w:color="CFCFCF"/>
              <w:right w:val="single" w:sz="5" w:space="0" w:color="CFCFCF"/>
            </w:tcBorders>
          </w:tcPr>
          <w:p w14:paraId="3A80DA0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C39D31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476FE" w14:textId="77777777" w:rsidR="00CD7126" w:rsidRDefault="00000000">
            <w:pPr>
              <w:spacing w:after="20"/>
              <w:ind w:left="20"/>
              <w:jc w:val="both"/>
            </w:pPr>
            <w:r>
              <w:rPr>
                <w:color w:val="000000"/>
                <w:sz w:val="20"/>
              </w:rPr>
              <w:t>Лицензия на осуществление деятельности по использованию гражданских пиротехнических веществ и изделий с их применением</w:t>
            </w:r>
          </w:p>
        </w:tc>
        <w:tc>
          <w:tcPr>
            <w:tcW w:w="1230" w:type="dxa"/>
            <w:vMerge/>
            <w:tcBorders>
              <w:top w:val="nil"/>
              <w:left w:val="single" w:sz="5" w:space="0" w:color="CFCFCF"/>
              <w:bottom w:val="single" w:sz="5" w:space="0" w:color="CFCFCF"/>
              <w:right w:val="single" w:sz="5" w:space="0" w:color="CFCFCF"/>
            </w:tcBorders>
          </w:tcPr>
          <w:p w14:paraId="1635D38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9FFBE8D" w14:textId="77777777" w:rsidR="00CD7126" w:rsidRDefault="00CD7126"/>
        </w:tc>
      </w:tr>
      <w:tr w:rsidR="00CD7126" w14:paraId="63B2AB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C76AFE" w14:textId="77777777" w:rsidR="00CD7126" w:rsidRDefault="00000000">
            <w:pPr>
              <w:spacing w:after="20"/>
              <w:ind w:left="20"/>
              <w:jc w:val="both"/>
            </w:pPr>
            <w:r>
              <w:rPr>
                <w:color w:val="000000"/>
                <w:sz w:val="20"/>
              </w:rPr>
              <w:t>1083.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603977" w14:textId="77777777" w:rsidR="00CD7126" w:rsidRDefault="00000000">
            <w:pPr>
              <w:spacing w:after="20"/>
              <w:ind w:left="20"/>
              <w:jc w:val="both"/>
            </w:pPr>
            <w:r>
              <w:rPr>
                <w:color w:val="000000"/>
                <w:sz w:val="20"/>
              </w:rPr>
              <w:t>01901003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93DA2" w14:textId="77777777" w:rsidR="00CD7126" w:rsidRDefault="00000000">
            <w:pPr>
              <w:spacing w:after="20"/>
              <w:ind w:left="20"/>
              <w:jc w:val="both"/>
            </w:pPr>
            <w:r>
              <w:rPr>
                <w:color w:val="000000"/>
                <w:sz w:val="20"/>
              </w:rPr>
              <w:t>Выдача лицензии на осуществление деятельности по разработке, производству, ремонту и реализации специальных технических средств, предназначенных для проведения оперативно-розыскных мероприятий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0E3A8E" w14:textId="77777777" w:rsidR="00CD7126" w:rsidRDefault="00000000">
            <w:pPr>
              <w:spacing w:after="20"/>
              <w:ind w:left="20"/>
              <w:jc w:val="both"/>
            </w:pPr>
            <w:r>
              <w:rPr>
                <w:color w:val="000000"/>
                <w:sz w:val="20"/>
              </w:rPr>
              <w:t> Разработка, производство специальных технических средств, предназначенных для проведения оперативно-розыскных мероприятий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9371A" w14:textId="77777777" w:rsidR="00CD7126" w:rsidRDefault="00000000">
            <w:pPr>
              <w:spacing w:after="20"/>
              <w:ind w:left="20"/>
              <w:jc w:val="both"/>
            </w:pPr>
            <w:r>
              <w:rPr>
                <w:color w:val="000000"/>
                <w:sz w:val="20"/>
              </w:rPr>
              <w:t>КНБ</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387EF"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65064C3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5ABEAA" w14:textId="77777777" w:rsidR="00CD7126" w:rsidRDefault="00000000">
            <w:pPr>
              <w:spacing w:after="20"/>
              <w:ind w:left="20"/>
              <w:jc w:val="both"/>
            </w:pPr>
            <w:r>
              <w:rPr>
                <w:color w:val="000000"/>
                <w:sz w:val="20"/>
              </w:rPr>
              <w:t>1084.</w:t>
            </w:r>
          </w:p>
        </w:tc>
        <w:tc>
          <w:tcPr>
            <w:tcW w:w="1230" w:type="dxa"/>
            <w:vMerge/>
            <w:tcBorders>
              <w:top w:val="nil"/>
              <w:left w:val="single" w:sz="5" w:space="0" w:color="CFCFCF"/>
              <w:bottom w:val="single" w:sz="5" w:space="0" w:color="CFCFCF"/>
              <w:right w:val="single" w:sz="5" w:space="0" w:color="CFCFCF"/>
            </w:tcBorders>
          </w:tcPr>
          <w:p w14:paraId="2C515EC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AD6B5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B6575" w14:textId="77777777" w:rsidR="00CD7126" w:rsidRDefault="00000000">
            <w:pPr>
              <w:spacing w:after="20"/>
              <w:ind w:left="20"/>
              <w:jc w:val="both"/>
            </w:pPr>
            <w:r>
              <w:rPr>
                <w:color w:val="000000"/>
                <w:sz w:val="20"/>
              </w:rPr>
              <w:t>Ремонт и реализация специальных технических средств, предназначенных для проведения оперативно-розыскных мероприятий</w:t>
            </w:r>
          </w:p>
        </w:tc>
        <w:tc>
          <w:tcPr>
            <w:tcW w:w="1230" w:type="dxa"/>
            <w:vMerge/>
            <w:tcBorders>
              <w:top w:val="nil"/>
              <w:left w:val="single" w:sz="5" w:space="0" w:color="CFCFCF"/>
              <w:bottom w:val="single" w:sz="5" w:space="0" w:color="CFCFCF"/>
              <w:right w:val="single" w:sz="5" w:space="0" w:color="CFCFCF"/>
            </w:tcBorders>
          </w:tcPr>
          <w:p w14:paraId="2A70219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AC51012" w14:textId="77777777" w:rsidR="00CD7126" w:rsidRDefault="00CD7126"/>
        </w:tc>
      </w:tr>
      <w:tr w:rsidR="00CD7126" w14:paraId="2353D1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5E2D8" w14:textId="77777777" w:rsidR="00CD7126" w:rsidRDefault="00000000">
            <w:pPr>
              <w:spacing w:after="20"/>
              <w:ind w:left="20"/>
              <w:jc w:val="both"/>
            </w:pPr>
            <w:r>
              <w:rPr>
                <w:color w:val="000000"/>
                <w:sz w:val="20"/>
              </w:rPr>
              <w:t>1085.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FC59A7" w14:textId="77777777" w:rsidR="00CD7126" w:rsidRDefault="00000000">
            <w:pPr>
              <w:spacing w:after="20"/>
              <w:ind w:left="20"/>
              <w:jc w:val="both"/>
            </w:pPr>
            <w:r>
              <w:rPr>
                <w:color w:val="000000"/>
                <w:sz w:val="20"/>
              </w:rPr>
              <w:t>01901004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825B3" w14:textId="77777777" w:rsidR="00CD7126" w:rsidRDefault="00000000">
            <w:pPr>
              <w:spacing w:after="20"/>
              <w:ind w:left="20"/>
              <w:jc w:val="both"/>
            </w:pPr>
            <w:r>
              <w:rPr>
                <w:color w:val="000000"/>
                <w:sz w:val="20"/>
              </w:rPr>
              <w:t>Выдача лицензии на разработку средств криптографической защиты информации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9B092F" w14:textId="77777777" w:rsidR="00CD7126" w:rsidRDefault="00CD7126">
            <w:pPr>
              <w:spacing w:after="20"/>
              <w:ind w:left="20"/>
              <w:jc w:val="both"/>
            </w:pPr>
          </w:p>
          <w:p w14:paraId="64BC430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63BC5C"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3DC8F8"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7B804DB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89816C" w14:textId="77777777" w:rsidR="00CD7126" w:rsidRDefault="00000000">
            <w:pPr>
              <w:spacing w:after="20"/>
              <w:ind w:left="20"/>
              <w:jc w:val="both"/>
            </w:pPr>
            <w:r>
              <w:rPr>
                <w:color w:val="000000"/>
                <w:sz w:val="20"/>
              </w:rPr>
              <w:t>1086.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7082A" w14:textId="77777777" w:rsidR="00CD7126" w:rsidRDefault="00000000">
            <w:pPr>
              <w:spacing w:after="20"/>
              <w:ind w:left="20"/>
              <w:jc w:val="both"/>
            </w:pPr>
            <w:r>
              <w:rPr>
                <w:color w:val="000000"/>
                <w:sz w:val="20"/>
              </w:rPr>
              <w:t>01901005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11DBC" w14:textId="77777777" w:rsidR="00CD7126" w:rsidRDefault="00000000">
            <w:pPr>
              <w:spacing w:after="20"/>
              <w:ind w:left="20"/>
              <w:jc w:val="both"/>
            </w:pPr>
            <w:r>
              <w:rPr>
                <w:color w:val="000000"/>
                <w:sz w:val="20"/>
              </w:rPr>
              <w:t>Выдача лицензии на оказание услуг по выявлению технических каналов утечки информации и специальных технических средств, предназначенных для проведения оперативно-розыскных мероприятий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1E6D1E" w14:textId="77777777" w:rsidR="00CD7126" w:rsidRDefault="00CD7126">
            <w:pPr>
              <w:spacing w:after="20"/>
              <w:ind w:left="20"/>
              <w:jc w:val="both"/>
            </w:pPr>
          </w:p>
          <w:p w14:paraId="5C4CFE1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BCFBFF"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C233A"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7BA7A40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384E3" w14:textId="77777777" w:rsidR="00CD7126" w:rsidRDefault="00000000">
            <w:pPr>
              <w:spacing w:after="20"/>
              <w:ind w:left="20"/>
              <w:jc w:val="both"/>
            </w:pPr>
            <w:r>
              <w:rPr>
                <w:color w:val="000000"/>
                <w:sz w:val="20"/>
              </w:rPr>
              <w:t>1087.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7DAC8A" w14:textId="77777777" w:rsidR="00CD7126" w:rsidRDefault="00000000">
            <w:pPr>
              <w:spacing w:after="20"/>
              <w:ind w:left="20"/>
              <w:jc w:val="both"/>
            </w:pPr>
            <w:r>
              <w:rPr>
                <w:color w:val="000000"/>
                <w:sz w:val="20"/>
              </w:rPr>
              <w:t>01901006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10D30" w14:textId="77777777" w:rsidR="00CD7126" w:rsidRDefault="00000000">
            <w:pPr>
              <w:spacing w:after="20"/>
              <w:ind w:left="20"/>
              <w:jc w:val="both"/>
            </w:pPr>
            <w:r>
              <w:rPr>
                <w:color w:val="000000"/>
                <w:sz w:val="20"/>
              </w:rPr>
              <w:t>Выдача заключения (разрешительного документа) на ввоз, вывоз и транзит специальных технических средств, предназначенных для негласного получения информации, к которым применяются меры нетарифного регулирования в торговле с третьими странами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73C939" w14:textId="77777777" w:rsidR="00CD7126" w:rsidRDefault="00CD7126">
            <w:pPr>
              <w:spacing w:after="20"/>
              <w:ind w:left="20"/>
              <w:jc w:val="both"/>
            </w:pPr>
          </w:p>
          <w:p w14:paraId="07FB60E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26067"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F9365F"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0CDD71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4C0E8F" w14:textId="77777777" w:rsidR="00CD7126" w:rsidRDefault="00000000">
            <w:pPr>
              <w:spacing w:after="20"/>
              <w:ind w:left="20"/>
              <w:jc w:val="both"/>
            </w:pPr>
            <w:r>
              <w:rPr>
                <w:color w:val="000000"/>
                <w:sz w:val="20"/>
              </w:rPr>
              <w:t>1088.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76D60" w14:textId="77777777" w:rsidR="00CD7126" w:rsidRDefault="00000000">
            <w:pPr>
              <w:spacing w:after="20"/>
              <w:ind w:left="20"/>
              <w:jc w:val="both"/>
            </w:pPr>
            <w:r>
              <w:rPr>
                <w:color w:val="000000"/>
                <w:sz w:val="20"/>
              </w:rPr>
              <w:t>01901007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BC527" w14:textId="77777777" w:rsidR="00CD7126" w:rsidRDefault="00000000">
            <w:pPr>
              <w:spacing w:after="20"/>
              <w:ind w:left="20"/>
              <w:jc w:val="both"/>
            </w:pPr>
            <w:r>
              <w:rPr>
                <w:color w:val="000000"/>
                <w:sz w:val="20"/>
              </w:rPr>
              <w:t>Выдача заключения (разрешительного документа) на ввоз, вывоз и транзит шифровальных (криптографических) средств, к которым применяются меры нетарифного регулирования в торговле с третьими странами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75BBD" w14:textId="77777777" w:rsidR="00CD7126" w:rsidRDefault="00CD7126">
            <w:pPr>
              <w:spacing w:after="20"/>
              <w:ind w:left="20"/>
              <w:jc w:val="both"/>
            </w:pPr>
          </w:p>
          <w:p w14:paraId="48270AB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3235E"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007D8D"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2E436F4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8B50F" w14:textId="77777777" w:rsidR="00CD7126" w:rsidRDefault="00000000">
            <w:pPr>
              <w:spacing w:after="20"/>
              <w:ind w:left="20"/>
              <w:jc w:val="both"/>
            </w:pPr>
            <w:r>
              <w:rPr>
                <w:color w:val="000000"/>
                <w:sz w:val="20"/>
              </w:rPr>
              <w:t>1089.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6C648" w14:textId="77777777" w:rsidR="00CD7126" w:rsidRDefault="00000000">
            <w:pPr>
              <w:spacing w:after="20"/>
              <w:ind w:left="20"/>
              <w:jc w:val="both"/>
            </w:pPr>
            <w:r>
              <w:rPr>
                <w:color w:val="000000"/>
                <w:sz w:val="20"/>
              </w:rPr>
              <w:t>01901008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19D15" w14:textId="77777777" w:rsidR="00CD7126" w:rsidRDefault="00000000">
            <w:pPr>
              <w:spacing w:after="20"/>
              <w:ind w:left="20"/>
              <w:jc w:val="both"/>
            </w:pPr>
            <w:r>
              <w:rPr>
                <w:color w:val="000000"/>
                <w:sz w:val="20"/>
              </w:rPr>
              <w:t>Выдача лицензии на право занятия охранной деятельностью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4222B" w14:textId="77777777" w:rsidR="00CD7126" w:rsidRDefault="00000000">
            <w:pPr>
              <w:spacing w:after="20"/>
              <w:ind w:left="20"/>
              <w:jc w:val="both"/>
            </w:pPr>
            <w:r>
              <w:rPr>
                <w:color w:val="000000"/>
                <w:sz w:val="20"/>
              </w:rPr>
              <w:t>Все виды охранных услуг, в том числе охрана объектов, уязвимых в террористическом отношении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FA90F"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56B5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охранной деятельности" приказ Министра внутренних дел Республики Казахстан от 28 марта 2020 года № 261. Зарегистрирован в Реестре государственной регистрации нормативных правовых актов № 20224.</w:t>
            </w:r>
          </w:p>
        </w:tc>
      </w:tr>
      <w:tr w:rsidR="00CD7126" w14:paraId="0E9D464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10B0B6" w14:textId="77777777" w:rsidR="00CD7126" w:rsidRDefault="00000000">
            <w:pPr>
              <w:spacing w:after="20"/>
              <w:ind w:left="20"/>
              <w:jc w:val="both"/>
            </w:pPr>
            <w:r>
              <w:rPr>
                <w:color w:val="000000"/>
                <w:sz w:val="20"/>
              </w:rPr>
              <w:t>1090.</w:t>
            </w:r>
          </w:p>
        </w:tc>
        <w:tc>
          <w:tcPr>
            <w:tcW w:w="1230" w:type="dxa"/>
            <w:vMerge/>
            <w:tcBorders>
              <w:top w:val="nil"/>
              <w:left w:val="single" w:sz="5" w:space="0" w:color="CFCFCF"/>
              <w:bottom w:val="single" w:sz="5" w:space="0" w:color="CFCFCF"/>
              <w:right w:val="single" w:sz="5" w:space="0" w:color="CFCFCF"/>
            </w:tcBorders>
          </w:tcPr>
          <w:p w14:paraId="57581F9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AC1C0A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86863" w14:textId="77777777" w:rsidR="00CD7126" w:rsidRDefault="00000000">
            <w:pPr>
              <w:spacing w:after="20"/>
              <w:ind w:left="20"/>
              <w:jc w:val="both"/>
            </w:pPr>
            <w:r>
              <w:rPr>
                <w:color w:val="000000"/>
                <w:sz w:val="20"/>
              </w:rPr>
              <w:t>Все виды охранных услуг, за исключением охраны объектов, уязвимых в террористическом отношении</w:t>
            </w:r>
          </w:p>
        </w:tc>
        <w:tc>
          <w:tcPr>
            <w:tcW w:w="1230" w:type="dxa"/>
            <w:vMerge/>
            <w:tcBorders>
              <w:top w:val="nil"/>
              <w:left w:val="single" w:sz="5" w:space="0" w:color="CFCFCF"/>
              <w:bottom w:val="single" w:sz="5" w:space="0" w:color="CFCFCF"/>
              <w:right w:val="single" w:sz="5" w:space="0" w:color="CFCFCF"/>
            </w:tcBorders>
          </w:tcPr>
          <w:p w14:paraId="2B996DC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14BCD7" w14:textId="77777777" w:rsidR="00CD7126" w:rsidRDefault="00CD7126"/>
        </w:tc>
      </w:tr>
      <w:tr w:rsidR="00CD7126" w14:paraId="4ABD618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D8774" w14:textId="77777777" w:rsidR="00CD7126" w:rsidRDefault="00000000">
            <w:pPr>
              <w:spacing w:after="20"/>
              <w:ind w:left="20"/>
              <w:jc w:val="both"/>
            </w:pPr>
            <w:r>
              <w:rPr>
                <w:color w:val="000000"/>
                <w:sz w:val="20"/>
              </w:rPr>
              <w:t>1091.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62446F" w14:textId="77777777" w:rsidR="00CD7126" w:rsidRDefault="00000000">
            <w:pPr>
              <w:spacing w:after="20"/>
              <w:ind w:left="20"/>
              <w:jc w:val="both"/>
            </w:pPr>
            <w:r>
              <w:rPr>
                <w:color w:val="000000"/>
                <w:sz w:val="20"/>
              </w:rPr>
              <w:t>01901009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E82141" w14:textId="77777777" w:rsidR="00CD7126" w:rsidRDefault="00000000">
            <w:pPr>
              <w:spacing w:after="20"/>
              <w:ind w:left="20"/>
              <w:jc w:val="both"/>
            </w:pPr>
            <w:r>
              <w:rPr>
                <w:color w:val="000000"/>
                <w:sz w:val="20"/>
              </w:rPr>
              <w:t>Определение уполномоченным органом специализированного учебного центра по подготовке и повышению квалификации работников, занимающих должности руководителя и охранника в частной охранной организации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086AB" w14:textId="77777777" w:rsidR="00CD7126" w:rsidRDefault="00CD7126">
            <w:pPr>
              <w:spacing w:after="20"/>
              <w:ind w:left="20"/>
              <w:jc w:val="both"/>
            </w:pPr>
          </w:p>
          <w:p w14:paraId="644B0F9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2A412"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7D1C8F"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охранной деятельности" приказ Министра внутренних дел Республики Казахстан от 28 марта 2020 года № 261. Зарегистрирован в Реестре государственной регистрации нормативных правовых актов № 20224.</w:t>
            </w:r>
          </w:p>
        </w:tc>
      </w:tr>
      <w:tr w:rsidR="00CD7126" w14:paraId="4791FFC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527D9C" w14:textId="77777777" w:rsidR="00CD7126" w:rsidRDefault="00000000">
            <w:pPr>
              <w:spacing w:after="20"/>
              <w:ind w:left="20"/>
              <w:jc w:val="both"/>
            </w:pPr>
            <w:r>
              <w:rPr>
                <w:color w:val="000000"/>
                <w:sz w:val="20"/>
              </w:rPr>
              <w:t>1092.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A9AB28" w14:textId="77777777" w:rsidR="00CD7126" w:rsidRDefault="00000000">
            <w:pPr>
              <w:spacing w:after="20"/>
              <w:ind w:left="20"/>
              <w:jc w:val="both"/>
            </w:pPr>
            <w:r>
              <w:rPr>
                <w:color w:val="000000"/>
                <w:sz w:val="20"/>
              </w:rPr>
              <w:t>01901010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7DD13" w14:textId="77777777" w:rsidR="00CD7126" w:rsidRDefault="00000000">
            <w:pPr>
              <w:spacing w:after="20"/>
              <w:ind w:left="20"/>
              <w:jc w:val="both"/>
            </w:pPr>
            <w:r>
              <w:rPr>
                <w:color w:val="000000"/>
                <w:sz w:val="20"/>
              </w:rPr>
              <w:t>Согласование уполномоченного органа на учреждение охранной организации национальной компанией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8D693" w14:textId="77777777" w:rsidR="00CD7126" w:rsidRDefault="00CD7126">
            <w:pPr>
              <w:spacing w:after="20"/>
              <w:ind w:left="20"/>
              <w:jc w:val="both"/>
            </w:pPr>
          </w:p>
          <w:p w14:paraId="2B9CB9D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925149"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4531BE"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охранной деятельности" приказ Министра внутренних дел Республики Казахстан от 28 марта 2020 года № 261. Зарегистрирован в Реестре государственной регистрации нормативных правовых актов № 20224.</w:t>
            </w:r>
          </w:p>
        </w:tc>
      </w:tr>
      <w:tr w:rsidR="00CD7126" w14:paraId="3F6D5E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0EEA4F" w14:textId="77777777" w:rsidR="00CD7126" w:rsidRDefault="00000000">
            <w:pPr>
              <w:spacing w:after="20"/>
              <w:ind w:left="20"/>
              <w:jc w:val="both"/>
            </w:pPr>
            <w:r>
              <w:rPr>
                <w:color w:val="000000"/>
                <w:sz w:val="20"/>
              </w:rPr>
              <w:t>1093.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3FB131" w14:textId="77777777" w:rsidR="00CD7126" w:rsidRDefault="00000000">
            <w:pPr>
              <w:spacing w:after="20"/>
              <w:ind w:left="20"/>
              <w:jc w:val="both"/>
            </w:pPr>
            <w:r>
              <w:rPr>
                <w:color w:val="000000"/>
                <w:sz w:val="20"/>
              </w:rPr>
              <w:t>01901011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D6C23" w14:textId="77777777" w:rsidR="00CD7126" w:rsidRDefault="00000000">
            <w:pPr>
              <w:spacing w:after="20"/>
              <w:ind w:left="20"/>
              <w:jc w:val="both"/>
            </w:pPr>
            <w:r>
              <w:rPr>
                <w:color w:val="000000"/>
                <w:sz w:val="20"/>
              </w:rPr>
              <w:t>Выдача заключения на соответствие криминалистическим требованиям гражданского и служебного оружия и патронов к нему, а также конструктивно сходных с оружием изделий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A2B31" w14:textId="77777777" w:rsidR="00CD7126" w:rsidRDefault="00CD7126">
            <w:pPr>
              <w:spacing w:after="20"/>
              <w:ind w:left="20"/>
              <w:jc w:val="both"/>
            </w:pPr>
          </w:p>
          <w:p w14:paraId="2947E4A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B7E2F"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C4AEA9"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заключения на соответствие криминалистическим требованиям гражданского и служебного оружия и патронов к нему" приказ Министра внутренних дел Республики Казахстан от 18 марта 2020 года № 224. Зарегистрирован в Реестре государственной регистрации нормативных правовых актов № 20173</w:t>
            </w:r>
          </w:p>
        </w:tc>
      </w:tr>
      <w:tr w:rsidR="00CD7126" w14:paraId="011CA8B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C42F22" w14:textId="77777777" w:rsidR="00CD7126" w:rsidRDefault="00000000">
            <w:pPr>
              <w:spacing w:after="20"/>
              <w:ind w:left="20"/>
              <w:jc w:val="both"/>
            </w:pPr>
            <w:r>
              <w:rPr>
                <w:color w:val="000000"/>
                <w:sz w:val="20"/>
              </w:rPr>
              <w:t>1094.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10C4F" w14:textId="77777777" w:rsidR="00CD7126" w:rsidRDefault="00000000">
            <w:pPr>
              <w:spacing w:after="20"/>
              <w:ind w:left="20"/>
              <w:jc w:val="both"/>
            </w:pPr>
            <w:r>
              <w:rPr>
                <w:color w:val="000000"/>
                <w:sz w:val="20"/>
              </w:rPr>
              <w:t>01901012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520E30" w14:textId="77777777" w:rsidR="00CD7126" w:rsidRDefault="00000000">
            <w:pPr>
              <w:spacing w:after="20"/>
              <w:ind w:left="20"/>
              <w:jc w:val="both"/>
            </w:pPr>
            <w:r>
              <w:rPr>
                <w:color w:val="000000"/>
                <w:sz w:val="20"/>
              </w:rPr>
              <w:t>Выдача заключения физическим лицам на ввоз на территорию Республики Казахстан, вывоз с территории Республики Казахстан, а также транзит через территорию Республики Казахстан единичных экземпляров гражданского оружия и патронов к нему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F718F5" w14:textId="77777777" w:rsidR="00CD7126" w:rsidRDefault="00CD7126">
            <w:pPr>
              <w:spacing w:after="20"/>
              <w:ind w:left="20"/>
              <w:jc w:val="both"/>
            </w:pPr>
          </w:p>
          <w:p w14:paraId="268560D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02EC1"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6E937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30DF64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0E51F" w14:textId="77777777" w:rsidR="00CD7126" w:rsidRDefault="00000000">
            <w:pPr>
              <w:spacing w:after="20"/>
              <w:ind w:left="20"/>
              <w:jc w:val="both"/>
            </w:pPr>
            <w:r>
              <w:rPr>
                <w:color w:val="000000"/>
                <w:sz w:val="20"/>
              </w:rPr>
              <w:t>1095.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E2A709" w14:textId="77777777" w:rsidR="00CD7126" w:rsidRDefault="00000000">
            <w:pPr>
              <w:spacing w:after="20"/>
              <w:ind w:left="20"/>
              <w:jc w:val="both"/>
            </w:pPr>
            <w:r>
              <w:rPr>
                <w:color w:val="000000"/>
                <w:sz w:val="20"/>
              </w:rPr>
              <w:t>01901013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EE23C" w14:textId="77777777" w:rsidR="00CD7126" w:rsidRDefault="00000000">
            <w:pPr>
              <w:spacing w:after="20"/>
              <w:ind w:left="20"/>
              <w:jc w:val="both"/>
            </w:pPr>
            <w:r>
              <w:rPr>
                <w:color w:val="000000"/>
                <w:sz w:val="20"/>
              </w:rPr>
              <w:t>Выдача заключения юридическим лицам на ввоз на территорию Республики Казахстан, вывоз с территории Республики Казахстан и транзит через территорию Республики Казахстан гражданского и служебного оружия и патронов к нему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A9C2BA" w14:textId="77777777" w:rsidR="00CD7126" w:rsidRDefault="00CD7126">
            <w:pPr>
              <w:spacing w:after="20"/>
              <w:ind w:left="20"/>
              <w:jc w:val="both"/>
            </w:pPr>
          </w:p>
          <w:p w14:paraId="74A05C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6AD4D"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32CE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7D6F521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52B5F" w14:textId="77777777" w:rsidR="00CD7126" w:rsidRDefault="00000000">
            <w:pPr>
              <w:spacing w:after="20"/>
              <w:ind w:left="20"/>
              <w:jc w:val="both"/>
            </w:pPr>
            <w:r>
              <w:rPr>
                <w:color w:val="000000"/>
                <w:sz w:val="20"/>
              </w:rPr>
              <w:t>1096.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D80AC" w14:textId="77777777" w:rsidR="00CD7126" w:rsidRDefault="00000000">
            <w:pPr>
              <w:spacing w:after="20"/>
              <w:ind w:left="20"/>
              <w:jc w:val="both"/>
            </w:pPr>
            <w:r>
              <w:rPr>
                <w:color w:val="000000"/>
                <w:sz w:val="20"/>
              </w:rPr>
              <w:t>01901014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E4A4A" w14:textId="77777777" w:rsidR="00CD7126" w:rsidRDefault="00000000">
            <w:pPr>
              <w:spacing w:after="20"/>
              <w:ind w:left="20"/>
              <w:jc w:val="both"/>
            </w:pPr>
            <w:r>
              <w:rPr>
                <w:color w:val="000000"/>
                <w:sz w:val="20"/>
              </w:rPr>
              <w:t>Выдача разрешения на приобретение гражданского оружия и патронов к нему физическим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4997A" w14:textId="77777777" w:rsidR="00CD7126" w:rsidRDefault="00CD7126">
            <w:pPr>
              <w:spacing w:after="20"/>
              <w:ind w:left="20"/>
              <w:jc w:val="both"/>
            </w:pPr>
          </w:p>
          <w:p w14:paraId="2470B7B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439C21"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C95284"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3940B2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AD28C7" w14:textId="77777777" w:rsidR="00CD7126" w:rsidRDefault="00000000">
            <w:pPr>
              <w:spacing w:after="20"/>
              <w:ind w:left="20"/>
              <w:jc w:val="both"/>
            </w:pPr>
            <w:r>
              <w:rPr>
                <w:color w:val="000000"/>
                <w:sz w:val="20"/>
              </w:rPr>
              <w:t>1097.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22DD7" w14:textId="77777777" w:rsidR="00CD7126" w:rsidRDefault="00000000">
            <w:pPr>
              <w:spacing w:after="20"/>
              <w:ind w:left="20"/>
              <w:jc w:val="both"/>
            </w:pPr>
            <w:r>
              <w:rPr>
                <w:color w:val="000000"/>
                <w:sz w:val="20"/>
              </w:rPr>
              <w:t>01901015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A558E3" w14:textId="77777777" w:rsidR="00CD7126" w:rsidRDefault="00000000">
            <w:pPr>
              <w:spacing w:after="20"/>
              <w:ind w:left="20"/>
              <w:jc w:val="both"/>
            </w:pPr>
            <w:r>
              <w:rPr>
                <w:color w:val="000000"/>
                <w:sz w:val="20"/>
              </w:rPr>
              <w:t>Выдача разрешения на приобретение гражданского и служебного оружия и патронов к нему юридическим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FD6C1" w14:textId="77777777" w:rsidR="00CD7126" w:rsidRDefault="00CD7126">
            <w:pPr>
              <w:spacing w:after="20"/>
              <w:ind w:left="20"/>
              <w:jc w:val="both"/>
            </w:pPr>
          </w:p>
          <w:p w14:paraId="21EE7F3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93E176"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D3C58"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428904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1034A9" w14:textId="77777777" w:rsidR="00CD7126" w:rsidRDefault="00000000">
            <w:pPr>
              <w:spacing w:after="20"/>
              <w:ind w:left="20"/>
              <w:jc w:val="both"/>
            </w:pPr>
            <w:r>
              <w:rPr>
                <w:color w:val="000000"/>
                <w:sz w:val="20"/>
              </w:rPr>
              <w:t>1098.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0D6CA" w14:textId="77777777" w:rsidR="00CD7126" w:rsidRDefault="00000000">
            <w:pPr>
              <w:spacing w:after="20"/>
              <w:ind w:left="20"/>
              <w:jc w:val="both"/>
            </w:pPr>
            <w:r>
              <w:rPr>
                <w:color w:val="000000"/>
                <w:sz w:val="20"/>
              </w:rPr>
              <w:t>01901016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CE158" w14:textId="77777777" w:rsidR="00CD7126" w:rsidRDefault="00000000">
            <w:pPr>
              <w:spacing w:after="20"/>
              <w:ind w:left="20"/>
              <w:jc w:val="both"/>
            </w:pPr>
            <w:r>
              <w:rPr>
                <w:color w:val="000000"/>
                <w:sz w:val="20"/>
              </w:rPr>
              <w:t>Выдача разрешения на хранение, хранение и ношение гражданского оружия и патронов к нему физическим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DD545" w14:textId="77777777" w:rsidR="00CD7126" w:rsidRDefault="00CD7126">
            <w:pPr>
              <w:spacing w:after="20"/>
              <w:ind w:left="20"/>
              <w:jc w:val="both"/>
            </w:pPr>
          </w:p>
          <w:p w14:paraId="74CB8BE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C34D4D"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794CE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4C947C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844B5E" w14:textId="77777777" w:rsidR="00CD7126" w:rsidRDefault="00000000">
            <w:pPr>
              <w:spacing w:after="20"/>
              <w:ind w:left="20"/>
              <w:jc w:val="both"/>
            </w:pPr>
            <w:r>
              <w:rPr>
                <w:color w:val="000000"/>
                <w:sz w:val="20"/>
              </w:rPr>
              <w:t>1099.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4C20AC" w14:textId="77777777" w:rsidR="00CD7126" w:rsidRDefault="00000000">
            <w:pPr>
              <w:spacing w:after="20"/>
              <w:ind w:left="20"/>
              <w:jc w:val="both"/>
            </w:pPr>
            <w:r>
              <w:rPr>
                <w:color w:val="000000"/>
                <w:sz w:val="20"/>
              </w:rPr>
              <w:t>01901017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8E6A49" w14:textId="77777777" w:rsidR="00CD7126" w:rsidRDefault="00000000">
            <w:pPr>
              <w:spacing w:after="20"/>
              <w:ind w:left="20"/>
              <w:jc w:val="both"/>
            </w:pPr>
            <w:r>
              <w:rPr>
                <w:color w:val="000000"/>
                <w:sz w:val="20"/>
              </w:rPr>
              <w:t>Выдача разрешения на хранение и ношение служебного оружия и патронов к нему работникам юридических лиц</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03979" w14:textId="77777777" w:rsidR="00CD7126" w:rsidRDefault="00CD7126">
            <w:pPr>
              <w:spacing w:after="20"/>
              <w:ind w:left="20"/>
              <w:jc w:val="both"/>
            </w:pPr>
          </w:p>
          <w:p w14:paraId="4FF9D7A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430D0"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61660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1023BF7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7CFA3B" w14:textId="77777777" w:rsidR="00CD7126" w:rsidRDefault="00000000">
            <w:pPr>
              <w:spacing w:after="20"/>
              <w:ind w:left="20"/>
              <w:jc w:val="both"/>
            </w:pPr>
            <w:r>
              <w:rPr>
                <w:color w:val="000000"/>
                <w:sz w:val="20"/>
              </w:rPr>
              <w:t>1100.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8A4EB" w14:textId="77777777" w:rsidR="00CD7126" w:rsidRDefault="00000000">
            <w:pPr>
              <w:spacing w:after="20"/>
              <w:ind w:left="20"/>
              <w:jc w:val="both"/>
            </w:pPr>
            <w:r>
              <w:rPr>
                <w:color w:val="000000"/>
                <w:sz w:val="20"/>
              </w:rPr>
              <w:t>01901018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FB8C09" w14:textId="77777777" w:rsidR="00CD7126" w:rsidRDefault="00000000">
            <w:pPr>
              <w:spacing w:after="20"/>
              <w:ind w:left="20"/>
              <w:jc w:val="both"/>
            </w:pPr>
            <w:r>
              <w:rPr>
                <w:color w:val="000000"/>
                <w:sz w:val="20"/>
              </w:rPr>
              <w:t>Выдача разрешения на хранение служебного оружия и патронов к нему юридическим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3805BE" w14:textId="77777777" w:rsidR="00CD7126" w:rsidRDefault="00CD7126">
            <w:pPr>
              <w:spacing w:after="20"/>
              <w:ind w:left="20"/>
              <w:jc w:val="both"/>
            </w:pPr>
          </w:p>
          <w:p w14:paraId="1341270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826186"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E43DC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4554709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73D69F" w14:textId="77777777" w:rsidR="00CD7126" w:rsidRDefault="00000000">
            <w:pPr>
              <w:spacing w:after="20"/>
              <w:ind w:left="20"/>
              <w:jc w:val="both"/>
            </w:pPr>
            <w:r>
              <w:rPr>
                <w:color w:val="000000"/>
                <w:sz w:val="20"/>
              </w:rPr>
              <w:t>1101.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FD6EAC" w14:textId="77777777" w:rsidR="00CD7126" w:rsidRDefault="00000000">
            <w:pPr>
              <w:spacing w:after="20"/>
              <w:ind w:left="20"/>
              <w:jc w:val="both"/>
            </w:pPr>
            <w:r>
              <w:rPr>
                <w:color w:val="000000"/>
                <w:sz w:val="20"/>
              </w:rPr>
              <w:t>01901019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B9F50" w14:textId="77777777" w:rsidR="00CD7126" w:rsidRDefault="00000000">
            <w:pPr>
              <w:spacing w:after="20"/>
              <w:ind w:left="20"/>
              <w:jc w:val="both"/>
            </w:pPr>
            <w:r>
              <w:rPr>
                <w:color w:val="000000"/>
                <w:sz w:val="20"/>
              </w:rPr>
              <w:t>Выдача разрешения на перевозку гражданского оружия и патронов к нему физическим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BB04E" w14:textId="77777777" w:rsidR="00CD7126" w:rsidRDefault="00CD7126">
            <w:pPr>
              <w:spacing w:after="20"/>
              <w:ind w:left="20"/>
              <w:jc w:val="both"/>
            </w:pPr>
          </w:p>
          <w:p w14:paraId="3A577DE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869B8E"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0A61B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791E64B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138E3" w14:textId="77777777" w:rsidR="00CD7126" w:rsidRDefault="00000000">
            <w:pPr>
              <w:spacing w:after="20"/>
              <w:ind w:left="20"/>
              <w:jc w:val="both"/>
            </w:pPr>
            <w:r>
              <w:rPr>
                <w:color w:val="000000"/>
                <w:sz w:val="20"/>
              </w:rPr>
              <w:t>1102.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A02DFD" w14:textId="77777777" w:rsidR="00CD7126" w:rsidRDefault="00000000">
            <w:pPr>
              <w:spacing w:after="20"/>
              <w:ind w:left="20"/>
              <w:jc w:val="both"/>
            </w:pPr>
            <w:r>
              <w:rPr>
                <w:color w:val="000000"/>
                <w:sz w:val="20"/>
              </w:rPr>
              <w:t>01901020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110E5D" w14:textId="77777777" w:rsidR="00CD7126" w:rsidRDefault="00000000">
            <w:pPr>
              <w:spacing w:after="20"/>
              <w:ind w:left="20"/>
              <w:jc w:val="both"/>
            </w:pPr>
            <w:r>
              <w:rPr>
                <w:color w:val="000000"/>
                <w:sz w:val="20"/>
              </w:rPr>
              <w:t>Выдача разрешения на перевозку гражданского и служебного оружия и патронов к нему юридическим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0DC41" w14:textId="77777777" w:rsidR="00CD7126" w:rsidRDefault="00CD7126">
            <w:pPr>
              <w:spacing w:after="20"/>
              <w:ind w:left="20"/>
              <w:jc w:val="both"/>
            </w:pPr>
          </w:p>
          <w:p w14:paraId="1CEE749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CA46C"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C809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489429B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0AD058" w14:textId="77777777" w:rsidR="00CD7126" w:rsidRDefault="00000000">
            <w:pPr>
              <w:spacing w:after="20"/>
              <w:ind w:left="20"/>
              <w:jc w:val="both"/>
            </w:pPr>
            <w:r>
              <w:rPr>
                <w:color w:val="000000"/>
                <w:sz w:val="20"/>
              </w:rPr>
              <w:t>1103.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79038" w14:textId="77777777" w:rsidR="00CD7126" w:rsidRDefault="00000000">
            <w:pPr>
              <w:spacing w:after="20"/>
              <w:ind w:left="20"/>
              <w:jc w:val="both"/>
            </w:pPr>
            <w:r>
              <w:rPr>
                <w:color w:val="000000"/>
                <w:sz w:val="20"/>
              </w:rPr>
              <w:t>01901021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47C6E" w14:textId="77777777" w:rsidR="00CD7126" w:rsidRDefault="00000000">
            <w:pPr>
              <w:spacing w:after="20"/>
              <w:ind w:left="20"/>
              <w:jc w:val="both"/>
            </w:pPr>
            <w:r>
              <w:rPr>
                <w:color w:val="000000"/>
                <w:sz w:val="20"/>
              </w:rPr>
              <w:t>Выдача разрешения на приобретение гражданских пиротехнических веществ и изделий с их применением юридическим лицам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63166" w14:textId="77777777" w:rsidR="00CD7126" w:rsidRDefault="00CD7126">
            <w:pPr>
              <w:spacing w:after="20"/>
              <w:ind w:left="20"/>
              <w:jc w:val="both"/>
            </w:pPr>
          </w:p>
          <w:p w14:paraId="3951DA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F7A77"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49E99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5719367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10363A" w14:textId="77777777" w:rsidR="00CD7126" w:rsidRDefault="00000000">
            <w:pPr>
              <w:spacing w:after="20"/>
              <w:ind w:left="20"/>
              <w:jc w:val="both"/>
            </w:pPr>
            <w:r>
              <w:rPr>
                <w:color w:val="000000"/>
                <w:sz w:val="20"/>
              </w:rPr>
              <w:t>1104.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D417C" w14:textId="77777777" w:rsidR="00CD7126" w:rsidRDefault="00000000">
            <w:pPr>
              <w:spacing w:after="20"/>
              <w:ind w:left="20"/>
              <w:jc w:val="both"/>
            </w:pPr>
            <w:r>
              <w:rPr>
                <w:color w:val="000000"/>
                <w:sz w:val="20"/>
              </w:rPr>
              <w:t>01901022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619F8" w14:textId="77777777" w:rsidR="00CD7126" w:rsidRDefault="00000000">
            <w:pPr>
              <w:spacing w:after="20"/>
              <w:ind w:left="20"/>
              <w:jc w:val="both"/>
            </w:pPr>
            <w:r>
              <w:rPr>
                <w:color w:val="000000"/>
                <w:sz w:val="20"/>
              </w:rPr>
              <w:t>Выдача разрешений на хранение, гражданских пиротехнических веществ и изделий с их применением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DF3CD2" w14:textId="77777777" w:rsidR="00CD7126" w:rsidRDefault="00CD7126">
            <w:pPr>
              <w:spacing w:after="20"/>
              <w:ind w:left="20"/>
              <w:jc w:val="both"/>
            </w:pPr>
          </w:p>
          <w:p w14:paraId="3E2D3C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8B53A"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CD6143"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66C093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B0EBA" w14:textId="77777777" w:rsidR="00CD7126" w:rsidRDefault="00000000">
            <w:pPr>
              <w:spacing w:after="20"/>
              <w:ind w:left="20"/>
              <w:jc w:val="both"/>
            </w:pPr>
            <w:r>
              <w:rPr>
                <w:color w:val="000000"/>
                <w:sz w:val="20"/>
              </w:rPr>
              <w:t>1105.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80E8CF" w14:textId="77777777" w:rsidR="00CD7126" w:rsidRDefault="00000000">
            <w:pPr>
              <w:spacing w:after="20"/>
              <w:ind w:left="20"/>
              <w:jc w:val="both"/>
            </w:pPr>
            <w:r>
              <w:rPr>
                <w:color w:val="000000"/>
                <w:sz w:val="20"/>
              </w:rPr>
              <w:t>01901023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703520" w14:textId="77777777" w:rsidR="00CD7126" w:rsidRDefault="00000000">
            <w:pPr>
              <w:spacing w:after="20"/>
              <w:ind w:left="20"/>
              <w:jc w:val="both"/>
            </w:pPr>
            <w:r>
              <w:rPr>
                <w:color w:val="000000"/>
                <w:sz w:val="20"/>
              </w:rPr>
              <w:t>Выдача разрешения на открытие и функционирование стрелковых тиров (стрельбищ) и стендов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B2E3FE" w14:textId="77777777" w:rsidR="00CD7126" w:rsidRDefault="00CD7126">
            <w:pPr>
              <w:spacing w:after="20"/>
              <w:ind w:left="20"/>
              <w:jc w:val="both"/>
            </w:pPr>
          </w:p>
          <w:p w14:paraId="63E1592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26B4EA"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F75D3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сферах оборота гражданского и служебного оружия и патронов к нему, гражданских и пиротехнических веществ и изделий с их применением" приказ Министра внутренних дел Республики Казахстан от 27 марта 2020 года № 254. Зарегистрирован в Реестре государственной регистрации нормативных правовых актов № 20184</w:t>
            </w:r>
          </w:p>
        </w:tc>
      </w:tr>
      <w:tr w:rsidR="00CD7126" w14:paraId="3EDA08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E1544" w14:textId="77777777" w:rsidR="00CD7126" w:rsidRDefault="00000000">
            <w:pPr>
              <w:spacing w:after="20"/>
              <w:ind w:left="20"/>
              <w:jc w:val="both"/>
            </w:pPr>
            <w:r>
              <w:rPr>
                <w:color w:val="000000"/>
                <w:sz w:val="20"/>
              </w:rPr>
              <w:t>1106.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B28BC6" w14:textId="77777777" w:rsidR="00CD7126" w:rsidRDefault="00000000">
            <w:pPr>
              <w:spacing w:after="20"/>
              <w:ind w:left="20"/>
              <w:jc w:val="both"/>
            </w:pPr>
            <w:r>
              <w:rPr>
                <w:color w:val="000000"/>
                <w:sz w:val="20"/>
              </w:rPr>
              <w:t>01901024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8FC01" w14:textId="77777777" w:rsidR="00CD7126" w:rsidRDefault="00000000">
            <w:pPr>
              <w:spacing w:after="20"/>
              <w:ind w:left="20"/>
              <w:jc w:val="both"/>
            </w:pPr>
            <w:r>
              <w:rPr>
                <w:color w:val="000000"/>
                <w:sz w:val="20"/>
              </w:rPr>
              <w:t>Выдача лицензии на деятельность, связанную с оборотом наркотических средств, психотропных веществ и прекурсоров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87A5E" w14:textId="77777777" w:rsidR="00CD7126" w:rsidRDefault="00000000">
            <w:pPr>
              <w:spacing w:after="20"/>
              <w:ind w:left="20"/>
              <w:jc w:val="both"/>
            </w:pPr>
            <w:r>
              <w:rPr>
                <w:color w:val="000000"/>
                <w:sz w:val="20"/>
              </w:rPr>
              <w:t>Культивирование, сбор и заготовка наркотикосодержащих растений</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B5758"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293B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оборота наркотических средств, психотропных веществ и прекурсоров" приказ Министра внутренних дел Республики Казахстан от 31 марта 2020 года № 276. Зарегистрирован в Реестре государственной регистрации нормативных правовых актов № 20231</w:t>
            </w:r>
          </w:p>
        </w:tc>
      </w:tr>
      <w:tr w:rsidR="00CD7126" w14:paraId="153D1C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7F7754" w14:textId="77777777" w:rsidR="00CD7126" w:rsidRDefault="00000000">
            <w:pPr>
              <w:spacing w:after="20"/>
              <w:ind w:left="20"/>
              <w:jc w:val="both"/>
            </w:pPr>
            <w:r>
              <w:rPr>
                <w:color w:val="000000"/>
                <w:sz w:val="20"/>
              </w:rPr>
              <w:t>1107.</w:t>
            </w:r>
          </w:p>
        </w:tc>
        <w:tc>
          <w:tcPr>
            <w:tcW w:w="1230" w:type="dxa"/>
            <w:vMerge/>
            <w:tcBorders>
              <w:top w:val="nil"/>
              <w:left w:val="single" w:sz="5" w:space="0" w:color="CFCFCF"/>
              <w:bottom w:val="single" w:sz="5" w:space="0" w:color="CFCFCF"/>
              <w:right w:val="single" w:sz="5" w:space="0" w:color="CFCFCF"/>
            </w:tcBorders>
          </w:tcPr>
          <w:p w14:paraId="2E11BD6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9C548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64F5F8" w14:textId="77777777" w:rsidR="00CD7126" w:rsidRDefault="00000000">
            <w:pPr>
              <w:spacing w:after="20"/>
              <w:ind w:left="20"/>
              <w:jc w:val="both"/>
            </w:pPr>
            <w:r>
              <w:rPr>
                <w:color w:val="000000"/>
                <w:sz w:val="20"/>
              </w:rPr>
              <w:t>Разработка</w:t>
            </w:r>
          </w:p>
        </w:tc>
        <w:tc>
          <w:tcPr>
            <w:tcW w:w="1230" w:type="dxa"/>
            <w:vMerge/>
            <w:tcBorders>
              <w:top w:val="nil"/>
              <w:left w:val="single" w:sz="5" w:space="0" w:color="CFCFCF"/>
              <w:bottom w:val="single" w:sz="5" w:space="0" w:color="CFCFCF"/>
              <w:right w:val="single" w:sz="5" w:space="0" w:color="CFCFCF"/>
            </w:tcBorders>
          </w:tcPr>
          <w:p w14:paraId="253D2D6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70350BC" w14:textId="77777777" w:rsidR="00CD7126" w:rsidRDefault="00CD7126"/>
        </w:tc>
      </w:tr>
      <w:tr w:rsidR="00CD7126" w14:paraId="50E9AFA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5A3A7" w14:textId="77777777" w:rsidR="00CD7126" w:rsidRDefault="00000000">
            <w:pPr>
              <w:spacing w:after="20"/>
              <w:ind w:left="20"/>
              <w:jc w:val="both"/>
            </w:pPr>
            <w:r>
              <w:rPr>
                <w:color w:val="000000"/>
                <w:sz w:val="20"/>
              </w:rPr>
              <w:t>1108.</w:t>
            </w:r>
          </w:p>
        </w:tc>
        <w:tc>
          <w:tcPr>
            <w:tcW w:w="1230" w:type="dxa"/>
            <w:vMerge/>
            <w:tcBorders>
              <w:top w:val="nil"/>
              <w:left w:val="single" w:sz="5" w:space="0" w:color="CFCFCF"/>
              <w:bottom w:val="single" w:sz="5" w:space="0" w:color="CFCFCF"/>
              <w:right w:val="single" w:sz="5" w:space="0" w:color="CFCFCF"/>
            </w:tcBorders>
          </w:tcPr>
          <w:p w14:paraId="10141A4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4103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149E6" w14:textId="77777777" w:rsidR="00CD7126" w:rsidRDefault="00000000">
            <w:pPr>
              <w:spacing w:after="20"/>
              <w:ind w:left="20"/>
              <w:jc w:val="both"/>
            </w:pPr>
            <w:r>
              <w:rPr>
                <w:color w:val="000000"/>
                <w:sz w:val="20"/>
              </w:rPr>
              <w:t>Производство</w:t>
            </w:r>
          </w:p>
        </w:tc>
        <w:tc>
          <w:tcPr>
            <w:tcW w:w="1230" w:type="dxa"/>
            <w:vMerge/>
            <w:tcBorders>
              <w:top w:val="nil"/>
              <w:left w:val="single" w:sz="5" w:space="0" w:color="CFCFCF"/>
              <w:bottom w:val="single" w:sz="5" w:space="0" w:color="CFCFCF"/>
              <w:right w:val="single" w:sz="5" w:space="0" w:color="CFCFCF"/>
            </w:tcBorders>
          </w:tcPr>
          <w:p w14:paraId="4B1CD8C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CB5AE3A" w14:textId="77777777" w:rsidR="00CD7126" w:rsidRDefault="00CD7126"/>
        </w:tc>
      </w:tr>
      <w:tr w:rsidR="00CD7126" w14:paraId="6355F51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055A10" w14:textId="77777777" w:rsidR="00CD7126" w:rsidRDefault="00000000">
            <w:pPr>
              <w:spacing w:after="20"/>
              <w:ind w:left="20"/>
              <w:jc w:val="both"/>
            </w:pPr>
            <w:r>
              <w:rPr>
                <w:color w:val="000000"/>
                <w:sz w:val="20"/>
              </w:rPr>
              <w:t>1109.</w:t>
            </w:r>
          </w:p>
        </w:tc>
        <w:tc>
          <w:tcPr>
            <w:tcW w:w="1230" w:type="dxa"/>
            <w:vMerge/>
            <w:tcBorders>
              <w:top w:val="nil"/>
              <w:left w:val="single" w:sz="5" w:space="0" w:color="CFCFCF"/>
              <w:bottom w:val="single" w:sz="5" w:space="0" w:color="CFCFCF"/>
              <w:right w:val="single" w:sz="5" w:space="0" w:color="CFCFCF"/>
            </w:tcBorders>
          </w:tcPr>
          <w:p w14:paraId="585CE5F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EEEF98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E70D0D" w14:textId="77777777" w:rsidR="00CD7126" w:rsidRDefault="00000000">
            <w:pPr>
              <w:spacing w:after="20"/>
              <w:ind w:left="20"/>
              <w:jc w:val="both"/>
            </w:pPr>
            <w:r>
              <w:rPr>
                <w:color w:val="000000"/>
                <w:sz w:val="20"/>
              </w:rPr>
              <w:t>Переработка</w:t>
            </w:r>
          </w:p>
        </w:tc>
        <w:tc>
          <w:tcPr>
            <w:tcW w:w="1230" w:type="dxa"/>
            <w:vMerge/>
            <w:tcBorders>
              <w:top w:val="nil"/>
              <w:left w:val="single" w:sz="5" w:space="0" w:color="CFCFCF"/>
              <w:bottom w:val="single" w:sz="5" w:space="0" w:color="CFCFCF"/>
              <w:right w:val="single" w:sz="5" w:space="0" w:color="CFCFCF"/>
            </w:tcBorders>
          </w:tcPr>
          <w:p w14:paraId="2AEC8C4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FCF6B58" w14:textId="77777777" w:rsidR="00CD7126" w:rsidRDefault="00CD7126"/>
        </w:tc>
      </w:tr>
      <w:tr w:rsidR="00CD7126" w14:paraId="2E02A60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A889A9" w14:textId="77777777" w:rsidR="00CD7126" w:rsidRDefault="00000000">
            <w:pPr>
              <w:spacing w:after="20"/>
              <w:ind w:left="20"/>
              <w:jc w:val="both"/>
            </w:pPr>
            <w:r>
              <w:rPr>
                <w:color w:val="000000"/>
                <w:sz w:val="20"/>
              </w:rPr>
              <w:t>1110.</w:t>
            </w:r>
          </w:p>
        </w:tc>
        <w:tc>
          <w:tcPr>
            <w:tcW w:w="1230" w:type="dxa"/>
            <w:vMerge/>
            <w:tcBorders>
              <w:top w:val="nil"/>
              <w:left w:val="single" w:sz="5" w:space="0" w:color="CFCFCF"/>
              <w:bottom w:val="single" w:sz="5" w:space="0" w:color="CFCFCF"/>
              <w:right w:val="single" w:sz="5" w:space="0" w:color="CFCFCF"/>
            </w:tcBorders>
          </w:tcPr>
          <w:p w14:paraId="23B6007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83CE0F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F8114" w14:textId="77777777" w:rsidR="00CD7126" w:rsidRDefault="00000000">
            <w:pPr>
              <w:spacing w:after="20"/>
              <w:ind w:left="20"/>
              <w:jc w:val="both"/>
            </w:pPr>
            <w:r>
              <w:rPr>
                <w:color w:val="000000"/>
                <w:sz w:val="20"/>
              </w:rPr>
              <w:t>Перевозка</w:t>
            </w:r>
          </w:p>
        </w:tc>
        <w:tc>
          <w:tcPr>
            <w:tcW w:w="1230" w:type="dxa"/>
            <w:vMerge/>
            <w:tcBorders>
              <w:top w:val="nil"/>
              <w:left w:val="single" w:sz="5" w:space="0" w:color="CFCFCF"/>
              <w:bottom w:val="single" w:sz="5" w:space="0" w:color="CFCFCF"/>
              <w:right w:val="single" w:sz="5" w:space="0" w:color="CFCFCF"/>
            </w:tcBorders>
          </w:tcPr>
          <w:p w14:paraId="0657C73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0815E11" w14:textId="77777777" w:rsidR="00CD7126" w:rsidRDefault="00CD7126"/>
        </w:tc>
      </w:tr>
      <w:tr w:rsidR="00CD7126" w14:paraId="43C3CA5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A7BA66" w14:textId="77777777" w:rsidR="00CD7126" w:rsidRDefault="00000000">
            <w:pPr>
              <w:spacing w:after="20"/>
              <w:ind w:left="20"/>
              <w:jc w:val="both"/>
            </w:pPr>
            <w:r>
              <w:rPr>
                <w:color w:val="000000"/>
                <w:sz w:val="20"/>
              </w:rPr>
              <w:t>1111.</w:t>
            </w:r>
          </w:p>
        </w:tc>
        <w:tc>
          <w:tcPr>
            <w:tcW w:w="1230" w:type="dxa"/>
            <w:vMerge/>
            <w:tcBorders>
              <w:top w:val="nil"/>
              <w:left w:val="single" w:sz="5" w:space="0" w:color="CFCFCF"/>
              <w:bottom w:val="single" w:sz="5" w:space="0" w:color="CFCFCF"/>
              <w:right w:val="single" w:sz="5" w:space="0" w:color="CFCFCF"/>
            </w:tcBorders>
          </w:tcPr>
          <w:p w14:paraId="5BA6B7D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5E6A1D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AC76A" w14:textId="77777777" w:rsidR="00CD7126" w:rsidRDefault="00000000">
            <w:pPr>
              <w:spacing w:after="20"/>
              <w:ind w:left="20"/>
              <w:jc w:val="both"/>
            </w:pPr>
            <w:r>
              <w:rPr>
                <w:color w:val="000000"/>
                <w:sz w:val="20"/>
              </w:rPr>
              <w:t>Пересылка</w:t>
            </w:r>
          </w:p>
        </w:tc>
        <w:tc>
          <w:tcPr>
            <w:tcW w:w="1230" w:type="dxa"/>
            <w:vMerge/>
            <w:tcBorders>
              <w:top w:val="nil"/>
              <w:left w:val="single" w:sz="5" w:space="0" w:color="CFCFCF"/>
              <w:bottom w:val="single" w:sz="5" w:space="0" w:color="CFCFCF"/>
              <w:right w:val="single" w:sz="5" w:space="0" w:color="CFCFCF"/>
            </w:tcBorders>
          </w:tcPr>
          <w:p w14:paraId="3320E3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D6F00D" w14:textId="77777777" w:rsidR="00CD7126" w:rsidRDefault="00CD7126"/>
        </w:tc>
      </w:tr>
      <w:tr w:rsidR="00CD7126" w14:paraId="48EDC2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708A2" w14:textId="77777777" w:rsidR="00CD7126" w:rsidRDefault="00000000">
            <w:pPr>
              <w:spacing w:after="20"/>
              <w:ind w:left="20"/>
              <w:jc w:val="both"/>
            </w:pPr>
            <w:r>
              <w:rPr>
                <w:color w:val="000000"/>
                <w:sz w:val="20"/>
              </w:rPr>
              <w:t>1112.</w:t>
            </w:r>
          </w:p>
        </w:tc>
        <w:tc>
          <w:tcPr>
            <w:tcW w:w="1230" w:type="dxa"/>
            <w:vMerge/>
            <w:tcBorders>
              <w:top w:val="nil"/>
              <w:left w:val="single" w:sz="5" w:space="0" w:color="CFCFCF"/>
              <w:bottom w:val="single" w:sz="5" w:space="0" w:color="CFCFCF"/>
              <w:right w:val="single" w:sz="5" w:space="0" w:color="CFCFCF"/>
            </w:tcBorders>
          </w:tcPr>
          <w:p w14:paraId="5F53073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F47C29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FC708" w14:textId="77777777" w:rsidR="00CD7126" w:rsidRDefault="00000000">
            <w:pPr>
              <w:spacing w:after="20"/>
              <w:ind w:left="20"/>
              <w:jc w:val="both"/>
            </w:pPr>
            <w:r>
              <w:rPr>
                <w:color w:val="000000"/>
                <w:sz w:val="20"/>
              </w:rPr>
              <w:t>Приобретение</w:t>
            </w:r>
          </w:p>
        </w:tc>
        <w:tc>
          <w:tcPr>
            <w:tcW w:w="1230" w:type="dxa"/>
            <w:vMerge/>
            <w:tcBorders>
              <w:top w:val="nil"/>
              <w:left w:val="single" w:sz="5" w:space="0" w:color="CFCFCF"/>
              <w:bottom w:val="single" w:sz="5" w:space="0" w:color="CFCFCF"/>
              <w:right w:val="single" w:sz="5" w:space="0" w:color="CFCFCF"/>
            </w:tcBorders>
          </w:tcPr>
          <w:p w14:paraId="45836B0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DACCAD2" w14:textId="77777777" w:rsidR="00CD7126" w:rsidRDefault="00CD7126"/>
        </w:tc>
      </w:tr>
      <w:tr w:rsidR="00CD7126" w14:paraId="1303AEE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54AE71" w14:textId="77777777" w:rsidR="00CD7126" w:rsidRDefault="00000000">
            <w:pPr>
              <w:spacing w:after="20"/>
              <w:ind w:left="20"/>
              <w:jc w:val="both"/>
            </w:pPr>
            <w:r>
              <w:rPr>
                <w:color w:val="000000"/>
                <w:sz w:val="20"/>
              </w:rPr>
              <w:t>1113.</w:t>
            </w:r>
          </w:p>
        </w:tc>
        <w:tc>
          <w:tcPr>
            <w:tcW w:w="1230" w:type="dxa"/>
            <w:vMerge/>
            <w:tcBorders>
              <w:top w:val="nil"/>
              <w:left w:val="single" w:sz="5" w:space="0" w:color="CFCFCF"/>
              <w:bottom w:val="single" w:sz="5" w:space="0" w:color="CFCFCF"/>
              <w:right w:val="single" w:sz="5" w:space="0" w:color="CFCFCF"/>
            </w:tcBorders>
          </w:tcPr>
          <w:p w14:paraId="1FB5007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DDF9FC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1B199" w14:textId="77777777" w:rsidR="00CD7126" w:rsidRDefault="00000000">
            <w:pPr>
              <w:spacing w:after="20"/>
              <w:ind w:left="20"/>
              <w:jc w:val="both"/>
            </w:pPr>
            <w:r>
              <w:rPr>
                <w:color w:val="000000"/>
                <w:sz w:val="20"/>
              </w:rPr>
              <w:t>Хранение</w:t>
            </w:r>
          </w:p>
        </w:tc>
        <w:tc>
          <w:tcPr>
            <w:tcW w:w="1230" w:type="dxa"/>
            <w:vMerge/>
            <w:tcBorders>
              <w:top w:val="nil"/>
              <w:left w:val="single" w:sz="5" w:space="0" w:color="CFCFCF"/>
              <w:bottom w:val="single" w:sz="5" w:space="0" w:color="CFCFCF"/>
              <w:right w:val="single" w:sz="5" w:space="0" w:color="CFCFCF"/>
            </w:tcBorders>
          </w:tcPr>
          <w:p w14:paraId="6706EA7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5D8D55" w14:textId="77777777" w:rsidR="00CD7126" w:rsidRDefault="00CD7126"/>
        </w:tc>
      </w:tr>
      <w:tr w:rsidR="00CD7126" w14:paraId="042683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59902A" w14:textId="77777777" w:rsidR="00CD7126" w:rsidRDefault="00000000">
            <w:pPr>
              <w:spacing w:after="20"/>
              <w:ind w:left="20"/>
              <w:jc w:val="both"/>
            </w:pPr>
            <w:r>
              <w:rPr>
                <w:color w:val="000000"/>
                <w:sz w:val="20"/>
              </w:rPr>
              <w:t>1114.</w:t>
            </w:r>
          </w:p>
        </w:tc>
        <w:tc>
          <w:tcPr>
            <w:tcW w:w="1230" w:type="dxa"/>
            <w:vMerge/>
            <w:tcBorders>
              <w:top w:val="nil"/>
              <w:left w:val="single" w:sz="5" w:space="0" w:color="CFCFCF"/>
              <w:bottom w:val="single" w:sz="5" w:space="0" w:color="CFCFCF"/>
              <w:right w:val="single" w:sz="5" w:space="0" w:color="CFCFCF"/>
            </w:tcBorders>
          </w:tcPr>
          <w:p w14:paraId="79FC503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F9ED16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D37072" w14:textId="77777777" w:rsidR="00CD7126" w:rsidRDefault="00000000">
            <w:pPr>
              <w:spacing w:after="20"/>
              <w:ind w:left="20"/>
              <w:jc w:val="both"/>
            </w:pPr>
            <w:r>
              <w:rPr>
                <w:color w:val="000000"/>
                <w:sz w:val="20"/>
              </w:rPr>
              <w:t>Распределение</w:t>
            </w:r>
          </w:p>
        </w:tc>
        <w:tc>
          <w:tcPr>
            <w:tcW w:w="1230" w:type="dxa"/>
            <w:vMerge/>
            <w:tcBorders>
              <w:top w:val="nil"/>
              <w:left w:val="single" w:sz="5" w:space="0" w:color="CFCFCF"/>
              <w:bottom w:val="single" w:sz="5" w:space="0" w:color="CFCFCF"/>
              <w:right w:val="single" w:sz="5" w:space="0" w:color="CFCFCF"/>
            </w:tcBorders>
          </w:tcPr>
          <w:p w14:paraId="4C8DA91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19BE17E" w14:textId="77777777" w:rsidR="00CD7126" w:rsidRDefault="00CD7126"/>
        </w:tc>
      </w:tr>
      <w:tr w:rsidR="00CD7126" w14:paraId="67BB9D9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88FE5D" w14:textId="77777777" w:rsidR="00CD7126" w:rsidRDefault="00000000">
            <w:pPr>
              <w:spacing w:after="20"/>
              <w:ind w:left="20"/>
              <w:jc w:val="both"/>
            </w:pPr>
            <w:r>
              <w:rPr>
                <w:color w:val="000000"/>
                <w:sz w:val="20"/>
              </w:rPr>
              <w:t>1115.</w:t>
            </w:r>
          </w:p>
        </w:tc>
        <w:tc>
          <w:tcPr>
            <w:tcW w:w="1230" w:type="dxa"/>
            <w:vMerge/>
            <w:tcBorders>
              <w:top w:val="nil"/>
              <w:left w:val="single" w:sz="5" w:space="0" w:color="CFCFCF"/>
              <w:bottom w:val="single" w:sz="5" w:space="0" w:color="CFCFCF"/>
              <w:right w:val="single" w:sz="5" w:space="0" w:color="CFCFCF"/>
            </w:tcBorders>
          </w:tcPr>
          <w:p w14:paraId="26930F4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BCDF7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D4E00B" w14:textId="77777777" w:rsidR="00CD7126" w:rsidRDefault="00000000">
            <w:pPr>
              <w:spacing w:after="20"/>
              <w:ind w:left="20"/>
              <w:jc w:val="both"/>
            </w:pPr>
            <w:r>
              <w:rPr>
                <w:color w:val="000000"/>
                <w:sz w:val="20"/>
              </w:rPr>
              <w:t>Реализация</w:t>
            </w:r>
          </w:p>
        </w:tc>
        <w:tc>
          <w:tcPr>
            <w:tcW w:w="1230" w:type="dxa"/>
            <w:vMerge/>
            <w:tcBorders>
              <w:top w:val="nil"/>
              <w:left w:val="single" w:sz="5" w:space="0" w:color="CFCFCF"/>
              <w:bottom w:val="single" w:sz="5" w:space="0" w:color="CFCFCF"/>
              <w:right w:val="single" w:sz="5" w:space="0" w:color="CFCFCF"/>
            </w:tcBorders>
          </w:tcPr>
          <w:p w14:paraId="4BA3F8B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893B7A" w14:textId="77777777" w:rsidR="00CD7126" w:rsidRDefault="00CD7126"/>
        </w:tc>
      </w:tr>
      <w:tr w:rsidR="00CD7126" w14:paraId="0ADD9E2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99CE2D" w14:textId="77777777" w:rsidR="00CD7126" w:rsidRDefault="00000000">
            <w:pPr>
              <w:spacing w:after="20"/>
              <w:ind w:left="20"/>
              <w:jc w:val="both"/>
            </w:pPr>
            <w:r>
              <w:rPr>
                <w:color w:val="000000"/>
                <w:sz w:val="20"/>
              </w:rPr>
              <w:t>1116.</w:t>
            </w:r>
          </w:p>
        </w:tc>
        <w:tc>
          <w:tcPr>
            <w:tcW w:w="1230" w:type="dxa"/>
            <w:vMerge/>
            <w:tcBorders>
              <w:top w:val="nil"/>
              <w:left w:val="single" w:sz="5" w:space="0" w:color="CFCFCF"/>
              <w:bottom w:val="single" w:sz="5" w:space="0" w:color="CFCFCF"/>
              <w:right w:val="single" w:sz="5" w:space="0" w:color="CFCFCF"/>
            </w:tcBorders>
          </w:tcPr>
          <w:p w14:paraId="5E8754C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8CC84F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547A1" w14:textId="77777777" w:rsidR="00CD7126" w:rsidRDefault="00000000">
            <w:pPr>
              <w:spacing w:after="20"/>
              <w:ind w:left="20"/>
              <w:jc w:val="both"/>
            </w:pPr>
            <w:r>
              <w:rPr>
                <w:color w:val="000000"/>
                <w:sz w:val="20"/>
              </w:rPr>
              <w:t>Использование</w:t>
            </w:r>
          </w:p>
        </w:tc>
        <w:tc>
          <w:tcPr>
            <w:tcW w:w="1230" w:type="dxa"/>
            <w:vMerge/>
            <w:tcBorders>
              <w:top w:val="nil"/>
              <w:left w:val="single" w:sz="5" w:space="0" w:color="CFCFCF"/>
              <w:bottom w:val="single" w:sz="5" w:space="0" w:color="CFCFCF"/>
              <w:right w:val="single" w:sz="5" w:space="0" w:color="CFCFCF"/>
            </w:tcBorders>
          </w:tcPr>
          <w:p w14:paraId="3069ADC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13D61CB" w14:textId="77777777" w:rsidR="00CD7126" w:rsidRDefault="00CD7126"/>
        </w:tc>
      </w:tr>
      <w:tr w:rsidR="00CD7126" w14:paraId="5B0411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95692" w14:textId="77777777" w:rsidR="00CD7126" w:rsidRDefault="00000000">
            <w:pPr>
              <w:spacing w:after="20"/>
              <w:ind w:left="20"/>
              <w:jc w:val="both"/>
            </w:pPr>
            <w:r>
              <w:rPr>
                <w:color w:val="000000"/>
                <w:sz w:val="20"/>
              </w:rPr>
              <w:t>1117.</w:t>
            </w:r>
          </w:p>
        </w:tc>
        <w:tc>
          <w:tcPr>
            <w:tcW w:w="1230" w:type="dxa"/>
            <w:vMerge/>
            <w:tcBorders>
              <w:top w:val="nil"/>
              <w:left w:val="single" w:sz="5" w:space="0" w:color="CFCFCF"/>
              <w:bottom w:val="single" w:sz="5" w:space="0" w:color="CFCFCF"/>
              <w:right w:val="single" w:sz="5" w:space="0" w:color="CFCFCF"/>
            </w:tcBorders>
          </w:tcPr>
          <w:p w14:paraId="484B0A6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1DB433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AEBCD2" w14:textId="77777777" w:rsidR="00CD7126" w:rsidRDefault="00000000">
            <w:pPr>
              <w:spacing w:after="20"/>
              <w:ind w:left="20"/>
              <w:jc w:val="both"/>
            </w:pPr>
            <w:r>
              <w:rPr>
                <w:color w:val="000000"/>
                <w:sz w:val="20"/>
              </w:rPr>
              <w:t>Уничтожение</w:t>
            </w:r>
          </w:p>
        </w:tc>
        <w:tc>
          <w:tcPr>
            <w:tcW w:w="1230" w:type="dxa"/>
            <w:vMerge/>
            <w:tcBorders>
              <w:top w:val="nil"/>
              <w:left w:val="single" w:sz="5" w:space="0" w:color="CFCFCF"/>
              <w:bottom w:val="single" w:sz="5" w:space="0" w:color="CFCFCF"/>
              <w:right w:val="single" w:sz="5" w:space="0" w:color="CFCFCF"/>
            </w:tcBorders>
          </w:tcPr>
          <w:p w14:paraId="718E995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9D48F2" w14:textId="77777777" w:rsidR="00CD7126" w:rsidRDefault="00CD7126"/>
        </w:tc>
      </w:tr>
      <w:tr w:rsidR="00CD7126" w14:paraId="059AAF1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2E992" w14:textId="77777777" w:rsidR="00CD7126" w:rsidRDefault="00000000">
            <w:pPr>
              <w:spacing w:after="20"/>
              <w:ind w:left="20"/>
              <w:jc w:val="both"/>
            </w:pPr>
            <w:r>
              <w:rPr>
                <w:color w:val="000000"/>
                <w:sz w:val="20"/>
              </w:rPr>
              <w:t>1118.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976F29" w14:textId="77777777" w:rsidR="00CD7126" w:rsidRDefault="00000000">
            <w:pPr>
              <w:spacing w:after="20"/>
              <w:ind w:left="20"/>
              <w:jc w:val="both"/>
            </w:pPr>
            <w:r>
              <w:rPr>
                <w:color w:val="000000"/>
                <w:sz w:val="20"/>
              </w:rPr>
              <w:t>01901025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07206" w14:textId="77777777" w:rsidR="00CD7126" w:rsidRDefault="00000000">
            <w:pPr>
              <w:spacing w:after="20"/>
              <w:ind w:left="20"/>
              <w:jc w:val="both"/>
            </w:pPr>
            <w:r>
              <w:rPr>
                <w:color w:val="000000"/>
                <w:sz w:val="20"/>
              </w:rPr>
              <w:t>Выдача лицензии на экспорт и импорт товаров, содержащих наркотические средства, психотропные вещества и прекурсоры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73533B" w14:textId="77777777" w:rsidR="00CD7126" w:rsidRDefault="00000000">
            <w:pPr>
              <w:spacing w:after="20"/>
              <w:ind w:left="20"/>
              <w:jc w:val="both"/>
            </w:pPr>
            <w:r>
              <w:rPr>
                <w:color w:val="000000"/>
                <w:sz w:val="20"/>
              </w:rPr>
              <w:t>Получение лицензии на экспорт и (или) импорт</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4CCC70"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B9B8A"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оборота наркотических средств, психотропных веществ и прекурсоров" приказ Министра внутренних дел Республики Казахстан от 31 марта 2020 года № 276. Зарегистрирован в Реестре государственной регистрации нормативных правовых актов № 20231</w:t>
            </w:r>
          </w:p>
        </w:tc>
      </w:tr>
      <w:tr w:rsidR="00CD7126" w14:paraId="673095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3CA4EF" w14:textId="77777777" w:rsidR="00CD7126" w:rsidRDefault="00000000">
            <w:pPr>
              <w:spacing w:after="20"/>
              <w:ind w:left="20"/>
              <w:jc w:val="both"/>
            </w:pPr>
            <w:r>
              <w:rPr>
                <w:color w:val="000000"/>
                <w:sz w:val="20"/>
              </w:rPr>
              <w:t>1119.</w:t>
            </w:r>
          </w:p>
        </w:tc>
        <w:tc>
          <w:tcPr>
            <w:tcW w:w="1230" w:type="dxa"/>
            <w:vMerge/>
            <w:tcBorders>
              <w:top w:val="nil"/>
              <w:left w:val="single" w:sz="5" w:space="0" w:color="CFCFCF"/>
              <w:bottom w:val="single" w:sz="5" w:space="0" w:color="CFCFCF"/>
              <w:right w:val="single" w:sz="5" w:space="0" w:color="CFCFCF"/>
            </w:tcBorders>
          </w:tcPr>
          <w:p w14:paraId="23901D8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ACA4A9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9C6EAD" w14:textId="77777777" w:rsidR="00CD7126" w:rsidRDefault="00000000">
            <w:pPr>
              <w:spacing w:after="20"/>
              <w:ind w:left="20"/>
              <w:jc w:val="both"/>
            </w:pPr>
            <w:r>
              <w:rPr>
                <w:color w:val="000000"/>
                <w:sz w:val="20"/>
              </w:rPr>
              <w:t>Переоформление лицензии на экспорт и (или) импорт</w:t>
            </w:r>
          </w:p>
        </w:tc>
        <w:tc>
          <w:tcPr>
            <w:tcW w:w="1230" w:type="dxa"/>
            <w:vMerge/>
            <w:tcBorders>
              <w:top w:val="nil"/>
              <w:left w:val="single" w:sz="5" w:space="0" w:color="CFCFCF"/>
              <w:bottom w:val="single" w:sz="5" w:space="0" w:color="CFCFCF"/>
              <w:right w:val="single" w:sz="5" w:space="0" w:color="CFCFCF"/>
            </w:tcBorders>
          </w:tcPr>
          <w:p w14:paraId="254ECB6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ADCE456" w14:textId="77777777" w:rsidR="00CD7126" w:rsidRDefault="00CD7126"/>
        </w:tc>
      </w:tr>
      <w:tr w:rsidR="00CD7126" w14:paraId="01CE69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E43CAC" w14:textId="77777777" w:rsidR="00CD7126" w:rsidRDefault="00000000">
            <w:pPr>
              <w:spacing w:after="20"/>
              <w:ind w:left="20"/>
              <w:jc w:val="both"/>
            </w:pPr>
            <w:r>
              <w:rPr>
                <w:color w:val="000000"/>
                <w:sz w:val="20"/>
              </w:rPr>
              <w:t>1120.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85EE9" w14:textId="77777777" w:rsidR="00CD7126" w:rsidRDefault="00000000">
            <w:pPr>
              <w:spacing w:after="20"/>
              <w:ind w:left="20"/>
              <w:jc w:val="both"/>
            </w:pPr>
            <w:r>
              <w:rPr>
                <w:color w:val="000000"/>
                <w:sz w:val="20"/>
              </w:rPr>
              <w:t>01901026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5DF4FA" w14:textId="77777777" w:rsidR="00CD7126" w:rsidRDefault="00000000">
            <w:pPr>
              <w:spacing w:after="20"/>
              <w:ind w:left="20"/>
              <w:jc w:val="both"/>
            </w:pPr>
            <w:r>
              <w:rPr>
                <w:color w:val="000000"/>
                <w:sz w:val="20"/>
              </w:rPr>
              <w:t>Выдача разрешения на ввоз, вывоз и транзит наркотических средств, психотропных веществ и прекурсоров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8BD69E" w14:textId="77777777" w:rsidR="00CD7126" w:rsidRDefault="00000000">
            <w:pPr>
              <w:spacing w:after="20"/>
              <w:ind w:left="20"/>
              <w:jc w:val="both"/>
            </w:pPr>
            <w:r>
              <w:rPr>
                <w:color w:val="000000"/>
                <w:sz w:val="20"/>
              </w:rPr>
              <w:t>Получение разрешения на ввоз и (или) вывоз</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B51CED"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38C6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оборота наркотических средств, психотропных веществ и прекурсоров" приказ Министра внутренних дел Республики Казахстан от 31 марта 2020 года № 276. Зарегистрирован в Реестре государственной регистрации нормативных правовых актов № 20231</w:t>
            </w:r>
          </w:p>
        </w:tc>
      </w:tr>
      <w:tr w:rsidR="00CD7126" w14:paraId="079FBD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5B0B4" w14:textId="77777777" w:rsidR="00CD7126" w:rsidRDefault="00000000">
            <w:pPr>
              <w:spacing w:after="20"/>
              <w:ind w:left="20"/>
              <w:jc w:val="both"/>
            </w:pPr>
            <w:r>
              <w:rPr>
                <w:color w:val="000000"/>
                <w:sz w:val="20"/>
              </w:rPr>
              <w:t>1121.</w:t>
            </w:r>
          </w:p>
        </w:tc>
        <w:tc>
          <w:tcPr>
            <w:tcW w:w="1230" w:type="dxa"/>
            <w:vMerge/>
            <w:tcBorders>
              <w:top w:val="nil"/>
              <w:left w:val="single" w:sz="5" w:space="0" w:color="CFCFCF"/>
              <w:bottom w:val="single" w:sz="5" w:space="0" w:color="CFCFCF"/>
              <w:right w:val="single" w:sz="5" w:space="0" w:color="CFCFCF"/>
            </w:tcBorders>
          </w:tcPr>
          <w:p w14:paraId="6348C3F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9355D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00067" w14:textId="77777777" w:rsidR="00CD7126" w:rsidRDefault="00000000">
            <w:pPr>
              <w:spacing w:after="20"/>
              <w:ind w:left="20"/>
              <w:jc w:val="both"/>
            </w:pPr>
            <w:r>
              <w:rPr>
                <w:color w:val="000000"/>
                <w:sz w:val="20"/>
              </w:rPr>
              <w:t>Переоформление разрешения на ввоз, вывоз и транзит</w:t>
            </w:r>
          </w:p>
        </w:tc>
        <w:tc>
          <w:tcPr>
            <w:tcW w:w="1230" w:type="dxa"/>
            <w:vMerge/>
            <w:tcBorders>
              <w:top w:val="nil"/>
              <w:left w:val="single" w:sz="5" w:space="0" w:color="CFCFCF"/>
              <w:bottom w:val="single" w:sz="5" w:space="0" w:color="CFCFCF"/>
              <w:right w:val="single" w:sz="5" w:space="0" w:color="CFCFCF"/>
            </w:tcBorders>
          </w:tcPr>
          <w:p w14:paraId="2C2C425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FAC68C" w14:textId="77777777" w:rsidR="00CD7126" w:rsidRDefault="00CD7126"/>
        </w:tc>
      </w:tr>
      <w:tr w:rsidR="00CD7126" w14:paraId="1B13005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3F673D" w14:textId="77777777" w:rsidR="00CD7126" w:rsidRDefault="00000000">
            <w:pPr>
              <w:spacing w:after="20"/>
              <w:ind w:left="20"/>
              <w:jc w:val="both"/>
            </w:pPr>
            <w:r>
              <w:rPr>
                <w:color w:val="000000"/>
                <w:sz w:val="20"/>
              </w:rPr>
              <w:t>1122.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845A3" w14:textId="77777777" w:rsidR="00CD7126" w:rsidRDefault="00000000">
            <w:pPr>
              <w:spacing w:after="20"/>
              <w:ind w:left="20"/>
              <w:jc w:val="both"/>
            </w:pPr>
            <w:r>
              <w:rPr>
                <w:color w:val="000000"/>
                <w:sz w:val="20"/>
              </w:rPr>
              <w:t>01901027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4433B7" w14:textId="77777777" w:rsidR="00CD7126" w:rsidRDefault="00000000">
            <w:pPr>
              <w:spacing w:after="20"/>
              <w:ind w:left="20"/>
              <w:jc w:val="both"/>
            </w:pPr>
            <w:r>
              <w:rPr>
                <w:color w:val="000000"/>
                <w:sz w:val="20"/>
              </w:rPr>
              <w:t>Выдача разрешения на реализацию (в том числе иную передачу) средств криптографической защиты информации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80C17B" w14:textId="77777777" w:rsidR="00CD7126" w:rsidRDefault="00CD7126">
            <w:pPr>
              <w:spacing w:after="20"/>
              <w:ind w:left="20"/>
              <w:jc w:val="both"/>
            </w:pPr>
          </w:p>
          <w:p w14:paraId="5D8B68E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43F188"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95CE29"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1707FCB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0F6C7" w14:textId="77777777" w:rsidR="00CD7126" w:rsidRDefault="00000000">
            <w:pPr>
              <w:spacing w:after="20"/>
              <w:ind w:left="20"/>
              <w:jc w:val="both"/>
            </w:pPr>
            <w:r>
              <w:rPr>
                <w:color w:val="000000"/>
                <w:sz w:val="20"/>
              </w:rPr>
              <w:t>01902. Прочие государственные услуги в сфере безопасности, правосудия и обороны</w:t>
            </w:r>
          </w:p>
        </w:tc>
      </w:tr>
      <w:tr w:rsidR="00CD7126" w14:paraId="5426DD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7032D" w14:textId="77777777" w:rsidR="00CD7126" w:rsidRDefault="00000000">
            <w:pPr>
              <w:spacing w:after="20"/>
              <w:ind w:left="20"/>
              <w:jc w:val="both"/>
            </w:pPr>
            <w:r>
              <w:rPr>
                <w:color w:val="000000"/>
                <w:sz w:val="20"/>
              </w:rPr>
              <w:t>1123.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19123" w14:textId="77777777" w:rsidR="00CD7126" w:rsidRDefault="00000000">
            <w:pPr>
              <w:spacing w:after="20"/>
              <w:ind w:left="20"/>
              <w:jc w:val="both"/>
            </w:pPr>
            <w:r>
              <w:rPr>
                <w:color w:val="000000"/>
                <w:sz w:val="20"/>
              </w:rPr>
              <w:t>01902001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9E9F8" w14:textId="77777777" w:rsidR="00CD7126" w:rsidRDefault="00000000">
            <w:pPr>
              <w:spacing w:after="20"/>
              <w:ind w:left="20"/>
              <w:jc w:val="both"/>
            </w:pPr>
            <w:r>
              <w:rPr>
                <w:color w:val="000000"/>
                <w:sz w:val="20"/>
              </w:rPr>
              <w:t>Выдача архивных справок и/или копий архивных документов в пределах архивов Комитета по правовой статистике и специальным учетам Генеральной прокуратуры Республики Казахстан и его территориальных органов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1AB7C" w14:textId="77777777" w:rsidR="00CD7126" w:rsidRDefault="00CD7126">
            <w:pPr>
              <w:spacing w:after="20"/>
              <w:ind w:left="20"/>
              <w:jc w:val="both"/>
            </w:pPr>
          </w:p>
          <w:p w14:paraId="7CDC661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5B3CF" w14:textId="77777777" w:rsidR="00CD7126" w:rsidRDefault="00000000">
            <w:pPr>
              <w:spacing w:after="20"/>
              <w:ind w:left="20"/>
              <w:jc w:val="both"/>
            </w:pPr>
            <w:r>
              <w:rPr>
                <w:color w:val="000000"/>
                <w:sz w:val="20"/>
              </w:rPr>
              <w:t>ГП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0FE73D"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приказ Генерального Прокурора Республики Казахстан от 18 мая 2020 года № 64. Зарегистрирован в Реестре государственной регистрации нормативных правовых актов № 20674.</w:t>
            </w:r>
          </w:p>
        </w:tc>
      </w:tr>
      <w:tr w:rsidR="00CD7126" w14:paraId="3F225F2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022AF9" w14:textId="77777777" w:rsidR="00CD7126" w:rsidRDefault="00000000">
            <w:pPr>
              <w:spacing w:after="20"/>
              <w:ind w:left="20"/>
              <w:jc w:val="both"/>
            </w:pPr>
            <w:r>
              <w:rPr>
                <w:color w:val="000000"/>
                <w:sz w:val="20"/>
              </w:rPr>
              <w:t>1124.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378D0A" w14:textId="77777777" w:rsidR="00CD7126" w:rsidRDefault="00000000">
            <w:pPr>
              <w:spacing w:after="20"/>
              <w:ind w:left="20"/>
              <w:jc w:val="both"/>
            </w:pPr>
            <w:r>
              <w:rPr>
                <w:color w:val="000000"/>
                <w:sz w:val="20"/>
              </w:rPr>
              <w:t>01902002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A98C4" w14:textId="77777777" w:rsidR="00CD7126" w:rsidRDefault="00000000">
            <w:pPr>
              <w:spacing w:after="20"/>
              <w:ind w:left="20"/>
              <w:jc w:val="both"/>
            </w:pPr>
            <w:r>
              <w:rPr>
                <w:color w:val="000000"/>
                <w:sz w:val="20"/>
              </w:rPr>
              <w:t>Выдача заключения по техническому исследованию на предмет отнесения товаров к средствам криптографической защиты информации и специальным техническим средствам, предназначенным для проведения оперативно-розыскных мероприятий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3372C5" w14:textId="77777777" w:rsidR="00CD7126" w:rsidRDefault="00CD7126">
            <w:pPr>
              <w:spacing w:after="20"/>
              <w:ind w:left="20"/>
              <w:jc w:val="both"/>
            </w:pPr>
          </w:p>
          <w:p w14:paraId="4FC6A1B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35F100"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6B3D7B"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132B58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A9B30A" w14:textId="77777777" w:rsidR="00CD7126" w:rsidRDefault="00000000">
            <w:pPr>
              <w:spacing w:after="20"/>
              <w:ind w:left="20"/>
              <w:jc w:val="both"/>
            </w:pPr>
            <w:r>
              <w:rPr>
                <w:color w:val="000000"/>
                <w:sz w:val="20"/>
              </w:rPr>
              <w:t>1125.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645E0" w14:textId="77777777" w:rsidR="00CD7126" w:rsidRDefault="00000000">
            <w:pPr>
              <w:spacing w:after="20"/>
              <w:ind w:left="20"/>
              <w:jc w:val="both"/>
            </w:pPr>
            <w:r>
              <w:rPr>
                <w:color w:val="000000"/>
                <w:sz w:val="20"/>
              </w:rPr>
              <w:t>01902003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F3618B" w14:textId="77777777" w:rsidR="00CD7126" w:rsidRDefault="00000000">
            <w:pPr>
              <w:spacing w:after="20"/>
              <w:ind w:left="20"/>
              <w:jc w:val="both"/>
            </w:pPr>
            <w:r>
              <w:rPr>
                <w:color w:val="000000"/>
                <w:sz w:val="20"/>
              </w:rPr>
              <w:t>Регистрация нотификаций о характеристиках товаров (продукции), содержащих шифровальные (криптографические) средства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F1C9B2" w14:textId="77777777" w:rsidR="00CD7126" w:rsidRDefault="00CD7126">
            <w:pPr>
              <w:spacing w:after="20"/>
              <w:ind w:left="20"/>
              <w:jc w:val="both"/>
            </w:pPr>
          </w:p>
          <w:p w14:paraId="00D36DF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F187D"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CB593E"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национальной безопасности Республики Казахстан в сферах обеспечения информационной безопасности и специальных технических средств, предназначенных для проведения оперативно-розыскных мероприятий" приказ Председателя Комитета национальной безопасности Республики Казахстан от 6 мая 2020 года № 34/қе. Зарегистрирован в Реестре государственной регистрации нормативных правовых актов № 20609</w:t>
            </w:r>
          </w:p>
        </w:tc>
      </w:tr>
      <w:tr w:rsidR="00CD7126" w14:paraId="736E08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F66ED9" w14:textId="77777777" w:rsidR="00CD7126" w:rsidRDefault="00000000">
            <w:pPr>
              <w:spacing w:after="20"/>
              <w:ind w:left="20"/>
              <w:jc w:val="both"/>
            </w:pPr>
            <w:r>
              <w:rPr>
                <w:color w:val="000000"/>
                <w:sz w:val="20"/>
              </w:rPr>
              <w:t>1126.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72791" w14:textId="77777777" w:rsidR="00CD7126" w:rsidRDefault="00000000">
            <w:pPr>
              <w:spacing w:after="20"/>
              <w:ind w:left="20"/>
              <w:jc w:val="both"/>
            </w:pPr>
            <w:r>
              <w:rPr>
                <w:color w:val="000000"/>
                <w:sz w:val="20"/>
              </w:rPr>
              <w:t>00203002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85AA02" w14:textId="77777777" w:rsidR="00CD7126" w:rsidRDefault="00000000">
            <w:pPr>
              <w:spacing w:after="20"/>
              <w:ind w:left="20"/>
              <w:jc w:val="both"/>
            </w:pPr>
            <w:r>
              <w:rPr>
                <w:color w:val="000000"/>
                <w:sz w:val="20"/>
              </w:rPr>
              <w:t>Выдача, восстановление или продление на территории Республики Казахстан иностранцам и лицам без гражданства виз на право выезда из Республики Казахстан и въезда в Республику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D80D3F" w14:textId="77777777" w:rsidR="00CD7126" w:rsidRDefault="00000000">
            <w:pPr>
              <w:spacing w:after="20"/>
              <w:ind w:left="20"/>
              <w:jc w:val="both"/>
            </w:pPr>
            <w:r>
              <w:rPr>
                <w:color w:val="000000"/>
                <w:sz w:val="20"/>
              </w:rPr>
              <w:t>оформление виз для осуществления предпринимательской деятельности (А5, С5)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80E527" w14:textId="77777777" w:rsidR="00CD7126" w:rsidRDefault="00000000">
            <w:pPr>
              <w:spacing w:after="20"/>
              <w:ind w:left="20"/>
              <w:jc w:val="both"/>
            </w:pPr>
            <w:r>
              <w:rPr>
                <w:color w:val="000000"/>
                <w:sz w:val="20"/>
              </w:rPr>
              <w:t>МВД</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E3FD03" w14:textId="77777777" w:rsidR="00CD7126" w:rsidRDefault="00000000">
            <w:pPr>
              <w:spacing w:after="20"/>
              <w:ind w:left="20"/>
              <w:jc w:val="both"/>
            </w:pPr>
            <w:r>
              <w:rPr>
                <w:color w:val="000000"/>
                <w:sz w:val="20"/>
              </w:rPr>
              <w:t xml:space="preserve"> "Об утверждении Правил оформления приглашений, согласования приглашений на въезд иностранцев и лиц без гражданства в Республику Казахстан, выдачи, аннулирования, восстановления виз Республики Казахстан, а также продления и сокращения сроков их действия" Совместный приказ исполняющего обязанности Министра иностранных дел Республики Казахстан от 24 ноября 2016 года № 11-1-2/555 и Министра внутренних дел Республики Казахстан от 28 ноября 2016 года № 1100. Зарегистрирован в Реестре государственной регистрации нормативных правовых актов № 14531.</w:t>
            </w:r>
          </w:p>
        </w:tc>
      </w:tr>
      <w:tr w:rsidR="00CD7126" w14:paraId="28CA1E6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49CB81" w14:textId="77777777" w:rsidR="00CD7126" w:rsidRDefault="00000000">
            <w:pPr>
              <w:spacing w:after="20"/>
              <w:ind w:left="20"/>
              <w:jc w:val="both"/>
            </w:pPr>
            <w:r>
              <w:rPr>
                <w:color w:val="000000"/>
                <w:sz w:val="20"/>
              </w:rPr>
              <w:t>1127.</w:t>
            </w:r>
          </w:p>
        </w:tc>
        <w:tc>
          <w:tcPr>
            <w:tcW w:w="1230" w:type="dxa"/>
            <w:vMerge/>
            <w:tcBorders>
              <w:top w:val="nil"/>
              <w:left w:val="single" w:sz="5" w:space="0" w:color="CFCFCF"/>
              <w:bottom w:val="single" w:sz="5" w:space="0" w:color="CFCFCF"/>
              <w:right w:val="single" w:sz="5" w:space="0" w:color="CFCFCF"/>
            </w:tcBorders>
          </w:tcPr>
          <w:p w14:paraId="2D10F10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DFA5E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34665" w14:textId="77777777" w:rsidR="00CD7126" w:rsidRDefault="00000000">
            <w:pPr>
              <w:spacing w:after="20"/>
              <w:ind w:left="20"/>
              <w:jc w:val="both"/>
            </w:pPr>
            <w:r>
              <w:rPr>
                <w:color w:val="000000"/>
                <w:sz w:val="20"/>
              </w:rPr>
              <w:t>оформление виз для деловой поездки (В2, В3)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B0491C"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4EF1AEC2" w14:textId="77777777" w:rsidR="00CD7126" w:rsidRDefault="00CD7126"/>
        </w:tc>
      </w:tr>
      <w:tr w:rsidR="00CD7126" w14:paraId="7C10944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DD5D2" w14:textId="77777777" w:rsidR="00CD7126" w:rsidRDefault="00000000">
            <w:pPr>
              <w:spacing w:after="20"/>
              <w:ind w:left="20"/>
              <w:jc w:val="both"/>
            </w:pPr>
            <w:r>
              <w:rPr>
                <w:color w:val="000000"/>
                <w:sz w:val="20"/>
              </w:rPr>
              <w:t>1128.</w:t>
            </w:r>
          </w:p>
        </w:tc>
        <w:tc>
          <w:tcPr>
            <w:tcW w:w="1230" w:type="dxa"/>
            <w:vMerge/>
            <w:tcBorders>
              <w:top w:val="nil"/>
              <w:left w:val="single" w:sz="5" w:space="0" w:color="CFCFCF"/>
              <w:bottom w:val="single" w:sz="5" w:space="0" w:color="CFCFCF"/>
              <w:right w:val="single" w:sz="5" w:space="0" w:color="CFCFCF"/>
            </w:tcBorders>
          </w:tcPr>
          <w:p w14:paraId="6100C92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631E4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200A82" w14:textId="77777777" w:rsidR="00CD7126" w:rsidRDefault="00000000">
            <w:pPr>
              <w:spacing w:after="20"/>
              <w:ind w:left="20"/>
              <w:jc w:val="both"/>
            </w:pPr>
            <w:r>
              <w:rPr>
                <w:color w:val="000000"/>
                <w:sz w:val="20"/>
              </w:rPr>
              <w:t>оформление виз для осуществления трудовой деятельности (С3, С4)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008C0"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469C7A67" w14:textId="77777777" w:rsidR="00CD7126" w:rsidRDefault="00CD7126"/>
        </w:tc>
      </w:tr>
      <w:tr w:rsidR="00CD7126" w14:paraId="5DEAB8E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5B0AE" w14:textId="77777777" w:rsidR="00CD7126" w:rsidRDefault="00000000">
            <w:pPr>
              <w:spacing w:after="20"/>
              <w:ind w:left="20"/>
              <w:jc w:val="both"/>
            </w:pPr>
            <w:r>
              <w:rPr>
                <w:color w:val="000000"/>
                <w:sz w:val="20"/>
              </w:rPr>
              <w:t>1129.</w:t>
            </w:r>
          </w:p>
        </w:tc>
        <w:tc>
          <w:tcPr>
            <w:tcW w:w="1230" w:type="dxa"/>
            <w:vMerge/>
            <w:tcBorders>
              <w:top w:val="nil"/>
              <w:left w:val="single" w:sz="5" w:space="0" w:color="CFCFCF"/>
              <w:bottom w:val="single" w:sz="5" w:space="0" w:color="CFCFCF"/>
              <w:right w:val="single" w:sz="5" w:space="0" w:color="CFCFCF"/>
            </w:tcBorders>
          </w:tcPr>
          <w:p w14:paraId="1227B5F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87B90E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72CA27" w14:textId="77777777" w:rsidR="00CD7126" w:rsidRDefault="00000000">
            <w:pPr>
              <w:spacing w:after="20"/>
              <w:ind w:left="20"/>
              <w:jc w:val="both"/>
            </w:pPr>
            <w:r>
              <w:rPr>
                <w:color w:val="000000"/>
                <w:sz w:val="20"/>
              </w:rPr>
              <w:t>оформление виз по религиозным мероприятиям (С7)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22B02"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58F8DAB2" w14:textId="77777777" w:rsidR="00CD7126" w:rsidRDefault="00CD7126"/>
        </w:tc>
      </w:tr>
      <w:tr w:rsidR="00CD7126" w14:paraId="5DEF7F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35DE4" w14:textId="77777777" w:rsidR="00CD7126" w:rsidRDefault="00000000">
            <w:pPr>
              <w:spacing w:after="20"/>
              <w:ind w:left="20"/>
              <w:jc w:val="both"/>
            </w:pPr>
            <w:r>
              <w:rPr>
                <w:color w:val="000000"/>
                <w:sz w:val="20"/>
              </w:rPr>
              <w:t>1130.</w:t>
            </w:r>
          </w:p>
        </w:tc>
        <w:tc>
          <w:tcPr>
            <w:tcW w:w="1230" w:type="dxa"/>
            <w:vMerge/>
            <w:tcBorders>
              <w:top w:val="nil"/>
              <w:left w:val="single" w:sz="5" w:space="0" w:color="CFCFCF"/>
              <w:bottom w:val="single" w:sz="5" w:space="0" w:color="CFCFCF"/>
              <w:right w:val="single" w:sz="5" w:space="0" w:color="CFCFCF"/>
            </w:tcBorders>
          </w:tcPr>
          <w:p w14:paraId="31F5B89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AB82F2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F50BDC" w14:textId="77777777" w:rsidR="00CD7126" w:rsidRDefault="00000000">
            <w:pPr>
              <w:spacing w:after="20"/>
              <w:ind w:left="20"/>
              <w:jc w:val="both"/>
            </w:pPr>
            <w:r>
              <w:rPr>
                <w:color w:val="000000"/>
                <w:sz w:val="20"/>
              </w:rPr>
              <w:t>оформление виз для выезда из РК (В14-В22)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4CEF6"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1C149D9E" w14:textId="77777777" w:rsidR="00CD7126" w:rsidRDefault="00CD7126"/>
        </w:tc>
      </w:tr>
      <w:tr w:rsidR="00CD7126" w14:paraId="4801E08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FF228B" w14:textId="77777777" w:rsidR="00CD7126" w:rsidRDefault="00000000">
            <w:pPr>
              <w:spacing w:after="20"/>
              <w:ind w:left="20"/>
              <w:jc w:val="both"/>
            </w:pPr>
            <w:r>
              <w:rPr>
                <w:color w:val="000000"/>
                <w:sz w:val="20"/>
              </w:rPr>
              <w:t>1131.</w:t>
            </w:r>
          </w:p>
        </w:tc>
        <w:tc>
          <w:tcPr>
            <w:tcW w:w="1230" w:type="dxa"/>
            <w:vMerge/>
            <w:tcBorders>
              <w:top w:val="nil"/>
              <w:left w:val="single" w:sz="5" w:space="0" w:color="CFCFCF"/>
              <w:bottom w:val="single" w:sz="5" w:space="0" w:color="CFCFCF"/>
              <w:right w:val="single" w:sz="5" w:space="0" w:color="CFCFCF"/>
            </w:tcBorders>
          </w:tcPr>
          <w:p w14:paraId="21DD020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6A427C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96D795" w14:textId="77777777" w:rsidR="00CD7126" w:rsidRDefault="00000000">
            <w:pPr>
              <w:spacing w:after="20"/>
              <w:ind w:left="20"/>
              <w:jc w:val="both"/>
            </w:pPr>
            <w:r>
              <w:rPr>
                <w:color w:val="000000"/>
                <w:sz w:val="20"/>
              </w:rPr>
              <w:t>оформление виз для получения образования (В7, С9)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D9443E"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4D1C0BEA" w14:textId="77777777" w:rsidR="00CD7126" w:rsidRDefault="00CD7126"/>
        </w:tc>
      </w:tr>
      <w:tr w:rsidR="00CD7126" w14:paraId="2B3050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08B8B" w14:textId="77777777" w:rsidR="00CD7126" w:rsidRDefault="00000000">
            <w:pPr>
              <w:spacing w:after="20"/>
              <w:ind w:left="20"/>
              <w:jc w:val="both"/>
            </w:pPr>
            <w:r>
              <w:rPr>
                <w:color w:val="000000"/>
                <w:sz w:val="20"/>
              </w:rPr>
              <w:t>1132.</w:t>
            </w:r>
          </w:p>
        </w:tc>
        <w:tc>
          <w:tcPr>
            <w:tcW w:w="1230" w:type="dxa"/>
            <w:vMerge/>
            <w:tcBorders>
              <w:top w:val="nil"/>
              <w:left w:val="single" w:sz="5" w:space="0" w:color="CFCFCF"/>
              <w:bottom w:val="single" w:sz="5" w:space="0" w:color="CFCFCF"/>
              <w:right w:val="single" w:sz="5" w:space="0" w:color="CFCFCF"/>
            </w:tcBorders>
          </w:tcPr>
          <w:p w14:paraId="14C612D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DCC7BB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23619" w14:textId="77777777" w:rsidR="00CD7126" w:rsidRDefault="00000000">
            <w:pPr>
              <w:spacing w:after="20"/>
              <w:ind w:left="20"/>
              <w:jc w:val="both"/>
            </w:pPr>
            <w:r>
              <w:rPr>
                <w:color w:val="000000"/>
                <w:sz w:val="20"/>
              </w:rPr>
              <w:t>оформление виз для постоянного проживания (В8, С1, С11)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D26680" w14:textId="77777777" w:rsidR="00CD7126" w:rsidRDefault="00000000">
            <w:pPr>
              <w:spacing w:after="20"/>
              <w:ind w:left="20"/>
              <w:jc w:val="both"/>
            </w:pPr>
            <w:r>
              <w:rPr>
                <w:color w:val="000000"/>
                <w:sz w:val="20"/>
              </w:rPr>
              <w:t>МВД</w:t>
            </w:r>
          </w:p>
        </w:tc>
        <w:tc>
          <w:tcPr>
            <w:tcW w:w="2460" w:type="dxa"/>
            <w:gridSpan w:val="2"/>
            <w:vMerge/>
            <w:tcBorders>
              <w:top w:val="nil"/>
              <w:left w:val="single" w:sz="5" w:space="0" w:color="CFCFCF"/>
              <w:bottom w:val="single" w:sz="5" w:space="0" w:color="CFCFCF"/>
              <w:right w:val="single" w:sz="5" w:space="0" w:color="CFCFCF"/>
            </w:tcBorders>
          </w:tcPr>
          <w:p w14:paraId="0DB31B70" w14:textId="77777777" w:rsidR="00CD7126" w:rsidRDefault="00CD7126"/>
        </w:tc>
      </w:tr>
      <w:tr w:rsidR="00CD7126" w14:paraId="6C71436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C72BF" w14:textId="77777777" w:rsidR="00CD7126" w:rsidRDefault="00000000">
            <w:pPr>
              <w:spacing w:after="20"/>
              <w:ind w:left="20"/>
              <w:jc w:val="both"/>
            </w:pPr>
            <w:r>
              <w:rPr>
                <w:color w:val="000000"/>
                <w:sz w:val="20"/>
              </w:rPr>
              <w:t>1133.</w:t>
            </w:r>
          </w:p>
        </w:tc>
        <w:tc>
          <w:tcPr>
            <w:tcW w:w="1230" w:type="dxa"/>
            <w:vMerge/>
            <w:tcBorders>
              <w:top w:val="nil"/>
              <w:left w:val="single" w:sz="5" w:space="0" w:color="CFCFCF"/>
              <w:bottom w:val="single" w:sz="5" w:space="0" w:color="CFCFCF"/>
              <w:right w:val="single" w:sz="5" w:space="0" w:color="CFCFCF"/>
            </w:tcBorders>
          </w:tcPr>
          <w:p w14:paraId="621AF11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E9FC1D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DB4D30" w14:textId="77777777" w:rsidR="00CD7126" w:rsidRDefault="00000000">
            <w:pPr>
              <w:spacing w:after="20"/>
              <w:ind w:left="20"/>
              <w:jc w:val="both"/>
            </w:pPr>
            <w:r>
              <w:rPr>
                <w:color w:val="000000"/>
                <w:sz w:val="20"/>
              </w:rPr>
              <w:t>оформление виз для воссоединения семьи (С2)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CF13F" w14:textId="77777777" w:rsidR="00CD7126" w:rsidRDefault="00000000">
            <w:pPr>
              <w:spacing w:after="20"/>
              <w:ind w:left="20"/>
              <w:jc w:val="both"/>
            </w:pPr>
            <w:r>
              <w:rPr>
                <w:color w:val="000000"/>
                <w:sz w:val="20"/>
              </w:rPr>
              <w:t xml:space="preserve"> МВД </w:t>
            </w:r>
          </w:p>
        </w:tc>
        <w:tc>
          <w:tcPr>
            <w:tcW w:w="2460" w:type="dxa"/>
            <w:gridSpan w:val="2"/>
            <w:vMerge/>
            <w:tcBorders>
              <w:top w:val="nil"/>
              <w:left w:val="single" w:sz="5" w:space="0" w:color="CFCFCF"/>
              <w:bottom w:val="single" w:sz="5" w:space="0" w:color="CFCFCF"/>
              <w:right w:val="single" w:sz="5" w:space="0" w:color="CFCFCF"/>
            </w:tcBorders>
          </w:tcPr>
          <w:p w14:paraId="482FCA50" w14:textId="77777777" w:rsidR="00CD7126" w:rsidRDefault="00CD7126"/>
        </w:tc>
      </w:tr>
      <w:tr w:rsidR="00CD7126" w14:paraId="2A1479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33357C" w14:textId="77777777" w:rsidR="00CD7126" w:rsidRDefault="00000000">
            <w:pPr>
              <w:spacing w:after="20"/>
              <w:ind w:left="20"/>
              <w:jc w:val="both"/>
            </w:pPr>
            <w:r>
              <w:rPr>
                <w:color w:val="000000"/>
                <w:sz w:val="20"/>
              </w:rPr>
              <w:t>1133-1.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97AE16" w14:textId="77777777" w:rsidR="00CD7126" w:rsidRDefault="00CD7126">
            <w:pPr>
              <w:spacing w:after="20"/>
              <w:ind w:left="20"/>
              <w:jc w:val="both"/>
            </w:pPr>
          </w:p>
          <w:p w14:paraId="70FE6C3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8B4FBA" w14:textId="77777777" w:rsidR="00CD7126" w:rsidRDefault="00CD7126">
            <w:pPr>
              <w:spacing w:after="20"/>
              <w:ind w:left="20"/>
              <w:jc w:val="both"/>
            </w:pPr>
          </w:p>
          <w:p w14:paraId="5A7E7E3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DEB1D" w14:textId="77777777" w:rsidR="00CD7126" w:rsidRDefault="00000000">
            <w:pPr>
              <w:spacing w:after="20"/>
              <w:ind w:left="20"/>
              <w:jc w:val="both"/>
            </w:pPr>
            <w:r>
              <w:rPr>
                <w:color w:val="000000"/>
                <w:sz w:val="20"/>
              </w:rPr>
              <w:t>оформление виз по служебным делам (А3)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F1822A"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1B5BCD" w14:textId="77777777" w:rsidR="00CD7126" w:rsidRDefault="00CD7126">
            <w:pPr>
              <w:spacing w:after="20"/>
              <w:ind w:left="20"/>
              <w:jc w:val="both"/>
            </w:pPr>
          </w:p>
          <w:p w14:paraId="259D9972" w14:textId="77777777" w:rsidR="00CD7126" w:rsidRDefault="00CD7126">
            <w:pPr>
              <w:spacing w:after="20"/>
              <w:ind w:left="20"/>
              <w:jc w:val="both"/>
            </w:pPr>
          </w:p>
        </w:tc>
      </w:tr>
      <w:tr w:rsidR="00CD7126" w14:paraId="05F626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7ED62A" w14:textId="77777777" w:rsidR="00CD7126" w:rsidRDefault="00000000">
            <w:pPr>
              <w:spacing w:after="20"/>
              <w:ind w:left="20"/>
              <w:jc w:val="both"/>
            </w:pPr>
            <w:r>
              <w:rPr>
                <w:color w:val="000000"/>
                <w:sz w:val="20"/>
              </w:rPr>
              <w:t>1133-2.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EAFCE0" w14:textId="77777777" w:rsidR="00CD7126" w:rsidRDefault="00CD7126">
            <w:pPr>
              <w:spacing w:after="20"/>
              <w:ind w:left="20"/>
              <w:jc w:val="both"/>
            </w:pPr>
          </w:p>
          <w:p w14:paraId="5BF3DB5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327AC3" w14:textId="77777777" w:rsidR="00CD7126" w:rsidRDefault="00CD7126">
            <w:pPr>
              <w:spacing w:after="20"/>
              <w:ind w:left="20"/>
              <w:jc w:val="both"/>
            </w:pPr>
          </w:p>
          <w:p w14:paraId="6C9C62B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47C3F" w14:textId="77777777" w:rsidR="00CD7126" w:rsidRDefault="00000000">
            <w:pPr>
              <w:spacing w:after="20"/>
              <w:ind w:left="20"/>
              <w:jc w:val="both"/>
            </w:pPr>
            <w:r>
              <w:rPr>
                <w:color w:val="000000"/>
                <w:sz w:val="20"/>
              </w:rPr>
              <w:t>оформление виз на лечение (С12)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9F4E55"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8CFDB9" w14:textId="77777777" w:rsidR="00CD7126" w:rsidRDefault="00CD7126">
            <w:pPr>
              <w:spacing w:after="20"/>
              <w:ind w:left="20"/>
              <w:jc w:val="both"/>
            </w:pPr>
          </w:p>
          <w:p w14:paraId="48EEA329" w14:textId="77777777" w:rsidR="00CD7126" w:rsidRDefault="00CD7126">
            <w:pPr>
              <w:spacing w:after="20"/>
              <w:ind w:left="20"/>
              <w:jc w:val="both"/>
            </w:pPr>
          </w:p>
        </w:tc>
      </w:tr>
      <w:tr w:rsidR="00CD7126" w14:paraId="2447DC8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39918" w14:textId="77777777" w:rsidR="00CD7126" w:rsidRDefault="00000000">
            <w:pPr>
              <w:spacing w:after="20"/>
              <w:ind w:left="20"/>
              <w:jc w:val="both"/>
            </w:pPr>
            <w:r>
              <w:rPr>
                <w:color w:val="000000"/>
                <w:sz w:val="20"/>
              </w:rPr>
              <w:t>1134.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4FB93" w14:textId="77777777" w:rsidR="00CD7126" w:rsidRDefault="00000000">
            <w:pPr>
              <w:spacing w:after="20"/>
              <w:ind w:left="20"/>
              <w:jc w:val="both"/>
            </w:pPr>
            <w:r>
              <w:rPr>
                <w:color w:val="000000"/>
                <w:sz w:val="20"/>
              </w:rPr>
              <w:t>01902005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B3DF50" w14:textId="77777777" w:rsidR="00CD7126" w:rsidRDefault="00000000">
            <w:pPr>
              <w:spacing w:after="20"/>
              <w:ind w:left="20"/>
              <w:jc w:val="both"/>
            </w:pPr>
            <w:r>
              <w:rPr>
                <w:color w:val="000000"/>
                <w:sz w:val="20"/>
              </w:rPr>
              <w:t>Возбуждение исполнительного производства на основании исполнительного документа по заявлению взыскателя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8AE0A6" w14:textId="77777777" w:rsidR="00CD7126" w:rsidRDefault="00CD7126">
            <w:pPr>
              <w:spacing w:after="20"/>
              <w:ind w:left="20"/>
              <w:jc w:val="both"/>
            </w:pPr>
          </w:p>
          <w:p w14:paraId="52D8F8F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36867"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9275D" w14:textId="77777777" w:rsidR="00CD7126" w:rsidRDefault="00000000">
            <w:pPr>
              <w:spacing w:after="20"/>
              <w:ind w:left="20"/>
              <w:jc w:val="both"/>
            </w:pPr>
            <w:r>
              <w:rPr>
                <w:color w:val="000000"/>
                <w:sz w:val="20"/>
              </w:rPr>
              <w:t xml:space="preserve"> "Об утверждении правил оказания государственных услуг по вопросам исполнительного производства" приказ Министра юстиции Республики Казахстан от 29 мая 2020 года № 69. Зарегистрирован в Реестре государственной регистрации нормативных правовых актов № 20836</w:t>
            </w:r>
          </w:p>
        </w:tc>
      </w:tr>
      <w:tr w:rsidR="00CD7126" w14:paraId="04DFD5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2D970" w14:textId="77777777" w:rsidR="00CD7126" w:rsidRDefault="00000000">
            <w:pPr>
              <w:spacing w:after="20"/>
              <w:ind w:left="20"/>
              <w:jc w:val="both"/>
            </w:pPr>
            <w:r>
              <w:rPr>
                <w:color w:val="000000"/>
                <w:sz w:val="20"/>
              </w:rPr>
              <w:t>1135.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C8DB4" w14:textId="77777777" w:rsidR="00CD7126" w:rsidRDefault="00000000">
            <w:pPr>
              <w:spacing w:after="20"/>
              <w:ind w:left="20"/>
              <w:jc w:val="both"/>
            </w:pPr>
            <w:r>
              <w:rPr>
                <w:color w:val="000000"/>
                <w:sz w:val="20"/>
              </w:rPr>
              <w:t>01902006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952183" w14:textId="77777777" w:rsidR="00CD7126" w:rsidRDefault="00000000">
            <w:pPr>
              <w:spacing w:after="20"/>
              <w:ind w:left="20"/>
              <w:jc w:val="both"/>
            </w:pPr>
            <w:r>
              <w:rPr>
                <w:color w:val="000000"/>
                <w:sz w:val="20"/>
              </w:rPr>
              <w:t>Выдача разрешения на неоднократное пересечение Государственной границы Республики Казахстан казахстанскими судами для ведения промысловой деятельности в территориальных водах (море), внутренних водах и на континентальном шельфе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36061" w14:textId="77777777" w:rsidR="00CD7126" w:rsidRDefault="00CD7126">
            <w:pPr>
              <w:spacing w:after="20"/>
              <w:ind w:left="20"/>
              <w:jc w:val="both"/>
            </w:pPr>
          </w:p>
          <w:p w14:paraId="0E052F2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E8A56"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DF4AA" w14:textId="77777777" w:rsidR="00CD7126" w:rsidRDefault="00000000">
            <w:pPr>
              <w:spacing w:after="20"/>
              <w:ind w:left="20"/>
              <w:jc w:val="both"/>
            </w:pPr>
            <w:r>
              <w:rPr>
                <w:color w:val="000000"/>
                <w:sz w:val="20"/>
              </w:rPr>
              <w:t xml:space="preserve"> "Об утверждении правил оказания государственных услуг Пограничной службой Комитета национальной безопасности Республики Казахстан" приказ Председателя Комитета национальной безопасности Республики Казахстан от 20 апреля 2020 года № 26/қе. Зарегистрирован в Реестре государственной регистрации нормативных правовых актов № 20461</w:t>
            </w:r>
          </w:p>
        </w:tc>
      </w:tr>
      <w:tr w:rsidR="00CD7126" w14:paraId="4C12A8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035BF" w14:textId="77777777" w:rsidR="00CD7126" w:rsidRDefault="00000000">
            <w:pPr>
              <w:spacing w:after="20"/>
              <w:ind w:left="20"/>
              <w:jc w:val="both"/>
            </w:pPr>
            <w:r>
              <w:rPr>
                <w:color w:val="000000"/>
                <w:sz w:val="20"/>
              </w:rPr>
              <w:t>1136.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AA34D" w14:textId="77777777" w:rsidR="00CD7126" w:rsidRDefault="00000000">
            <w:pPr>
              <w:spacing w:after="20"/>
              <w:ind w:left="20"/>
              <w:jc w:val="both"/>
            </w:pPr>
            <w:r>
              <w:rPr>
                <w:color w:val="000000"/>
                <w:sz w:val="20"/>
              </w:rPr>
              <w:t>01902007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F77C51" w14:textId="77777777" w:rsidR="00CD7126" w:rsidRDefault="00000000">
            <w:pPr>
              <w:spacing w:after="20"/>
              <w:ind w:left="20"/>
              <w:jc w:val="both"/>
            </w:pPr>
            <w:r>
              <w:rPr>
                <w:color w:val="000000"/>
                <w:sz w:val="20"/>
              </w:rPr>
              <w:t>Выдача пропуска на въезд и пребывание в пограничной полосе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6903DE" w14:textId="77777777" w:rsidR="00CD7126" w:rsidRDefault="00CD7126">
            <w:pPr>
              <w:spacing w:after="20"/>
              <w:ind w:left="20"/>
              <w:jc w:val="both"/>
            </w:pPr>
          </w:p>
          <w:p w14:paraId="65C650A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23F24"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0CFB54" w14:textId="77777777" w:rsidR="00CD7126" w:rsidRDefault="00000000">
            <w:pPr>
              <w:spacing w:after="20"/>
              <w:ind w:left="20"/>
              <w:jc w:val="both"/>
            </w:pPr>
            <w:r>
              <w:rPr>
                <w:color w:val="000000"/>
                <w:sz w:val="20"/>
              </w:rPr>
              <w:t xml:space="preserve"> "Об утверждении правил оказания государственных услуг Пограничной службой Комитета национальной безопасности Республики Казахстан" приказ Председателя Комитета национальной безопасности Республики Казахстан от 20 апреля 2020 года № 26/қе. Зарегистрирован в Реестре государственной регистрации нормативных правовых актов № 20461</w:t>
            </w:r>
          </w:p>
        </w:tc>
      </w:tr>
      <w:tr w:rsidR="00CD7126" w14:paraId="27BA59D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CA7B3" w14:textId="77777777" w:rsidR="00CD7126" w:rsidRDefault="00000000">
            <w:pPr>
              <w:spacing w:after="20"/>
              <w:ind w:left="20"/>
              <w:jc w:val="both"/>
            </w:pPr>
            <w:r>
              <w:rPr>
                <w:color w:val="000000"/>
                <w:sz w:val="20"/>
              </w:rPr>
              <w:t>1137.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1A24C3" w14:textId="77777777" w:rsidR="00CD7126" w:rsidRDefault="00000000">
            <w:pPr>
              <w:spacing w:after="20"/>
              <w:ind w:left="20"/>
              <w:jc w:val="both"/>
            </w:pPr>
            <w:r>
              <w:rPr>
                <w:color w:val="000000"/>
                <w:sz w:val="20"/>
              </w:rPr>
              <w:t>01902008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14987" w14:textId="77777777" w:rsidR="00CD7126" w:rsidRDefault="00000000">
            <w:pPr>
              <w:spacing w:after="20"/>
              <w:ind w:left="20"/>
              <w:jc w:val="both"/>
            </w:pPr>
            <w:r>
              <w:rPr>
                <w:color w:val="000000"/>
                <w:sz w:val="20"/>
              </w:rPr>
              <w:t>Выдача пропуска на выход в территориальные воды (море) и внутренние воды Республики Казахстан казахстанских маломерных самоходных и несамоходных (надводных и подводных) судов (средств) и средств передвижения по льду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6E6DC1" w14:textId="77777777" w:rsidR="00CD7126" w:rsidRDefault="00CD7126">
            <w:pPr>
              <w:spacing w:after="20"/>
              <w:ind w:left="20"/>
              <w:jc w:val="both"/>
            </w:pPr>
          </w:p>
          <w:p w14:paraId="777530F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E397B7" w14:textId="77777777" w:rsidR="00CD7126" w:rsidRDefault="00000000">
            <w:pPr>
              <w:spacing w:after="20"/>
              <w:ind w:left="20"/>
              <w:jc w:val="both"/>
            </w:pPr>
            <w:r>
              <w:rPr>
                <w:color w:val="000000"/>
                <w:sz w:val="20"/>
              </w:rPr>
              <w:t>КНБ</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404595" w14:textId="77777777" w:rsidR="00CD7126" w:rsidRDefault="00000000">
            <w:pPr>
              <w:spacing w:after="20"/>
              <w:ind w:left="20"/>
              <w:jc w:val="both"/>
            </w:pPr>
            <w:r>
              <w:rPr>
                <w:color w:val="000000"/>
                <w:sz w:val="20"/>
              </w:rPr>
              <w:t xml:space="preserve"> "Об утверждении правил оказания государственных услуг Пограничной службой Комитета национальной безопасности Республики Казахстан" приказ Председателя Комитета национальной безопасности Республики Казахстан от 20 апреля 2020 года № 26/қе. Зарегистрирован в Реестре государственной регистрации нормативных правовых актов № 20461</w:t>
            </w:r>
          </w:p>
        </w:tc>
      </w:tr>
      <w:tr w:rsidR="00CD7126" w14:paraId="2C6CB72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167357" w14:textId="77777777" w:rsidR="00CD7126" w:rsidRDefault="00000000">
            <w:pPr>
              <w:spacing w:after="20"/>
              <w:ind w:left="20"/>
              <w:jc w:val="both"/>
            </w:pPr>
            <w:r>
              <w:rPr>
                <w:color w:val="000000"/>
                <w:sz w:val="20"/>
              </w:rPr>
              <w:t>1138.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539456" w14:textId="77777777" w:rsidR="00CD7126" w:rsidRDefault="00000000">
            <w:pPr>
              <w:spacing w:after="20"/>
              <w:ind w:left="20"/>
              <w:jc w:val="both"/>
            </w:pPr>
            <w:r>
              <w:rPr>
                <w:color w:val="000000"/>
                <w:sz w:val="20"/>
              </w:rPr>
              <w:t>0190209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6EAF3D" w14:textId="77777777" w:rsidR="00CD7126" w:rsidRDefault="00000000">
            <w:pPr>
              <w:spacing w:after="20"/>
              <w:ind w:left="20"/>
              <w:jc w:val="both"/>
            </w:pPr>
            <w:r>
              <w:rPr>
                <w:color w:val="000000"/>
                <w:sz w:val="20"/>
              </w:rPr>
              <w:t>Прием документов на обучение в Академию правосудия при Верховном Суде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4584B6" w14:textId="77777777" w:rsidR="00CD7126" w:rsidRDefault="00CD7126">
            <w:pPr>
              <w:spacing w:after="20"/>
              <w:ind w:left="20"/>
              <w:jc w:val="both"/>
            </w:pPr>
          </w:p>
          <w:p w14:paraId="370113E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648FCE" w14:textId="77777777" w:rsidR="00CD7126" w:rsidRDefault="00000000">
            <w:pPr>
              <w:spacing w:after="20"/>
              <w:ind w:left="20"/>
              <w:jc w:val="both"/>
            </w:pPr>
            <w:r>
              <w:rPr>
                <w:color w:val="000000"/>
                <w:sz w:val="20"/>
              </w:rPr>
              <w:t>Судебная администрация</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EDAF5A" w14:textId="77777777" w:rsidR="00CD7126" w:rsidRDefault="00000000">
            <w:pPr>
              <w:spacing w:after="20"/>
              <w:ind w:left="20"/>
              <w:jc w:val="both"/>
            </w:pPr>
            <w:r>
              <w:rPr>
                <w:color w:val="000000"/>
                <w:sz w:val="20"/>
              </w:rPr>
              <w:t xml:space="preserve"> "Об утверждении Правил приема на обучение в Академию правосудия при Верховном Суде Республики Казахстан" приказ Председателя Верховного Суда Республики Казахстан от 26 марта 2020 года № 12. Зарегистрирован в Реестре государственной регистрации нормативных правовых актов № 20197.</w:t>
            </w:r>
          </w:p>
        </w:tc>
      </w:tr>
      <w:tr w:rsidR="00CD7126" w14:paraId="112317EB"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BC5559" w14:textId="77777777" w:rsidR="00CD7126" w:rsidRDefault="00000000">
            <w:pPr>
              <w:spacing w:after="20"/>
              <w:ind w:left="20"/>
              <w:jc w:val="both"/>
            </w:pPr>
            <w:r>
              <w:rPr>
                <w:color w:val="000000"/>
                <w:sz w:val="20"/>
              </w:rPr>
              <w:t>020. Защита конкуренции</w:t>
            </w:r>
          </w:p>
        </w:tc>
      </w:tr>
      <w:tr w:rsidR="00CD7126" w14:paraId="1E9FBE95"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94B05" w14:textId="77777777" w:rsidR="00CD7126" w:rsidRDefault="00000000">
            <w:pPr>
              <w:spacing w:after="20"/>
              <w:ind w:left="20"/>
              <w:jc w:val="both"/>
            </w:pPr>
            <w:r>
              <w:rPr>
                <w:color w:val="000000"/>
                <w:sz w:val="20"/>
              </w:rPr>
              <w:t>02001. Прочие государственные услуги в сфере защиты конкуренции</w:t>
            </w:r>
          </w:p>
        </w:tc>
      </w:tr>
      <w:tr w:rsidR="00CD7126" w14:paraId="6A3A91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5F23B5" w14:textId="77777777" w:rsidR="00CD7126" w:rsidRDefault="00000000">
            <w:pPr>
              <w:spacing w:after="20"/>
              <w:ind w:left="20"/>
              <w:jc w:val="both"/>
            </w:pPr>
            <w:r>
              <w:rPr>
                <w:color w:val="000000"/>
                <w:sz w:val="20"/>
              </w:rPr>
              <w:t>1139.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E9BED4" w14:textId="77777777" w:rsidR="00CD7126" w:rsidRDefault="00000000">
            <w:pPr>
              <w:spacing w:after="20"/>
              <w:ind w:left="20"/>
              <w:jc w:val="both"/>
            </w:pPr>
            <w:r>
              <w:rPr>
                <w:color w:val="000000"/>
                <w:sz w:val="20"/>
              </w:rPr>
              <w:t>02001001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AB065" w14:textId="77777777" w:rsidR="00CD7126" w:rsidRDefault="00000000">
            <w:pPr>
              <w:spacing w:after="20"/>
              <w:ind w:left="20"/>
              <w:jc w:val="both"/>
            </w:pPr>
            <w:r>
              <w:rPr>
                <w:color w:val="000000"/>
                <w:sz w:val="20"/>
              </w:rPr>
              <w:t>Рассмотрение ходатайств о согласии на экономическую концентрацию</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5DE351" w14:textId="77777777" w:rsidR="00CD7126" w:rsidRDefault="00000000">
            <w:pPr>
              <w:spacing w:after="20"/>
              <w:ind w:left="20"/>
              <w:jc w:val="both"/>
            </w:pPr>
            <w:r>
              <w:rPr>
                <w:color w:val="000000"/>
                <w:sz w:val="20"/>
              </w:rPr>
              <w:t>Рассмотрение ходатайства о согласии на экономическую концентрацию по реорганизации субъекта рынка путем слияния или присоединения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E65EFD" w14:textId="77777777" w:rsidR="00CD7126" w:rsidRDefault="00000000">
            <w:pPr>
              <w:spacing w:after="20"/>
              <w:ind w:left="20"/>
              <w:jc w:val="both"/>
            </w:pPr>
            <w:r>
              <w:rPr>
                <w:color w:val="000000"/>
                <w:sz w:val="20"/>
              </w:rPr>
              <w:t>АЗРК</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6CB1B" w14:textId="77777777" w:rsidR="00CD7126" w:rsidRDefault="00000000">
            <w:pPr>
              <w:spacing w:after="20"/>
              <w:ind w:left="20"/>
              <w:jc w:val="both"/>
            </w:pPr>
            <w:r>
              <w:rPr>
                <w:color w:val="000000"/>
                <w:sz w:val="20"/>
              </w:rPr>
              <w:t xml:space="preserve"> "Об утверждении Правил оказания государственной услуги "Рассмотрение ходатайств о согласии на экономическую концентрацию" приказ Министра национальной экономики Республики Казахстан от 21 апреля 2020 года № 29. Зарегистрирован в Реестре государственной регистрации нормативных правовых актов № 20455.</w:t>
            </w:r>
          </w:p>
        </w:tc>
      </w:tr>
      <w:tr w:rsidR="00CD7126" w14:paraId="735B434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E5A757" w14:textId="77777777" w:rsidR="00CD7126" w:rsidRDefault="00000000">
            <w:pPr>
              <w:spacing w:after="20"/>
              <w:ind w:left="20"/>
              <w:jc w:val="both"/>
            </w:pPr>
            <w:r>
              <w:rPr>
                <w:color w:val="000000"/>
                <w:sz w:val="20"/>
              </w:rPr>
              <w:t>1140.</w:t>
            </w:r>
          </w:p>
        </w:tc>
        <w:tc>
          <w:tcPr>
            <w:tcW w:w="1230" w:type="dxa"/>
            <w:vMerge/>
            <w:tcBorders>
              <w:top w:val="nil"/>
              <w:left w:val="single" w:sz="5" w:space="0" w:color="CFCFCF"/>
              <w:bottom w:val="single" w:sz="5" w:space="0" w:color="CFCFCF"/>
              <w:right w:val="single" w:sz="5" w:space="0" w:color="CFCFCF"/>
            </w:tcBorders>
          </w:tcPr>
          <w:p w14:paraId="7C51A96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3DD4E8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1A772C" w14:textId="77777777" w:rsidR="00CD7126" w:rsidRDefault="00000000">
            <w:pPr>
              <w:spacing w:after="20"/>
              <w:ind w:left="20"/>
              <w:jc w:val="both"/>
            </w:pPr>
            <w:r>
              <w:rPr>
                <w:color w:val="000000"/>
                <w:sz w:val="20"/>
              </w:rPr>
              <w:t>Рассмотрение ходатайств о согласии на экономическую концентрацию: приобретение лицом (группой лиц) голосующих акций (долей участия в уставном капитале, паев) субъекта рынка, при котором такое лицо (группа лиц) получает право распоряжаться более чем пятьюдесятью процентами указанных акций (долей участия в уставном капитале, паев), если до приобретения такое лицо (группа лиц) не распоряжалось (не распоряжалась) акциями (долями участия в уставном капитале, паями) данного субъекта рынка или распоряжалось пятьюдесятью или менее процентами голосующих акций (долей участия в уставном капитале, паев) указанного субъекта рынка</w:t>
            </w:r>
          </w:p>
        </w:tc>
        <w:tc>
          <w:tcPr>
            <w:tcW w:w="1230" w:type="dxa"/>
            <w:vMerge/>
            <w:tcBorders>
              <w:top w:val="nil"/>
              <w:left w:val="single" w:sz="5" w:space="0" w:color="CFCFCF"/>
              <w:bottom w:val="single" w:sz="5" w:space="0" w:color="CFCFCF"/>
              <w:right w:val="single" w:sz="5" w:space="0" w:color="CFCFCF"/>
            </w:tcBorders>
          </w:tcPr>
          <w:p w14:paraId="5E5A9C9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5352863" w14:textId="77777777" w:rsidR="00CD7126" w:rsidRDefault="00CD7126"/>
        </w:tc>
      </w:tr>
      <w:tr w:rsidR="00CD7126" w14:paraId="6EAF595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3077B9" w14:textId="77777777" w:rsidR="00CD7126" w:rsidRDefault="00000000">
            <w:pPr>
              <w:spacing w:after="20"/>
              <w:ind w:left="20"/>
              <w:jc w:val="both"/>
            </w:pPr>
            <w:r>
              <w:rPr>
                <w:color w:val="000000"/>
                <w:sz w:val="20"/>
              </w:rPr>
              <w:t>1141.</w:t>
            </w:r>
          </w:p>
        </w:tc>
        <w:tc>
          <w:tcPr>
            <w:tcW w:w="1230" w:type="dxa"/>
            <w:vMerge/>
            <w:tcBorders>
              <w:top w:val="nil"/>
              <w:left w:val="single" w:sz="5" w:space="0" w:color="CFCFCF"/>
              <w:bottom w:val="single" w:sz="5" w:space="0" w:color="CFCFCF"/>
              <w:right w:val="single" w:sz="5" w:space="0" w:color="CFCFCF"/>
            </w:tcBorders>
          </w:tcPr>
          <w:p w14:paraId="516DBCF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F7118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67E13A" w14:textId="77777777" w:rsidR="00CD7126" w:rsidRDefault="00000000">
            <w:pPr>
              <w:spacing w:after="20"/>
              <w:ind w:left="20"/>
              <w:jc w:val="both"/>
            </w:pPr>
            <w:r>
              <w:rPr>
                <w:color w:val="000000"/>
                <w:sz w:val="20"/>
              </w:rPr>
              <w:t>Рассмотрение ходатайства о согласии на экономическую концентрацию по получению в собственность, владение и пользование, в том числе в счет оплаты (передачи) уставного капитала, субъектом рынка (группой лиц) основных производственных средств и (или) нематериальных активов другого субъекта рынка, если балансовая стоимость имущества, составляющего предмет сделки (взаимосвязанных сделок), превышает десять процентов балансовой стоимости основных производственных средств и нематериальных активов субъекта рынка, отчуждающего или передающего имущество</w:t>
            </w:r>
          </w:p>
        </w:tc>
        <w:tc>
          <w:tcPr>
            <w:tcW w:w="1230" w:type="dxa"/>
            <w:vMerge/>
            <w:tcBorders>
              <w:top w:val="nil"/>
              <w:left w:val="single" w:sz="5" w:space="0" w:color="CFCFCF"/>
              <w:bottom w:val="single" w:sz="5" w:space="0" w:color="CFCFCF"/>
              <w:right w:val="single" w:sz="5" w:space="0" w:color="CFCFCF"/>
            </w:tcBorders>
          </w:tcPr>
          <w:p w14:paraId="2A3833A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236A3C" w14:textId="77777777" w:rsidR="00CD7126" w:rsidRDefault="00CD7126"/>
        </w:tc>
      </w:tr>
      <w:tr w:rsidR="00CD7126" w14:paraId="4A5010C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031467" w14:textId="77777777" w:rsidR="00CD7126" w:rsidRDefault="00000000">
            <w:pPr>
              <w:spacing w:after="20"/>
              <w:ind w:left="20"/>
              <w:jc w:val="both"/>
            </w:pPr>
            <w:r>
              <w:rPr>
                <w:color w:val="000000"/>
                <w:sz w:val="20"/>
              </w:rPr>
              <w:t>1142.</w:t>
            </w:r>
          </w:p>
        </w:tc>
        <w:tc>
          <w:tcPr>
            <w:tcW w:w="1230" w:type="dxa"/>
            <w:vMerge/>
            <w:tcBorders>
              <w:top w:val="nil"/>
              <w:left w:val="single" w:sz="5" w:space="0" w:color="CFCFCF"/>
              <w:bottom w:val="single" w:sz="5" w:space="0" w:color="CFCFCF"/>
              <w:right w:val="single" w:sz="5" w:space="0" w:color="CFCFCF"/>
            </w:tcBorders>
          </w:tcPr>
          <w:p w14:paraId="09329D7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5CED2B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768814" w14:textId="77777777" w:rsidR="00CD7126" w:rsidRDefault="00000000">
            <w:pPr>
              <w:spacing w:after="20"/>
              <w:ind w:left="20"/>
              <w:jc w:val="both"/>
            </w:pPr>
            <w:r>
              <w:rPr>
                <w:color w:val="000000"/>
                <w:sz w:val="20"/>
              </w:rPr>
              <w:t>Рассмотрение ходатайства о согласии на экономическую концентрацию по приобретению субъектом рынка прав (в том числе на основании договора о доверительном управлении, договора о совместной деятельности, договора поручения), позволяющих давать обязательные для исполнения указания другому субъекту рынка при ведении им предпринимательской деятельности либо осуществлять функции его исполнительного органа</w:t>
            </w:r>
          </w:p>
        </w:tc>
        <w:tc>
          <w:tcPr>
            <w:tcW w:w="1230" w:type="dxa"/>
            <w:vMerge/>
            <w:tcBorders>
              <w:top w:val="nil"/>
              <w:left w:val="single" w:sz="5" w:space="0" w:color="CFCFCF"/>
              <w:bottom w:val="single" w:sz="5" w:space="0" w:color="CFCFCF"/>
              <w:right w:val="single" w:sz="5" w:space="0" w:color="CFCFCF"/>
            </w:tcBorders>
          </w:tcPr>
          <w:p w14:paraId="504F39C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A67C728" w14:textId="77777777" w:rsidR="00CD7126" w:rsidRDefault="00CD7126"/>
        </w:tc>
      </w:tr>
      <w:tr w:rsidR="00CD7126" w14:paraId="635EB7C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0E541" w14:textId="77777777" w:rsidR="00CD7126" w:rsidRDefault="00000000">
            <w:pPr>
              <w:spacing w:after="20"/>
              <w:ind w:left="20"/>
              <w:jc w:val="both"/>
            </w:pPr>
            <w:r>
              <w:rPr>
                <w:color w:val="000000"/>
                <w:sz w:val="20"/>
              </w:rPr>
              <w:t>1143.</w:t>
            </w:r>
          </w:p>
        </w:tc>
        <w:tc>
          <w:tcPr>
            <w:tcW w:w="1230" w:type="dxa"/>
            <w:vMerge/>
            <w:tcBorders>
              <w:top w:val="nil"/>
              <w:left w:val="single" w:sz="5" w:space="0" w:color="CFCFCF"/>
              <w:bottom w:val="single" w:sz="5" w:space="0" w:color="CFCFCF"/>
              <w:right w:val="single" w:sz="5" w:space="0" w:color="CFCFCF"/>
            </w:tcBorders>
          </w:tcPr>
          <w:p w14:paraId="4387E09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EBF723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8EA49E" w14:textId="77777777" w:rsidR="00CD7126" w:rsidRDefault="00000000">
            <w:pPr>
              <w:spacing w:after="20"/>
              <w:ind w:left="20"/>
              <w:jc w:val="both"/>
            </w:pPr>
            <w:r>
              <w:rPr>
                <w:color w:val="000000"/>
                <w:sz w:val="20"/>
              </w:rPr>
              <w:t>Рассмотрение ходатайства о согласии на экономическую концентрацию для участия одних и тех же физических лиц в исполнительных органах, советах директоров, наблюдательных советах или других органах управления двух и более субъектов рынка при условии определения указанными физическими лицами в данных субъектах условий ведения их предпринимательской деятельности</w:t>
            </w:r>
          </w:p>
        </w:tc>
        <w:tc>
          <w:tcPr>
            <w:tcW w:w="1230" w:type="dxa"/>
            <w:vMerge/>
            <w:tcBorders>
              <w:top w:val="nil"/>
              <w:left w:val="single" w:sz="5" w:space="0" w:color="CFCFCF"/>
              <w:bottom w:val="single" w:sz="5" w:space="0" w:color="CFCFCF"/>
              <w:right w:val="single" w:sz="5" w:space="0" w:color="CFCFCF"/>
            </w:tcBorders>
          </w:tcPr>
          <w:p w14:paraId="784E110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F0D66B" w14:textId="77777777" w:rsidR="00CD7126" w:rsidRDefault="00CD7126"/>
        </w:tc>
      </w:tr>
      <w:tr w:rsidR="00CD7126" w14:paraId="5A48801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D8FF5" w14:textId="77777777" w:rsidR="00CD7126" w:rsidRDefault="00000000">
            <w:pPr>
              <w:spacing w:after="20"/>
              <w:ind w:left="20"/>
              <w:jc w:val="both"/>
            </w:pPr>
            <w:r>
              <w:rPr>
                <w:color w:val="000000"/>
                <w:sz w:val="20"/>
              </w:rPr>
              <w:t>021. Религия</w:t>
            </w:r>
          </w:p>
        </w:tc>
      </w:tr>
      <w:tr w:rsidR="00CD7126" w14:paraId="4E81DAE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670D9C" w14:textId="77777777" w:rsidR="00CD7126" w:rsidRDefault="00000000">
            <w:pPr>
              <w:spacing w:after="20"/>
              <w:ind w:left="20"/>
              <w:jc w:val="both"/>
            </w:pPr>
            <w:r>
              <w:rPr>
                <w:color w:val="000000"/>
                <w:sz w:val="20"/>
              </w:rPr>
              <w:t>02101. Прочие государственные услуги в сфере религии</w:t>
            </w:r>
          </w:p>
        </w:tc>
      </w:tr>
      <w:tr w:rsidR="00CD7126" w14:paraId="1E4FB7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B8E4AE" w14:textId="77777777" w:rsidR="00CD7126" w:rsidRDefault="00000000">
            <w:pPr>
              <w:spacing w:after="20"/>
              <w:ind w:left="20"/>
              <w:jc w:val="both"/>
            </w:pPr>
            <w:r>
              <w:rPr>
                <w:color w:val="000000"/>
                <w:sz w:val="20"/>
              </w:rPr>
              <w:t>1144.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29C997" w14:textId="77777777" w:rsidR="00CD7126" w:rsidRDefault="00000000">
            <w:pPr>
              <w:spacing w:after="20"/>
              <w:ind w:left="20"/>
              <w:jc w:val="both"/>
            </w:pPr>
            <w:r>
              <w:rPr>
                <w:color w:val="000000"/>
                <w:sz w:val="20"/>
              </w:rPr>
              <w:t>02101001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792A8" w14:textId="77777777" w:rsidR="00CD7126" w:rsidRDefault="00000000">
            <w:pPr>
              <w:spacing w:after="20"/>
              <w:ind w:left="20"/>
              <w:jc w:val="both"/>
            </w:pPr>
            <w:r>
              <w:rPr>
                <w:color w:val="000000"/>
                <w:sz w:val="20"/>
              </w:rPr>
              <w:t>Проведение религиоведческой экспертизы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31E09D" w14:textId="77777777" w:rsidR="00CD7126" w:rsidRDefault="00CD7126">
            <w:pPr>
              <w:spacing w:after="20"/>
              <w:ind w:left="20"/>
              <w:jc w:val="both"/>
            </w:pPr>
          </w:p>
          <w:p w14:paraId="7D82DFF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70D87"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2EC530" w14:textId="77777777" w:rsidR="00CD7126" w:rsidRDefault="00000000">
            <w:pPr>
              <w:spacing w:after="20"/>
              <w:ind w:left="20"/>
              <w:jc w:val="both"/>
            </w:pPr>
            <w:r>
              <w:rPr>
                <w:color w:val="000000"/>
                <w:sz w:val="20"/>
              </w:rPr>
              <w:t xml:space="preserve"> "Об утверждении Правил проведения религиоведческой экспертизы" приказ Министра культуры и спорта Республики Казахстан от 30 декабря 2014 года № 162. Зарегистрирован в Реестре государственной регистрации нормативных правовых актов № 10184.</w:t>
            </w:r>
          </w:p>
        </w:tc>
      </w:tr>
      <w:tr w:rsidR="00CD7126" w14:paraId="32611BE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A1226" w14:textId="77777777" w:rsidR="00CD7126" w:rsidRDefault="00000000">
            <w:pPr>
              <w:spacing w:after="20"/>
              <w:ind w:left="20"/>
              <w:jc w:val="both"/>
            </w:pPr>
            <w:r>
              <w:rPr>
                <w:color w:val="000000"/>
                <w:sz w:val="20"/>
              </w:rPr>
              <w:t>1145.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A7393B" w14:textId="77777777" w:rsidR="00CD7126" w:rsidRDefault="00000000">
            <w:pPr>
              <w:spacing w:after="20"/>
              <w:ind w:left="20"/>
              <w:jc w:val="both"/>
            </w:pPr>
            <w:r>
              <w:rPr>
                <w:color w:val="000000"/>
                <w:sz w:val="20"/>
              </w:rPr>
              <w:t>02101002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4B8F55" w14:textId="77777777" w:rsidR="00CD7126" w:rsidRDefault="00000000">
            <w:pPr>
              <w:spacing w:after="20"/>
              <w:ind w:left="20"/>
              <w:jc w:val="both"/>
            </w:pPr>
            <w:r>
              <w:rPr>
                <w:color w:val="000000"/>
                <w:sz w:val="20"/>
              </w:rPr>
              <w:t>Выдача решения об утверждении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 предметов религиозного назначения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6964E" w14:textId="77777777" w:rsidR="00CD7126" w:rsidRDefault="00CD7126">
            <w:pPr>
              <w:spacing w:after="20"/>
              <w:ind w:left="20"/>
              <w:jc w:val="both"/>
            </w:pPr>
          </w:p>
          <w:p w14:paraId="578113C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103FA"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24E43"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 Зарегистрирован в Реестре государственной регистрации нормативных правовых актов № 20256.</w:t>
            </w:r>
          </w:p>
        </w:tc>
      </w:tr>
      <w:tr w:rsidR="00CD7126" w14:paraId="7352152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787CA1" w14:textId="77777777" w:rsidR="00CD7126" w:rsidRDefault="00000000">
            <w:pPr>
              <w:spacing w:after="20"/>
              <w:ind w:left="20"/>
              <w:jc w:val="both"/>
            </w:pPr>
            <w:r>
              <w:rPr>
                <w:color w:val="000000"/>
                <w:sz w:val="20"/>
              </w:rPr>
              <w:t>022. Земельные отношения, геодезия и картография</w:t>
            </w:r>
          </w:p>
        </w:tc>
      </w:tr>
      <w:tr w:rsidR="00CD7126" w14:paraId="17096F2E"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02BC95" w14:textId="77777777" w:rsidR="00CD7126" w:rsidRDefault="00000000">
            <w:pPr>
              <w:spacing w:after="20"/>
              <w:ind w:left="20"/>
              <w:jc w:val="both"/>
            </w:pPr>
            <w:r>
              <w:rPr>
                <w:color w:val="000000"/>
                <w:sz w:val="20"/>
              </w:rPr>
              <w:t>02201. Земельные отношения</w:t>
            </w:r>
          </w:p>
        </w:tc>
      </w:tr>
      <w:tr w:rsidR="00CD7126" w14:paraId="5C1C45E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FB0363" w14:textId="77777777" w:rsidR="00CD7126" w:rsidRDefault="00000000">
            <w:pPr>
              <w:spacing w:after="20"/>
              <w:ind w:left="20"/>
              <w:jc w:val="both"/>
            </w:pPr>
            <w:r>
              <w:rPr>
                <w:color w:val="000000"/>
                <w:sz w:val="20"/>
              </w:rPr>
              <w:t>1146.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BDD856" w14:textId="77777777" w:rsidR="00CD7126" w:rsidRDefault="00000000">
            <w:pPr>
              <w:spacing w:after="20"/>
              <w:ind w:left="20"/>
              <w:jc w:val="both"/>
            </w:pPr>
            <w:r>
              <w:rPr>
                <w:color w:val="000000"/>
                <w:sz w:val="20"/>
              </w:rPr>
              <w:t>02201001-1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21403E" w14:textId="77777777" w:rsidR="00CD7126" w:rsidRDefault="00000000">
            <w:pPr>
              <w:spacing w:after="20"/>
              <w:ind w:left="20"/>
              <w:jc w:val="both"/>
            </w:pPr>
            <w:r>
              <w:rPr>
                <w:color w:val="000000"/>
                <w:sz w:val="20"/>
              </w:rPr>
              <w:t>Актуализация (корректировка) сведений о земельных участках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AA8507" w14:textId="77777777" w:rsidR="00CD7126" w:rsidRDefault="00CD7126">
            <w:pPr>
              <w:spacing w:after="20"/>
              <w:ind w:left="20"/>
              <w:jc w:val="both"/>
            </w:pPr>
          </w:p>
          <w:p w14:paraId="4BBE5D2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083B2B"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2BB96" w14:textId="77777777" w:rsidR="00CD7126" w:rsidRDefault="00CD7126">
            <w:pPr>
              <w:spacing w:after="20"/>
              <w:ind w:left="20"/>
              <w:jc w:val="both"/>
            </w:pPr>
          </w:p>
          <w:p w14:paraId="1673309A" w14:textId="77777777" w:rsidR="00CD7126" w:rsidRDefault="00CD7126">
            <w:pPr>
              <w:spacing w:after="20"/>
              <w:ind w:left="20"/>
              <w:jc w:val="both"/>
            </w:pPr>
          </w:p>
        </w:tc>
      </w:tr>
      <w:tr w:rsidR="00CD7126" w14:paraId="7372FC5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1C2F2" w14:textId="77777777" w:rsidR="00CD7126" w:rsidRDefault="00000000">
            <w:pPr>
              <w:spacing w:after="20"/>
              <w:ind w:left="20"/>
              <w:jc w:val="both"/>
            </w:pPr>
            <w:r>
              <w:rPr>
                <w:color w:val="000000"/>
                <w:sz w:val="20"/>
              </w:rPr>
              <w:t>1146-1.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90A192" w14:textId="77777777" w:rsidR="00CD7126" w:rsidRDefault="00000000">
            <w:pPr>
              <w:spacing w:after="20"/>
              <w:ind w:left="20"/>
              <w:jc w:val="both"/>
            </w:pPr>
            <w:r>
              <w:rPr>
                <w:color w:val="000000"/>
                <w:sz w:val="20"/>
              </w:rPr>
              <w:t>02201001-2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9327D7" w14:textId="77777777" w:rsidR="00CD7126" w:rsidRDefault="00000000">
            <w:pPr>
              <w:spacing w:after="20"/>
              <w:ind w:left="20"/>
              <w:jc w:val="both"/>
            </w:pPr>
            <w:r>
              <w:rPr>
                <w:color w:val="000000"/>
                <w:sz w:val="20"/>
              </w:rPr>
              <w:t>Предоставление копий документов из земельно-кадастрового 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6C6015" w14:textId="77777777" w:rsidR="00CD7126" w:rsidRDefault="00CD7126">
            <w:pPr>
              <w:spacing w:after="20"/>
              <w:ind w:left="20"/>
              <w:jc w:val="both"/>
            </w:pPr>
          </w:p>
          <w:p w14:paraId="08AF04F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D0FA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F4B4C" w14:textId="77777777" w:rsidR="00CD7126" w:rsidRDefault="00CD7126">
            <w:pPr>
              <w:spacing w:after="20"/>
              <w:ind w:left="20"/>
              <w:jc w:val="both"/>
            </w:pPr>
          </w:p>
          <w:p w14:paraId="4F686838" w14:textId="77777777" w:rsidR="00CD7126" w:rsidRDefault="00CD7126">
            <w:pPr>
              <w:spacing w:after="20"/>
              <w:ind w:left="20"/>
              <w:jc w:val="both"/>
            </w:pPr>
          </w:p>
        </w:tc>
      </w:tr>
      <w:tr w:rsidR="00CD7126" w14:paraId="63E6979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487BB1" w14:textId="77777777" w:rsidR="00CD7126" w:rsidRDefault="00000000">
            <w:pPr>
              <w:spacing w:after="20"/>
              <w:ind w:left="20"/>
              <w:jc w:val="both"/>
            </w:pPr>
            <w:r>
              <w:rPr>
                <w:color w:val="000000"/>
                <w:sz w:val="20"/>
              </w:rPr>
              <w:t>1146-2.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BDEB2E" w14:textId="77777777" w:rsidR="00CD7126" w:rsidRDefault="00000000">
            <w:pPr>
              <w:spacing w:after="20"/>
              <w:ind w:left="20"/>
              <w:jc w:val="both"/>
            </w:pPr>
            <w:r>
              <w:rPr>
                <w:color w:val="000000"/>
                <w:sz w:val="20"/>
              </w:rPr>
              <w:t>02201001-3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F3E7D4" w14:textId="77777777" w:rsidR="00CD7126" w:rsidRDefault="00000000">
            <w:pPr>
              <w:spacing w:after="20"/>
              <w:ind w:left="20"/>
              <w:jc w:val="both"/>
            </w:pPr>
            <w:r>
              <w:rPr>
                <w:color w:val="000000"/>
                <w:sz w:val="20"/>
              </w:rPr>
              <w:t>Актуализация (корректировка) сведений государственного земельного кадастра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1789F" w14:textId="77777777" w:rsidR="00CD7126" w:rsidRDefault="00CD7126">
            <w:pPr>
              <w:spacing w:after="20"/>
              <w:ind w:left="20"/>
              <w:jc w:val="both"/>
            </w:pPr>
          </w:p>
          <w:p w14:paraId="514D517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3B9229"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2E464" w14:textId="77777777" w:rsidR="00CD7126" w:rsidRDefault="00CD7126">
            <w:pPr>
              <w:spacing w:after="20"/>
              <w:ind w:left="20"/>
              <w:jc w:val="both"/>
            </w:pPr>
          </w:p>
          <w:p w14:paraId="62E0C4B1" w14:textId="77777777" w:rsidR="00CD7126" w:rsidRDefault="00CD7126">
            <w:pPr>
              <w:spacing w:after="20"/>
              <w:ind w:left="20"/>
              <w:jc w:val="both"/>
            </w:pPr>
          </w:p>
        </w:tc>
      </w:tr>
      <w:tr w:rsidR="00CD7126" w14:paraId="0C4199C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5234CE" w14:textId="77777777" w:rsidR="00CD7126" w:rsidRDefault="00000000">
            <w:pPr>
              <w:spacing w:after="20"/>
              <w:ind w:left="20"/>
              <w:jc w:val="both"/>
            </w:pPr>
            <w:r>
              <w:rPr>
                <w:color w:val="000000"/>
                <w:sz w:val="20"/>
              </w:rPr>
              <w:t>1147.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C0781D" w14:textId="77777777" w:rsidR="00CD7126" w:rsidRDefault="00000000">
            <w:pPr>
              <w:spacing w:after="20"/>
              <w:ind w:left="20"/>
              <w:jc w:val="both"/>
            </w:pPr>
            <w:r>
              <w:rPr>
                <w:color w:val="000000"/>
                <w:sz w:val="20"/>
              </w:rPr>
              <w:t>02201002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CCA9A1" w14:textId="77777777" w:rsidR="00CD7126" w:rsidRDefault="00000000">
            <w:pPr>
              <w:spacing w:after="20"/>
              <w:ind w:left="20"/>
              <w:jc w:val="both"/>
            </w:pPr>
            <w:r>
              <w:rPr>
                <w:color w:val="000000"/>
                <w:sz w:val="20"/>
              </w:rPr>
              <w:t>Определение кадастровой (оценочной) стоимости земельного участка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46F11" w14:textId="77777777" w:rsidR="00CD7126" w:rsidRDefault="00CD7126">
            <w:pPr>
              <w:spacing w:after="20"/>
              <w:ind w:left="20"/>
              <w:jc w:val="both"/>
            </w:pPr>
          </w:p>
          <w:p w14:paraId="0575900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2346D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6282D3"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0748AA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4C81F" w14:textId="77777777" w:rsidR="00CD7126" w:rsidRDefault="00000000">
            <w:pPr>
              <w:spacing w:after="20"/>
              <w:ind w:left="20"/>
              <w:jc w:val="both"/>
            </w:pPr>
            <w:r>
              <w:rPr>
                <w:color w:val="000000"/>
                <w:sz w:val="20"/>
              </w:rPr>
              <w:t>1148.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6E37E2" w14:textId="77777777" w:rsidR="00CD7126" w:rsidRDefault="00000000">
            <w:pPr>
              <w:spacing w:after="20"/>
              <w:ind w:left="20"/>
              <w:jc w:val="both"/>
            </w:pPr>
            <w:r>
              <w:rPr>
                <w:color w:val="000000"/>
                <w:sz w:val="20"/>
              </w:rPr>
              <w:t>02201003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62C526" w14:textId="77777777" w:rsidR="00CD7126" w:rsidRDefault="00000000">
            <w:pPr>
              <w:spacing w:after="20"/>
              <w:ind w:left="20"/>
              <w:jc w:val="both"/>
            </w:pPr>
            <w:r>
              <w:rPr>
                <w:color w:val="000000"/>
                <w:sz w:val="20"/>
              </w:rPr>
              <w:t>Утверждение землеустроительных проектов по формированию земельных участков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219F2" w14:textId="77777777" w:rsidR="00CD7126" w:rsidRDefault="00CD7126">
            <w:pPr>
              <w:spacing w:after="20"/>
              <w:ind w:left="20"/>
              <w:jc w:val="both"/>
            </w:pPr>
          </w:p>
          <w:p w14:paraId="711A3C4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6F75D"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C6B99"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0CD5500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D4A705" w14:textId="77777777" w:rsidR="00CD7126" w:rsidRDefault="00000000">
            <w:pPr>
              <w:spacing w:after="20"/>
              <w:ind w:left="20"/>
              <w:jc w:val="both"/>
            </w:pPr>
            <w:r>
              <w:rPr>
                <w:color w:val="000000"/>
                <w:sz w:val="20"/>
              </w:rPr>
              <w:t>1149.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82F00" w14:textId="77777777" w:rsidR="00CD7126" w:rsidRDefault="00000000">
            <w:pPr>
              <w:spacing w:after="20"/>
              <w:ind w:left="20"/>
              <w:jc w:val="both"/>
            </w:pPr>
            <w:r>
              <w:rPr>
                <w:color w:val="000000"/>
                <w:sz w:val="20"/>
              </w:rPr>
              <w:t>02201004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FF814" w14:textId="77777777" w:rsidR="00CD7126" w:rsidRDefault="00000000">
            <w:pPr>
              <w:spacing w:after="20"/>
              <w:ind w:left="20"/>
              <w:jc w:val="both"/>
            </w:pPr>
            <w:r>
              <w:rPr>
                <w:color w:val="000000"/>
                <w:sz w:val="20"/>
              </w:rPr>
              <w:t>Выдача решения на изменение целевого назначения земельного участка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6CF262" w14:textId="77777777" w:rsidR="00CD7126" w:rsidRDefault="00CD7126">
            <w:pPr>
              <w:spacing w:after="20"/>
              <w:ind w:left="20"/>
              <w:jc w:val="both"/>
            </w:pPr>
          </w:p>
          <w:p w14:paraId="3F9B484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30D237"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FD5C93"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5A6DAE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6B7068" w14:textId="77777777" w:rsidR="00CD7126" w:rsidRDefault="00000000">
            <w:pPr>
              <w:spacing w:after="20"/>
              <w:ind w:left="20"/>
              <w:jc w:val="both"/>
            </w:pPr>
            <w:r>
              <w:rPr>
                <w:color w:val="000000"/>
                <w:sz w:val="20"/>
              </w:rPr>
              <w:t>1150.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44682" w14:textId="77777777" w:rsidR="00CD7126" w:rsidRDefault="00000000">
            <w:pPr>
              <w:spacing w:after="20"/>
              <w:ind w:left="20"/>
              <w:jc w:val="both"/>
            </w:pPr>
            <w:r>
              <w:rPr>
                <w:color w:val="000000"/>
                <w:sz w:val="20"/>
              </w:rPr>
              <w:t>02201005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1C577" w14:textId="77777777" w:rsidR="00CD7126" w:rsidRDefault="00000000">
            <w:pPr>
              <w:spacing w:after="20"/>
              <w:ind w:left="20"/>
              <w:jc w:val="both"/>
            </w:pPr>
            <w:r>
              <w:rPr>
                <w:color w:val="000000"/>
                <w:sz w:val="20"/>
              </w:rPr>
              <w:t>Выдача разрешения на использование земельного участка для изыскательских работ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130B5" w14:textId="77777777" w:rsidR="00CD7126" w:rsidRDefault="00CD7126">
            <w:pPr>
              <w:spacing w:after="20"/>
              <w:ind w:left="20"/>
              <w:jc w:val="both"/>
            </w:pPr>
          </w:p>
          <w:p w14:paraId="75067EB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385980"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E3255"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406796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CA3F1" w14:textId="77777777" w:rsidR="00CD7126" w:rsidRDefault="00000000">
            <w:pPr>
              <w:spacing w:after="20"/>
              <w:ind w:left="20"/>
              <w:jc w:val="both"/>
            </w:pPr>
            <w:r>
              <w:rPr>
                <w:color w:val="000000"/>
                <w:sz w:val="20"/>
              </w:rPr>
              <w:t>1151.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BA31EA" w14:textId="77777777" w:rsidR="00CD7126" w:rsidRDefault="00000000">
            <w:pPr>
              <w:spacing w:after="20"/>
              <w:ind w:left="20"/>
              <w:jc w:val="both"/>
            </w:pPr>
            <w:r>
              <w:rPr>
                <w:color w:val="000000"/>
                <w:sz w:val="20"/>
              </w:rPr>
              <w:t>02201006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99DEC" w14:textId="77777777" w:rsidR="00CD7126" w:rsidRDefault="00000000">
            <w:pPr>
              <w:spacing w:after="20"/>
              <w:ind w:left="20"/>
              <w:jc w:val="both"/>
            </w:pPr>
            <w:r>
              <w:rPr>
                <w:color w:val="000000"/>
                <w:sz w:val="20"/>
              </w:rPr>
              <w:t>Изготовление и выдача идентификационного документа на земельный участок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CC3E41" w14:textId="77777777" w:rsidR="00CD7126" w:rsidRDefault="00CD7126">
            <w:pPr>
              <w:spacing w:after="20"/>
              <w:ind w:left="20"/>
              <w:jc w:val="both"/>
            </w:pPr>
          </w:p>
          <w:p w14:paraId="2A7CFD1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05F4A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88A030" w14:textId="77777777" w:rsidR="00CD7126" w:rsidRDefault="00CD7126">
            <w:pPr>
              <w:spacing w:after="20"/>
              <w:ind w:left="20"/>
              <w:jc w:val="both"/>
            </w:pPr>
          </w:p>
          <w:p w14:paraId="0F761746" w14:textId="77777777" w:rsidR="00CD7126" w:rsidRDefault="00CD7126">
            <w:pPr>
              <w:spacing w:after="20"/>
              <w:ind w:left="20"/>
              <w:jc w:val="both"/>
            </w:pPr>
          </w:p>
        </w:tc>
      </w:tr>
      <w:tr w:rsidR="00CD7126" w14:paraId="1E925B6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881D0" w14:textId="77777777" w:rsidR="00CD7126" w:rsidRDefault="00000000">
            <w:pPr>
              <w:spacing w:after="20"/>
              <w:ind w:left="20"/>
              <w:jc w:val="both"/>
            </w:pPr>
            <w:r>
              <w:rPr>
                <w:color w:val="000000"/>
                <w:sz w:val="20"/>
              </w:rPr>
              <w:t>1152.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8E5DA" w14:textId="77777777" w:rsidR="00CD7126" w:rsidRDefault="00000000">
            <w:pPr>
              <w:spacing w:after="20"/>
              <w:ind w:left="20"/>
              <w:jc w:val="both"/>
            </w:pPr>
            <w:r>
              <w:rPr>
                <w:color w:val="000000"/>
                <w:sz w:val="20"/>
              </w:rPr>
              <w:t>02201007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69525" w14:textId="77777777" w:rsidR="00CD7126" w:rsidRDefault="00000000">
            <w:pPr>
              <w:spacing w:after="20"/>
              <w:ind w:left="20"/>
              <w:jc w:val="both"/>
            </w:pPr>
            <w:r>
              <w:rPr>
                <w:color w:val="000000"/>
                <w:sz w:val="20"/>
              </w:rPr>
              <w:t>Предоставление сведений о качественном состоянии земельного участка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2461B7" w14:textId="77777777" w:rsidR="00CD7126" w:rsidRDefault="00CD7126">
            <w:pPr>
              <w:spacing w:after="20"/>
              <w:ind w:left="20"/>
              <w:jc w:val="both"/>
            </w:pPr>
          </w:p>
          <w:p w14:paraId="62C588F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2348C3"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AB380F"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0EE499E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C99B51" w14:textId="77777777" w:rsidR="00CD7126" w:rsidRDefault="00000000">
            <w:pPr>
              <w:spacing w:after="20"/>
              <w:ind w:left="20"/>
              <w:jc w:val="both"/>
            </w:pPr>
            <w:r>
              <w:rPr>
                <w:color w:val="000000"/>
                <w:sz w:val="20"/>
              </w:rPr>
              <w:t>1153.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859E7" w14:textId="77777777" w:rsidR="00CD7126" w:rsidRDefault="00000000">
            <w:pPr>
              <w:spacing w:after="20"/>
              <w:ind w:left="20"/>
              <w:jc w:val="both"/>
            </w:pPr>
            <w:r>
              <w:rPr>
                <w:color w:val="000000"/>
                <w:sz w:val="20"/>
              </w:rPr>
              <w:t>02201008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DC6E9" w14:textId="77777777" w:rsidR="00CD7126" w:rsidRDefault="00000000">
            <w:pPr>
              <w:spacing w:after="20"/>
              <w:ind w:left="20"/>
              <w:jc w:val="both"/>
            </w:pPr>
            <w:r>
              <w:rPr>
                <w:color w:val="000000"/>
                <w:sz w:val="20"/>
              </w:rPr>
              <w:t>Выдача окончательного решения на перевод сельскохозяйственных угодий из одного вида в другой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44CA3D" w14:textId="77777777" w:rsidR="00CD7126" w:rsidRDefault="00CD7126">
            <w:pPr>
              <w:spacing w:after="20"/>
              <w:ind w:left="20"/>
              <w:jc w:val="both"/>
            </w:pPr>
          </w:p>
          <w:p w14:paraId="5A0F47B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F5B94"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A8E84C"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35420E0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F11B24" w14:textId="77777777" w:rsidR="00CD7126" w:rsidRDefault="00000000">
            <w:pPr>
              <w:spacing w:after="20"/>
              <w:ind w:left="20"/>
              <w:jc w:val="both"/>
            </w:pPr>
            <w:r>
              <w:rPr>
                <w:color w:val="000000"/>
                <w:sz w:val="20"/>
              </w:rPr>
              <w:t>1154.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B2752" w14:textId="77777777" w:rsidR="00CD7126" w:rsidRDefault="00000000">
            <w:pPr>
              <w:spacing w:after="20"/>
              <w:ind w:left="20"/>
              <w:jc w:val="both"/>
            </w:pPr>
            <w:r>
              <w:rPr>
                <w:color w:val="000000"/>
                <w:sz w:val="20"/>
              </w:rPr>
              <w:t>02201009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10365B" w14:textId="77777777" w:rsidR="00CD7126" w:rsidRDefault="00000000">
            <w:pPr>
              <w:spacing w:after="20"/>
              <w:ind w:left="20"/>
              <w:jc w:val="both"/>
            </w:pPr>
            <w:r>
              <w:rPr>
                <w:color w:val="000000"/>
                <w:sz w:val="20"/>
              </w:rPr>
              <w:t>Предоставление земельного участка из земель поселка, села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1F20F" w14:textId="77777777" w:rsidR="00CD7126" w:rsidRDefault="00CD7126">
            <w:pPr>
              <w:spacing w:after="20"/>
              <w:ind w:left="20"/>
              <w:jc w:val="both"/>
            </w:pPr>
          </w:p>
          <w:p w14:paraId="71B021B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0A0B20"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99387" w14:textId="77777777" w:rsidR="00CD7126" w:rsidRDefault="00CD7126">
            <w:pPr>
              <w:spacing w:after="20"/>
              <w:ind w:left="20"/>
              <w:jc w:val="both"/>
            </w:pPr>
          </w:p>
          <w:p w14:paraId="687D9821" w14:textId="77777777" w:rsidR="00CD7126" w:rsidRDefault="00CD7126">
            <w:pPr>
              <w:spacing w:after="20"/>
              <w:ind w:left="20"/>
              <w:jc w:val="both"/>
            </w:pPr>
          </w:p>
        </w:tc>
      </w:tr>
      <w:tr w:rsidR="00CD7126" w14:paraId="3219544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209C19" w14:textId="77777777" w:rsidR="00CD7126" w:rsidRDefault="00000000">
            <w:pPr>
              <w:spacing w:after="20"/>
              <w:ind w:left="20"/>
              <w:jc w:val="both"/>
            </w:pPr>
            <w:r>
              <w:rPr>
                <w:color w:val="000000"/>
                <w:sz w:val="20"/>
              </w:rPr>
              <w:t>1154-1.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115374" w14:textId="77777777" w:rsidR="00CD7126" w:rsidRDefault="00000000">
            <w:pPr>
              <w:spacing w:after="20"/>
              <w:ind w:left="20"/>
              <w:jc w:val="both"/>
            </w:pPr>
            <w:r>
              <w:rPr>
                <w:color w:val="000000"/>
                <w:sz w:val="20"/>
              </w:rPr>
              <w:t>02201009-1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BB8A51" w14:textId="77777777" w:rsidR="00CD7126" w:rsidRDefault="00000000">
            <w:pPr>
              <w:spacing w:after="20"/>
              <w:ind w:left="20"/>
              <w:jc w:val="both"/>
            </w:pPr>
            <w:r>
              <w:rPr>
                <w:color w:val="000000"/>
                <w:sz w:val="20"/>
              </w:rPr>
              <w:t>Приобретение прав на земельный участок в черте города республиканского значения, столицы, городов областного и районного значения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624F5" w14:textId="77777777" w:rsidR="00CD7126" w:rsidRDefault="00CD7126">
            <w:pPr>
              <w:spacing w:after="20"/>
              <w:ind w:left="20"/>
              <w:jc w:val="both"/>
            </w:pPr>
          </w:p>
          <w:p w14:paraId="0AB4BB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8BBD1B"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E28714" w14:textId="77777777" w:rsidR="00CD7126" w:rsidRDefault="00CD7126">
            <w:pPr>
              <w:spacing w:after="20"/>
              <w:ind w:left="20"/>
              <w:jc w:val="both"/>
            </w:pPr>
          </w:p>
          <w:p w14:paraId="6E64F509" w14:textId="77777777" w:rsidR="00CD7126" w:rsidRDefault="00CD7126">
            <w:pPr>
              <w:spacing w:after="20"/>
              <w:ind w:left="20"/>
              <w:jc w:val="both"/>
            </w:pPr>
          </w:p>
        </w:tc>
      </w:tr>
      <w:tr w:rsidR="00CD7126" w14:paraId="0FE618A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C2105E" w14:textId="77777777" w:rsidR="00CD7126" w:rsidRDefault="00000000">
            <w:pPr>
              <w:spacing w:after="20"/>
              <w:ind w:left="20"/>
              <w:jc w:val="both"/>
            </w:pPr>
            <w:r>
              <w:rPr>
                <w:color w:val="000000"/>
                <w:sz w:val="20"/>
              </w:rPr>
              <w:t>1155.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FA95F3" w14:textId="77777777" w:rsidR="00CD7126" w:rsidRDefault="00000000">
            <w:pPr>
              <w:spacing w:after="20"/>
              <w:ind w:left="20"/>
              <w:jc w:val="both"/>
            </w:pPr>
            <w:r>
              <w:rPr>
                <w:color w:val="000000"/>
                <w:sz w:val="20"/>
              </w:rPr>
              <w:t>02201010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78722" w14:textId="77777777" w:rsidR="00CD7126" w:rsidRDefault="00000000">
            <w:pPr>
              <w:spacing w:after="20"/>
              <w:ind w:left="20"/>
              <w:jc w:val="both"/>
            </w:pPr>
            <w:r>
              <w:rPr>
                <w:color w:val="000000"/>
                <w:sz w:val="20"/>
              </w:rPr>
              <w:t>Приобретение прав на земельные участки, которые находятся в государственной собственности, не требующее проведения торгов (аукционов)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806EE" w14:textId="77777777" w:rsidR="00CD7126" w:rsidRDefault="00CD7126">
            <w:pPr>
              <w:spacing w:after="20"/>
              <w:ind w:left="20"/>
              <w:jc w:val="both"/>
            </w:pPr>
          </w:p>
          <w:p w14:paraId="1B5EC1A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84B23"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A72FEB"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526397A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4D5135" w14:textId="77777777" w:rsidR="00CD7126" w:rsidRDefault="00000000">
            <w:pPr>
              <w:spacing w:after="20"/>
              <w:ind w:left="20"/>
              <w:jc w:val="both"/>
            </w:pPr>
            <w:r>
              <w:rPr>
                <w:color w:val="000000"/>
                <w:sz w:val="20"/>
              </w:rPr>
              <w:t>1155-1.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31261B" w14:textId="77777777" w:rsidR="00CD7126" w:rsidRDefault="00000000">
            <w:pPr>
              <w:spacing w:after="20"/>
              <w:ind w:left="20"/>
              <w:jc w:val="both"/>
            </w:pPr>
            <w:r>
              <w:rPr>
                <w:color w:val="000000"/>
                <w:sz w:val="20"/>
              </w:rPr>
              <w:t>02201016-1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8FE16E" w14:textId="77777777" w:rsidR="00CD7126" w:rsidRDefault="00000000">
            <w:pPr>
              <w:spacing w:after="20"/>
              <w:ind w:left="20"/>
              <w:jc w:val="both"/>
            </w:pPr>
            <w:r>
              <w:rPr>
                <w:color w:val="000000"/>
                <w:sz w:val="20"/>
              </w:rPr>
              <w:t>Определение потерь сельскохозяйственного производства при изъятии сельскохозяйственных угодий для целей, не связанных с ведением сельского хозяйства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C80A1B" w14:textId="77777777" w:rsidR="00CD7126" w:rsidRDefault="00CD7126">
            <w:pPr>
              <w:spacing w:after="20"/>
              <w:ind w:left="20"/>
              <w:jc w:val="both"/>
            </w:pPr>
          </w:p>
          <w:p w14:paraId="5D38A32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D7AD83"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286A15" w14:textId="77777777" w:rsidR="00CD7126" w:rsidRDefault="00CD7126">
            <w:pPr>
              <w:spacing w:after="20"/>
              <w:ind w:left="20"/>
              <w:jc w:val="both"/>
            </w:pPr>
          </w:p>
          <w:p w14:paraId="227A8C42" w14:textId="77777777" w:rsidR="00CD7126" w:rsidRDefault="00CD7126">
            <w:pPr>
              <w:spacing w:after="20"/>
              <w:ind w:left="20"/>
              <w:jc w:val="both"/>
            </w:pPr>
          </w:p>
        </w:tc>
      </w:tr>
      <w:tr w:rsidR="00CD7126" w14:paraId="0E775C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D5C59" w14:textId="77777777" w:rsidR="00CD7126" w:rsidRDefault="00000000">
            <w:pPr>
              <w:spacing w:after="20"/>
              <w:ind w:left="20"/>
              <w:jc w:val="both"/>
            </w:pPr>
            <w:r>
              <w:rPr>
                <w:color w:val="000000"/>
                <w:sz w:val="20"/>
              </w:rPr>
              <w:t>1155-2.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8CA024" w14:textId="77777777" w:rsidR="00CD7126" w:rsidRDefault="00000000">
            <w:pPr>
              <w:spacing w:after="20"/>
              <w:ind w:left="20"/>
              <w:jc w:val="both"/>
            </w:pPr>
            <w:r>
              <w:rPr>
                <w:color w:val="000000"/>
                <w:sz w:val="20"/>
              </w:rPr>
              <w:t>02201016-2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E86ECD" w14:textId="77777777" w:rsidR="00CD7126" w:rsidRDefault="00000000">
            <w:pPr>
              <w:spacing w:after="20"/>
              <w:ind w:left="20"/>
              <w:jc w:val="both"/>
            </w:pPr>
            <w:r>
              <w:rPr>
                <w:color w:val="000000"/>
                <w:sz w:val="20"/>
              </w:rPr>
              <w:t>Согласование проектируемых границ административно-территориальных единиц с графическими данными информационной системы единого государственного кадастра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F93A0" w14:textId="77777777" w:rsidR="00CD7126" w:rsidRDefault="00CD7126">
            <w:pPr>
              <w:spacing w:after="20"/>
              <w:ind w:left="20"/>
              <w:jc w:val="both"/>
            </w:pPr>
          </w:p>
          <w:p w14:paraId="31FF435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C7D8FF"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C676F" w14:textId="77777777" w:rsidR="00CD7126" w:rsidRDefault="00CD7126">
            <w:pPr>
              <w:spacing w:after="20"/>
              <w:ind w:left="20"/>
              <w:jc w:val="both"/>
            </w:pPr>
          </w:p>
          <w:p w14:paraId="4378DB06" w14:textId="77777777" w:rsidR="00CD7126" w:rsidRDefault="00CD7126">
            <w:pPr>
              <w:spacing w:after="20"/>
              <w:ind w:left="20"/>
              <w:jc w:val="both"/>
            </w:pPr>
          </w:p>
        </w:tc>
      </w:tr>
      <w:tr w:rsidR="00CD7126" w14:paraId="4518B18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30C91" w14:textId="77777777" w:rsidR="00CD7126" w:rsidRDefault="00000000">
            <w:pPr>
              <w:spacing w:after="20"/>
              <w:ind w:left="20"/>
              <w:jc w:val="both"/>
            </w:pPr>
            <w:r>
              <w:rPr>
                <w:color w:val="000000"/>
                <w:sz w:val="20"/>
              </w:rPr>
              <w:t>1156.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75CE94" w14:textId="77777777" w:rsidR="00CD7126" w:rsidRDefault="00000000">
            <w:pPr>
              <w:spacing w:after="20"/>
              <w:ind w:left="20"/>
              <w:jc w:val="both"/>
            </w:pPr>
            <w:r>
              <w:rPr>
                <w:color w:val="000000"/>
                <w:sz w:val="20"/>
              </w:rPr>
              <w:t>02201011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2A436" w14:textId="77777777" w:rsidR="00CD7126" w:rsidRDefault="00000000">
            <w:pPr>
              <w:spacing w:after="20"/>
              <w:ind w:left="20"/>
              <w:jc w:val="both"/>
            </w:pPr>
            <w:r>
              <w:rPr>
                <w:color w:val="000000"/>
                <w:sz w:val="20"/>
              </w:rPr>
              <w:t>Согласование проектируемого земельного участка графическим данным информационной системы единого государственного кадастра недвижимости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E2780C" w14:textId="77777777" w:rsidR="00CD7126" w:rsidRDefault="00CD7126">
            <w:pPr>
              <w:spacing w:after="20"/>
              <w:ind w:left="20"/>
              <w:jc w:val="both"/>
            </w:pPr>
          </w:p>
          <w:p w14:paraId="2C24225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5AC50"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F02A97" w14:textId="77777777" w:rsidR="00CD7126" w:rsidRDefault="00CD7126">
            <w:pPr>
              <w:spacing w:after="20"/>
              <w:ind w:left="20"/>
              <w:jc w:val="both"/>
            </w:pPr>
          </w:p>
          <w:p w14:paraId="609EBF2B" w14:textId="77777777" w:rsidR="00CD7126" w:rsidRDefault="00CD7126">
            <w:pPr>
              <w:spacing w:after="20"/>
              <w:ind w:left="20"/>
              <w:jc w:val="both"/>
            </w:pPr>
          </w:p>
        </w:tc>
      </w:tr>
      <w:tr w:rsidR="00CD7126" w14:paraId="144BB1B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5F913C" w14:textId="77777777" w:rsidR="00CD7126" w:rsidRDefault="00000000">
            <w:pPr>
              <w:spacing w:after="20"/>
              <w:ind w:left="20"/>
              <w:jc w:val="both"/>
            </w:pPr>
            <w:r>
              <w:rPr>
                <w:color w:val="000000"/>
                <w:sz w:val="20"/>
              </w:rPr>
              <w:t>1157.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539B09" w14:textId="77777777" w:rsidR="00CD7126" w:rsidRDefault="00000000">
            <w:pPr>
              <w:spacing w:after="20"/>
              <w:ind w:left="20"/>
              <w:jc w:val="both"/>
            </w:pPr>
            <w:r>
              <w:rPr>
                <w:color w:val="000000"/>
                <w:sz w:val="20"/>
              </w:rPr>
              <w:t>02201012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6FAC38" w14:textId="77777777" w:rsidR="00CD7126" w:rsidRDefault="00000000">
            <w:pPr>
              <w:spacing w:after="20"/>
              <w:ind w:left="20"/>
              <w:jc w:val="both"/>
            </w:pPr>
            <w:r>
              <w:rPr>
                <w:color w:val="000000"/>
                <w:sz w:val="20"/>
              </w:rPr>
              <w:t>Определение делимости и неделимости земельных участков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2EB53D" w14:textId="77777777" w:rsidR="00CD7126" w:rsidRDefault="00CD7126">
            <w:pPr>
              <w:spacing w:after="20"/>
              <w:ind w:left="20"/>
              <w:jc w:val="both"/>
            </w:pPr>
          </w:p>
          <w:p w14:paraId="17EBB7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321FE"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BE923"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28A7D68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ED96B1" w14:textId="77777777" w:rsidR="00CD7126" w:rsidRDefault="00000000">
            <w:pPr>
              <w:spacing w:after="20"/>
              <w:ind w:left="20"/>
              <w:jc w:val="both"/>
            </w:pPr>
            <w:r>
              <w:rPr>
                <w:color w:val="000000"/>
                <w:sz w:val="20"/>
              </w:rPr>
              <w:t>1158.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BADCA4" w14:textId="77777777" w:rsidR="00CD7126" w:rsidRDefault="00000000">
            <w:pPr>
              <w:spacing w:after="20"/>
              <w:ind w:left="20"/>
              <w:jc w:val="both"/>
            </w:pPr>
            <w:r>
              <w:rPr>
                <w:color w:val="000000"/>
                <w:sz w:val="20"/>
              </w:rPr>
              <w:t>02201013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F5F56" w14:textId="77777777" w:rsidR="00CD7126" w:rsidRDefault="00000000">
            <w:pPr>
              <w:spacing w:after="20"/>
              <w:ind w:left="20"/>
              <w:jc w:val="both"/>
            </w:pPr>
            <w:r>
              <w:rPr>
                <w:color w:val="000000"/>
                <w:sz w:val="20"/>
              </w:rPr>
              <w:t>Согласование и выдача проекта рекультивации нарушенных земель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E94553" w14:textId="77777777" w:rsidR="00CD7126" w:rsidRDefault="00CD7126">
            <w:pPr>
              <w:spacing w:after="20"/>
              <w:ind w:left="20"/>
              <w:jc w:val="both"/>
            </w:pPr>
          </w:p>
          <w:p w14:paraId="7C156E3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3352B5"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F8D248"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68B64E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DE69CA" w14:textId="77777777" w:rsidR="00CD7126" w:rsidRDefault="00000000">
            <w:pPr>
              <w:spacing w:after="20"/>
              <w:ind w:left="20"/>
              <w:jc w:val="both"/>
            </w:pPr>
            <w:r>
              <w:rPr>
                <w:color w:val="000000"/>
                <w:sz w:val="20"/>
              </w:rPr>
              <w:t>1159.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D354F" w14:textId="77777777" w:rsidR="00CD7126" w:rsidRDefault="00000000">
            <w:pPr>
              <w:spacing w:after="20"/>
              <w:ind w:left="20"/>
              <w:jc w:val="both"/>
            </w:pPr>
            <w:r>
              <w:rPr>
                <w:color w:val="000000"/>
                <w:sz w:val="20"/>
              </w:rPr>
              <w:t>02201014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30A1D" w14:textId="77777777" w:rsidR="00CD7126" w:rsidRDefault="00000000">
            <w:pPr>
              <w:spacing w:after="20"/>
              <w:ind w:left="20"/>
              <w:jc w:val="both"/>
            </w:pPr>
            <w:r>
              <w:rPr>
                <w:color w:val="000000"/>
                <w:sz w:val="20"/>
              </w:rPr>
              <w:t>Продажа земельного участка в частную собственность единовременно либо в рассрочку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E7E275" w14:textId="77777777" w:rsidR="00CD7126" w:rsidRDefault="00CD7126">
            <w:pPr>
              <w:spacing w:after="20"/>
              <w:ind w:left="20"/>
              <w:jc w:val="both"/>
            </w:pPr>
          </w:p>
          <w:p w14:paraId="50E7A03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AEFD7"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D00757"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7D8E6D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3D4B2" w14:textId="77777777" w:rsidR="00CD7126" w:rsidRDefault="00000000">
            <w:pPr>
              <w:spacing w:after="20"/>
              <w:ind w:left="20"/>
              <w:jc w:val="both"/>
            </w:pPr>
            <w:r>
              <w:rPr>
                <w:color w:val="000000"/>
                <w:sz w:val="20"/>
              </w:rPr>
              <w:t>1160.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639166" w14:textId="77777777" w:rsidR="00CD7126" w:rsidRDefault="00000000">
            <w:pPr>
              <w:spacing w:after="20"/>
              <w:ind w:left="20"/>
              <w:jc w:val="both"/>
            </w:pPr>
            <w:r>
              <w:rPr>
                <w:color w:val="000000"/>
                <w:sz w:val="20"/>
              </w:rPr>
              <w:t>02201015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DBCA3" w14:textId="77777777" w:rsidR="00CD7126" w:rsidRDefault="00000000">
            <w:pPr>
              <w:spacing w:after="20"/>
              <w:ind w:left="20"/>
              <w:jc w:val="both"/>
            </w:pPr>
            <w:r>
              <w:rPr>
                <w:color w:val="000000"/>
                <w:sz w:val="20"/>
              </w:rPr>
              <w:t>Постановка на очередь на получение земельного участка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CA971A" w14:textId="77777777" w:rsidR="00CD7126" w:rsidRDefault="00CD7126">
            <w:pPr>
              <w:spacing w:after="20"/>
              <w:ind w:left="20"/>
              <w:jc w:val="both"/>
            </w:pPr>
          </w:p>
          <w:p w14:paraId="2F138AC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BFAEF7"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7F5D3" w14:textId="77777777" w:rsidR="00CD7126" w:rsidRDefault="00000000">
            <w:pPr>
              <w:spacing w:after="20"/>
              <w:ind w:left="20"/>
              <w:jc w:val="both"/>
            </w:pPr>
            <w:r>
              <w:rPr>
                <w:color w:val="000000"/>
                <w:sz w:val="20"/>
              </w:rPr>
              <w:t xml:space="preserve"> "Об утверждении Правил по оказанию государственных услуг в сфере земельных отношений" приказ Министра сельского хозяйства Республики Казахстан от 1 октября 2020 года № 301. Зарегистрирован в Реестре государственной регистрации нормативных правовых актов № 21366</w:t>
            </w:r>
          </w:p>
        </w:tc>
      </w:tr>
      <w:tr w:rsidR="00CD7126" w14:paraId="3272073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FA7DE9" w14:textId="77777777" w:rsidR="00CD7126" w:rsidRDefault="00000000">
            <w:pPr>
              <w:spacing w:after="20"/>
              <w:ind w:left="20"/>
              <w:jc w:val="both"/>
            </w:pPr>
            <w:r>
              <w:rPr>
                <w:color w:val="000000"/>
                <w:sz w:val="20"/>
              </w:rPr>
              <w:t>1161.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BD4CF4" w14:textId="77777777" w:rsidR="00CD7126" w:rsidRDefault="00000000">
            <w:pPr>
              <w:spacing w:after="20"/>
              <w:ind w:left="20"/>
              <w:jc w:val="both"/>
            </w:pPr>
            <w:r>
              <w:rPr>
                <w:color w:val="000000"/>
                <w:sz w:val="20"/>
              </w:rPr>
              <w:t>02201016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3E0968" w14:textId="77777777" w:rsidR="00CD7126" w:rsidRDefault="00000000">
            <w:pPr>
              <w:spacing w:after="20"/>
              <w:ind w:left="20"/>
              <w:jc w:val="both"/>
            </w:pPr>
            <w:r>
              <w:rPr>
                <w:color w:val="000000"/>
                <w:sz w:val="20"/>
              </w:rPr>
              <w:t>Продление срока аренды земельного участка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B894F" w14:textId="77777777" w:rsidR="00CD7126" w:rsidRDefault="00CD7126">
            <w:pPr>
              <w:spacing w:after="20"/>
              <w:ind w:left="20"/>
              <w:jc w:val="both"/>
            </w:pPr>
          </w:p>
          <w:p w14:paraId="5ACF942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4BA4B"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1BCCAD" w14:textId="77777777" w:rsidR="00CD7126" w:rsidRDefault="00CD7126">
            <w:pPr>
              <w:spacing w:after="20"/>
              <w:ind w:left="20"/>
              <w:jc w:val="both"/>
            </w:pPr>
          </w:p>
          <w:p w14:paraId="0287E53D" w14:textId="77777777" w:rsidR="00CD7126" w:rsidRDefault="00CD7126">
            <w:pPr>
              <w:spacing w:after="20"/>
              <w:ind w:left="20"/>
              <w:jc w:val="both"/>
            </w:pPr>
          </w:p>
        </w:tc>
      </w:tr>
      <w:tr w:rsidR="00CD7126" w14:paraId="0A4E3DD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8B8958" w14:textId="77777777" w:rsidR="00CD7126" w:rsidRDefault="00000000">
            <w:pPr>
              <w:spacing w:after="20"/>
              <w:ind w:left="20"/>
              <w:jc w:val="both"/>
            </w:pPr>
            <w:r>
              <w:rPr>
                <w:color w:val="000000"/>
                <w:sz w:val="20"/>
              </w:rPr>
              <w:t>1161-1.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20E6F0" w14:textId="77777777" w:rsidR="00CD7126" w:rsidRDefault="00000000">
            <w:pPr>
              <w:spacing w:after="20"/>
              <w:ind w:left="20"/>
              <w:jc w:val="both"/>
            </w:pPr>
            <w:r>
              <w:rPr>
                <w:color w:val="000000"/>
                <w:sz w:val="20"/>
              </w:rPr>
              <w:t>02201016-1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48433A" w14:textId="77777777" w:rsidR="00CD7126" w:rsidRDefault="00000000">
            <w:pPr>
              <w:spacing w:after="20"/>
              <w:ind w:left="20"/>
              <w:jc w:val="both"/>
            </w:pPr>
            <w:r>
              <w:rPr>
                <w:color w:val="000000"/>
                <w:sz w:val="20"/>
              </w:rPr>
              <w:t>О выдаче дубликата договора аренды на земельный участок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47F132" w14:textId="77777777" w:rsidR="00CD7126" w:rsidRDefault="00CD7126">
            <w:pPr>
              <w:spacing w:after="20"/>
              <w:ind w:left="20"/>
              <w:jc w:val="both"/>
            </w:pPr>
          </w:p>
          <w:p w14:paraId="25FCDF0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043361" w14:textId="77777777" w:rsidR="00CD7126" w:rsidRDefault="00000000">
            <w:pPr>
              <w:spacing w:after="20"/>
              <w:ind w:left="20"/>
              <w:jc w:val="both"/>
            </w:pPr>
            <w:r>
              <w:rPr>
                <w:color w:val="000000"/>
                <w:sz w:val="20"/>
              </w:rPr>
              <w:t>МСХ</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340068" w14:textId="77777777" w:rsidR="00CD7126" w:rsidRDefault="00CD7126">
            <w:pPr>
              <w:spacing w:after="20"/>
              <w:ind w:left="20"/>
              <w:jc w:val="both"/>
            </w:pPr>
          </w:p>
          <w:p w14:paraId="6B006C79" w14:textId="77777777" w:rsidR="00CD7126" w:rsidRDefault="00CD7126">
            <w:pPr>
              <w:spacing w:after="20"/>
              <w:ind w:left="20"/>
              <w:jc w:val="both"/>
            </w:pPr>
          </w:p>
        </w:tc>
      </w:tr>
      <w:tr w:rsidR="00CD7126" w14:paraId="2DEB793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8344E" w14:textId="77777777" w:rsidR="00CD7126" w:rsidRDefault="00000000">
            <w:pPr>
              <w:spacing w:after="20"/>
              <w:ind w:left="20"/>
              <w:jc w:val="both"/>
            </w:pPr>
            <w:r>
              <w:rPr>
                <w:color w:val="000000"/>
                <w:sz w:val="20"/>
              </w:rPr>
              <w:t>02202. Геодезия и картография</w:t>
            </w:r>
          </w:p>
        </w:tc>
      </w:tr>
      <w:tr w:rsidR="00CD7126" w14:paraId="564F6C1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951329" w14:textId="77777777" w:rsidR="00CD7126" w:rsidRDefault="00000000">
            <w:pPr>
              <w:spacing w:after="20"/>
              <w:ind w:left="20"/>
              <w:jc w:val="both"/>
            </w:pPr>
            <w:r>
              <w:rPr>
                <w:color w:val="000000"/>
                <w:sz w:val="20"/>
              </w:rPr>
              <w:t>1162.</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CD4E1"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16.08.2023 № 339/НҚ (вводится в действие по истечении десяти календарных дней после дня его первого официального опубликования).</w:t>
            </w:r>
          </w:p>
        </w:tc>
      </w:tr>
      <w:tr w:rsidR="00CD7126" w14:paraId="0A7DBE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F1A816" w14:textId="77777777" w:rsidR="00CD7126" w:rsidRDefault="00000000">
            <w:pPr>
              <w:spacing w:after="20"/>
              <w:ind w:left="20"/>
              <w:jc w:val="both"/>
            </w:pPr>
            <w:r>
              <w:rPr>
                <w:color w:val="000000"/>
                <w:sz w:val="20"/>
              </w:rPr>
              <w:t>1163.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CA1AA7" w14:textId="77777777" w:rsidR="00CD7126" w:rsidRDefault="00000000">
            <w:pPr>
              <w:spacing w:after="20"/>
              <w:ind w:left="20"/>
              <w:jc w:val="both"/>
            </w:pPr>
            <w:r>
              <w:rPr>
                <w:color w:val="000000"/>
                <w:sz w:val="20"/>
              </w:rPr>
              <w:t>02202002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6D3728" w14:textId="77777777" w:rsidR="00CD7126" w:rsidRDefault="00000000">
            <w:pPr>
              <w:spacing w:after="20"/>
              <w:ind w:left="20"/>
              <w:jc w:val="both"/>
            </w:pPr>
            <w:r>
              <w:rPr>
                <w:color w:val="000000"/>
                <w:sz w:val="20"/>
              </w:rPr>
              <w:t>Выдача разрешения на снос или перезакладку (перенос) геодезических пунктов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E9E61B" w14:textId="77777777" w:rsidR="00CD7126" w:rsidRDefault="00CD7126">
            <w:pPr>
              <w:spacing w:after="20"/>
              <w:ind w:left="20"/>
              <w:jc w:val="both"/>
            </w:pPr>
          </w:p>
          <w:p w14:paraId="482D54D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1D0E22"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B3E727" w14:textId="77777777" w:rsidR="00CD7126" w:rsidRDefault="00CD7126">
            <w:pPr>
              <w:spacing w:after="20"/>
              <w:ind w:left="20"/>
              <w:jc w:val="both"/>
            </w:pPr>
          </w:p>
          <w:p w14:paraId="0FB76A82" w14:textId="77777777" w:rsidR="00CD7126" w:rsidRDefault="00CD7126">
            <w:pPr>
              <w:spacing w:after="20"/>
              <w:ind w:left="20"/>
              <w:jc w:val="both"/>
            </w:pPr>
          </w:p>
        </w:tc>
      </w:tr>
      <w:tr w:rsidR="00CD7126" w14:paraId="69E4ED3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048324" w14:textId="77777777" w:rsidR="00CD7126" w:rsidRDefault="00000000">
            <w:pPr>
              <w:spacing w:after="20"/>
              <w:ind w:left="20"/>
              <w:jc w:val="both"/>
            </w:pPr>
            <w:r>
              <w:rPr>
                <w:color w:val="000000"/>
                <w:sz w:val="20"/>
              </w:rPr>
              <w:t>1164.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7B3F9" w14:textId="77777777" w:rsidR="00CD7126" w:rsidRDefault="00000000">
            <w:pPr>
              <w:spacing w:after="20"/>
              <w:ind w:left="20"/>
              <w:jc w:val="both"/>
            </w:pPr>
            <w:r>
              <w:rPr>
                <w:color w:val="000000"/>
                <w:sz w:val="20"/>
              </w:rPr>
              <w:t>02202003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3044A1" w14:textId="77777777" w:rsidR="00CD7126" w:rsidRDefault="00000000">
            <w:pPr>
              <w:spacing w:after="20"/>
              <w:ind w:left="20"/>
              <w:jc w:val="both"/>
            </w:pPr>
            <w:r>
              <w:rPr>
                <w:color w:val="000000"/>
                <w:sz w:val="20"/>
              </w:rPr>
              <w:t>Выдача субъектам геодезической и картографической деятельности сведений о геодезической и картографической изученности местности на участках планируемых работ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C5A0EA" w14:textId="77777777" w:rsidR="00CD7126" w:rsidRDefault="00000000">
            <w:pPr>
              <w:spacing w:after="20"/>
              <w:ind w:left="20"/>
              <w:jc w:val="both"/>
            </w:pPr>
            <w:r>
              <w:rPr>
                <w:color w:val="000000"/>
                <w:sz w:val="20"/>
              </w:rPr>
              <w:t>Получение материалов и геодезических данных с пометкой "для служебного 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BB1557" w14:textId="77777777" w:rsidR="00CD7126" w:rsidRDefault="00000000">
            <w:pPr>
              <w:spacing w:after="20"/>
              <w:ind w:left="20"/>
              <w:jc w:val="both"/>
            </w:pPr>
            <w:r>
              <w:rPr>
                <w:color w:val="000000"/>
                <w:sz w:val="20"/>
              </w:rPr>
              <w:t>МЦРИАП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2E6667" w14:textId="77777777" w:rsidR="00CD7126" w:rsidRDefault="00000000">
            <w:pPr>
              <w:spacing w:after="20"/>
              <w:ind w:left="20"/>
              <w:jc w:val="both"/>
            </w:pPr>
            <w:r>
              <w:rPr>
                <w:color w:val="000000"/>
                <w:sz w:val="20"/>
              </w:rPr>
              <w:t>"Об утверждении Правил формирования, сбора, хранения, использования и выдачи сведений Национального фонда пространственных данных"</w:t>
            </w:r>
          </w:p>
          <w:p w14:paraId="6C1B2EF2" w14:textId="77777777" w:rsidR="00CD7126" w:rsidRDefault="00000000">
            <w:pPr>
              <w:spacing w:after="20"/>
              <w:ind w:left="20"/>
              <w:jc w:val="both"/>
            </w:pPr>
            <w:r>
              <w:rPr>
                <w:color w:val="000000"/>
                <w:sz w:val="20"/>
              </w:rPr>
              <w:t>приказ и.о. Министра цифрового развития, инноваций и аэрокосмической промышленности Республики Казахстан от 31 марта 2023 года № 130/НҚ. Зарегистрирован в Реестре государственной регистрации нормативных правовых актов № 32233.</w:t>
            </w:r>
          </w:p>
        </w:tc>
      </w:tr>
      <w:tr w:rsidR="00CD7126" w14:paraId="5E3425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6D7F59" w14:textId="77777777" w:rsidR="00CD7126" w:rsidRDefault="00000000">
            <w:pPr>
              <w:spacing w:after="20"/>
              <w:ind w:left="20"/>
              <w:jc w:val="both"/>
            </w:pPr>
            <w:r>
              <w:rPr>
                <w:color w:val="000000"/>
                <w:sz w:val="20"/>
              </w:rPr>
              <w:t>1165.</w:t>
            </w:r>
          </w:p>
        </w:tc>
        <w:tc>
          <w:tcPr>
            <w:tcW w:w="1230" w:type="dxa"/>
            <w:vMerge/>
            <w:tcBorders>
              <w:top w:val="nil"/>
              <w:left w:val="single" w:sz="5" w:space="0" w:color="CFCFCF"/>
              <w:bottom w:val="single" w:sz="5" w:space="0" w:color="CFCFCF"/>
              <w:right w:val="single" w:sz="5" w:space="0" w:color="CFCFCF"/>
            </w:tcBorders>
          </w:tcPr>
          <w:p w14:paraId="19BB326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D8A692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F19434" w14:textId="77777777" w:rsidR="00CD7126" w:rsidRDefault="00000000">
            <w:pPr>
              <w:spacing w:after="20"/>
              <w:ind w:left="20"/>
              <w:jc w:val="both"/>
            </w:pPr>
            <w:r>
              <w:rPr>
                <w:color w:val="000000"/>
                <w:sz w:val="20"/>
              </w:rPr>
              <w:t>Получение материалов и геодезических данных открытого пользования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CF52DA" w14:textId="77777777" w:rsidR="00CD7126" w:rsidRDefault="00000000">
            <w:pPr>
              <w:spacing w:after="20"/>
              <w:ind w:left="20"/>
              <w:jc w:val="both"/>
            </w:pPr>
            <w:r>
              <w:rPr>
                <w:color w:val="000000"/>
                <w:sz w:val="20"/>
              </w:rPr>
              <w:t>МЦРИАП</w:t>
            </w:r>
          </w:p>
        </w:tc>
        <w:tc>
          <w:tcPr>
            <w:tcW w:w="2460" w:type="dxa"/>
            <w:gridSpan w:val="2"/>
            <w:vMerge/>
            <w:tcBorders>
              <w:top w:val="nil"/>
              <w:left w:val="single" w:sz="5" w:space="0" w:color="CFCFCF"/>
              <w:bottom w:val="single" w:sz="5" w:space="0" w:color="CFCFCF"/>
              <w:right w:val="single" w:sz="5" w:space="0" w:color="CFCFCF"/>
            </w:tcBorders>
          </w:tcPr>
          <w:p w14:paraId="4BAA455F" w14:textId="77777777" w:rsidR="00CD7126" w:rsidRDefault="00CD7126"/>
        </w:tc>
      </w:tr>
      <w:tr w:rsidR="00CD7126" w14:paraId="47431B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45C58" w14:textId="77777777" w:rsidR="00CD7126" w:rsidRDefault="00000000">
            <w:pPr>
              <w:spacing w:after="20"/>
              <w:ind w:left="20"/>
              <w:jc w:val="both"/>
            </w:pPr>
            <w:r>
              <w:rPr>
                <w:color w:val="000000"/>
                <w:sz w:val="20"/>
              </w:rPr>
              <w:t>1166.</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A7610F"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16.08.2023 № 339/НҚ (вводится в действие по истечении десяти календарных дней после дня его первого официального опубликования).</w:t>
            </w:r>
          </w:p>
        </w:tc>
      </w:tr>
      <w:tr w:rsidR="00CD7126" w14:paraId="7886787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8A4BAF" w14:textId="77777777" w:rsidR="00CD7126" w:rsidRDefault="00000000">
            <w:pPr>
              <w:spacing w:after="20"/>
              <w:ind w:left="20"/>
              <w:jc w:val="both"/>
            </w:pPr>
            <w:r>
              <w:rPr>
                <w:color w:val="000000"/>
                <w:sz w:val="20"/>
              </w:rPr>
              <w:t>023. Культура, информация и связь</w:t>
            </w:r>
          </w:p>
        </w:tc>
      </w:tr>
      <w:tr w:rsidR="00CD7126" w14:paraId="04F68482"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C8BC8E" w14:textId="77777777" w:rsidR="00CD7126" w:rsidRDefault="00000000">
            <w:pPr>
              <w:spacing w:after="20"/>
              <w:ind w:left="20"/>
              <w:jc w:val="both"/>
            </w:pPr>
            <w:r>
              <w:rPr>
                <w:color w:val="000000"/>
                <w:sz w:val="20"/>
              </w:rPr>
              <w:t>02301. Выдача разрешительных документов (включая лицензирование, регистрацию, сертификацию) в сфере организации и предоставления связи</w:t>
            </w:r>
          </w:p>
        </w:tc>
      </w:tr>
      <w:tr w:rsidR="00CD7126" w14:paraId="7FA48E8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61871" w14:textId="77777777" w:rsidR="00CD7126" w:rsidRDefault="00000000">
            <w:pPr>
              <w:spacing w:after="20"/>
              <w:ind w:left="20"/>
              <w:jc w:val="both"/>
            </w:pPr>
            <w:r>
              <w:rPr>
                <w:color w:val="000000"/>
                <w:sz w:val="20"/>
              </w:rPr>
              <w:t>1167.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2456C8" w14:textId="77777777" w:rsidR="00CD7126" w:rsidRDefault="00000000">
            <w:pPr>
              <w:spacing w:after="20"/>
              <w:ind w:left="20"/>
              <w:jc w:val="both"/>
            </w:pPr>
            <w:r>
              <w:rPr>
                <w:color w:val="000000"/>
                <w:sz w:val="20"/>
              </w:rPr>
              <w:t>02301001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22052F" w14:textId="77777777" w:rsidR="00CD7126" w:rsidRDefault="00000000">
            <w:pPr>
              <w:spacing w:after="20"/>
              <w:ind w:left="20"/>
              <w:jc w:val="both"/>
            </w:pPr>
            <w:r>
              <w:rPr>
                <w:color w:val="000000"/>
                <w:sz w:val="20"/>
              </w:rPr>
              <w:t>Выдача, аннулирование, продление и переоформление разрешения на использование радиочастотного спектра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DABB9" w14:textId="77777777" w:rsidR="00CD7126" w:rsidRDefault="00000000">
            <w:pPr>
              <w:spacing w:after="20"/>
              <w:ind w:left="20"/>
              <w:jc w:val="both"/>
            </w:pPr>
            <w:r>
              <w:rPr>
                <w:color w:val="000000"/>
                <w:sz w:val="20"/>
              </w:rPr>
              <w:t>Продление разрешения на использование радиочастотного спектра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21B545" w14:textId="77777777" w:rsidR="00CD7126" w:rsidRDefault="00000000">
            <w:pPr>
              <w:spacing w:after="20"/>
              <w:ind w:left="20"/>
              <w:jc w:val="both"/>
            </w:pPr>
            <w:r>
              <w:rPr>
                <w:color w:val="000000"/>
                <w:sz w:val="20"/>
              </w:rPr>
              <w:t>МЦРИАП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33E278" w14:textId="77777777" w:rsidR="00CD7126" w:rsidRDefault="00000000">
            <w:pPr>
              <w:spacing w:after="20"/>
              <w:ind w:left="20"/>
              <w:jc w:val="both"/>
            </w:pPr>
            <w:r>
              <w:rPr>
                <w:color w:val="000000"/>
                <w:sz w:val="20"/>
              </w:rPr>
              <w:t xml:space="preserve"> "Об утверждении Правил присвоения полос частот, радиочастот (радиочастотных каналов), эксплуатации радиоэлектронных средств и высокочастотных устройств, а также проведения расчета электромагнитной совместимости радиоэлектронных средств гражданского назначения" приказ исполняющего обязанности Министра по инвестициям и развитию Республики Казахстан от 21 января 2015 года № 34.</w:t>
            </w:r>
          </w:p>
          <w:p w14:paraId="4183FD98" w14:textId="77777777" w:rsidR="00CD7126" w:rsidRDefault="00000000">
            <w:pPr>
              <w:spacing w:after="20"/>
              <w:ind w:left="20"/>
              <w:jc w:val="both"/>
            </w:pPr>
            <w:r>
              <w:rPr>
                <w:color w:val="000000"/>
                <w:sz w:val="20"/>
              </w:rPr>
              <w:t>Зарегистрирован в Реестре государственной регистрации нормативных правовых актов № 10730.</w:t>
            </w:r>
          </w:p>
        </w:tc>
      </w:tr>
      <w:tr w:rsidR="00CD7126" w14:paraId="30032ED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DAB5C" w14:textId="77777777" w:rsidR="00CD7126" w:rsidRDefault="00000000">
            <w:pPr>
              <w:spacing w:after="20"/>
              <w:ind w:left="20"/>
              <w:jc w:val="both"/>
            </w:pPr>
            <w:r>
              <w:rPr>
                <w:color w:val="000000"/>
                <w:sz w:val="20"/>
              </w:rPr>
              <w:t>1168.</w:t>
            </w:r>
          </w:p>
        </w:tc>
        <w:tc>
          <w:tcPr>
            <w:tcW w:w="1230" w:type="dxa"/>
            <w:vMerge/>
            <w:tcBorders>
              <w:top w:val="nil"/>
              <w:left w:val="single" w:sz="5" w:space="0" w:color="CFCFCF"/>
              <w:bottom w:val="single" w:sz="5" w:space="0" w:color="CFCFCF"/>
              <w:right w:val="single" w:sz="5" w:space="0" w:color="CFCFCF"/>
            </w:tcBorders>
          </w:tcPr>
          <w:p w14:paraId="2CA3D73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48531C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45BDE" w14:textId="77777777" w:rsidR="00CD7126" w:rsidRDefault="00000000">
            <w:pPr>
              <w:spacing w:after="20"/>
              <w:ind w:left="20"/>
              <w:jc w:val="both"/>
            </w:pPr>
            <w:r>
              <w:rPr>
                <w:color w:val="000000"/>
                <w:sz w:val="20"/>
              </w:rPr>
              <w:t>Переоформление разрешения на использование радиочастотного спектра</w:t>
            </w:r>
          </w:p>
        </w:tc>
        <w:tc>
          <w:tcPr>
            <w:tcW w:w="1230" w:type="dxa"/>
            <w:vMerge/>
            <w:tcBorders>
              <w:top w:val="nil"/>
              <w:left w:val="single" w:sz="5" w:space="0" w:color="CFCFCF"/>
              <w:bottom w:val="single" w:sz="5" w:space="0" w:color="CFCFCF"/>
              <w:right w:val="single" w:sz="5" w:space="0" w:color="CFCFCF"/>
            </w:tcBorders>
          </w:tcPr>
          <w:p w14:paraId="01D517B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6FA6BB7" w14:textId="77777777" w:rsidR="00CD7126" w:rsidRDefault="00CD7126"/>
        </w:tc>
      </w:tr>
      <w:tr w:rsidR="00CD7126" w14:paraId="645FC3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28B30B" w14:textId="77777777" w:rsidR="00CD7126" w:rsidRDefault="00000000">
            <w:pPr>
              <w:spacing w:after="20"/>
              <w:ind w:left="20"/>
              <w:jc w:val="both"/>
            </w:pPr>
            <w:r>
              <w:rPr>
                <w:color w:val="000000"/>
                <w:sz w:val="20"/>
              </w:rPr>
              <w:t>1169.</w:t>
            </w:r>
          </w:p>
        </w:tc>
        <w:tc>
          <w:tcPr>
            <w:tcW w:w="1230" w:type="dxa"/>
            <w:vMerge/>
            <w:tcBorders>
              <w:top w:val="nil"/>
              <w:left w:val="single" w:sz="5" w:space="0" w:color="CFCFCF"/>
              <w:bottom w:val="single" w:sz="5" w:space="0" w:color="CFCFCF"/>
              <w:right w:val="single" w:sz="5" w:space="0" w:color="CFCFCF"/>
            </w:tcBorders>
          </w:tcPr>
          <w:p w14:paraId="056964A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47CC6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78CAC1" w14:textId="77777777" w:rsidR="00CD7126" w:rsidRDefault="00000000">
            <w:pPr>
              <w:spacing w:after="20"/>
              <w:ind w:left="20"/>
              <w:jc w:val="both"/>
            </w:pPr>
            <w:r>
              <w:rPr>
                <w:color w:val="000000"/>
                <w:sz w:val="20"/>
              </w:rPr>
              <w:t>Аннулирование разрешения на использование радиочастотного спектра</w:t>
            </w:r>
          </w:p>
        </w:tc>
        <w:tc>
          <w:tcPr>
            <w:tcW w:w="1230" w:type="dxa"/>
            <w:vMerge/>
            <w:tcBorders>
              <w:top w:val="nil"/>
              <w:left w:val="single" w:sz="5" w:space="0" w:color="CFCFCF"/>
              <w:bottom w:val="single" w:sz="5" w:space="0" w:color="CFCFCF"/>
              <w:right w:val="single" w:sz="5" w:space="0" w:color="CFCFCF"/>
            </w:tcBorders>
          </w:tcPr>
          <w:p w14:paraId="2D07315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7FBDD27" w14:textId="77777777" w:rsidR="00CD7126" w:rsidRDefault="00CD7126"/>
        </w:tc>
      </w:tr>
      <w:tr w:rsidR="00CD7126" w14:paraId="6F248E3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E6CCB6" w14:textId="77777777" w:rsidR="00CD7126" w:rsidRDefault="00000000">
            <w:pPr>
              <w:spacing w:after="20"/>
              <w:ind w:left="20"/>
              <w:jc w:val="both"/>
            </w:pPr>
            <w:r>
              <w:rPr>
                <w:color w:val="000000"/>
                <w:sz w:val="20"/>
              </w:rPr>
              <w:t>1170.</w:t>
            </w:r>
          </w:p>
        </w:tc>
        <w:tc>
          <w:tcPr>
            <w:tcW w:w="1230" w:type="dxa"/>
            <w:vMerge/>
            <w:tcBorders>
              <w:top w:val="nil"/>
              <w:left w:val="single" w:sz="5" w:space="0" w:color="CFCFCF"/>
              <w:bottom w:val="single" w:sz="5" w:space="0" w:color="CFCFCF"/>
              <w:right w:val="single" w:sz="5" w:space="0" w:color="CFCFCF"/>
            </w:tcBorders>
          </w:tcPr>
          <w:p w14:paraId="5948420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419CD3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20262" w14:textId="77777777" w:rsidR="00CD7126" w:rsidRDefault="00000000">
            <w:pPr>
              <w:spacing w:after="20"/>
              <w:ind w:left="20"/>
              <w:jc w:val="both"/>
            </w:pPr>
            <w:r>
              <w:rPr>
                <w:color w:val="000000"/>
                <w:sz w:val="20"/>
              </w:rPr>
              <w:t>Междугородная телефонная связь</w:t>
            </w:r>
          </w:p>
        </w:tc>
        <w:tc>
          <w:tcPr>
            <w:tcW w:w="1230" w:type="dxa"/>
            <w:vMerge/>
            <w:tcBorders>
              <w:top w:val="nil"/>
              <w:left w:val="single" w:sz="5" w:space="0" w:color="CFCFCF"/>
              <w:bottom w:val="single" w:sz="5" w:space="0" w:color="CFCFCF"/>
              <w:right w:val="single" w:sz="5" w:space="0" w:color="CFCFCF"/>
            </w:tcBorders>
          </w:tcPr>
          <w:p w14:paraId="75822FC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E70F99C" w14:textId="77777777" w:rsidR="00CD7126" w:rsidRDefault="00CD7126"/>
        </w:tc>
      </w:tr>
      <w:tr w:rsidR="00CD7126" w14:paraId="6ED6FC4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71BFAE" w14:textId="77777777" w:rsidR="00CD7126" w:rsidRDefault="00000000">
            <w:pPr>
              <w:spacing w:after="20"/>
              <w:ind w:left="20"/>
              <w:jc w:val="both"/>
            </w:pPr>
            <w:r>
              <w:rPr>
                <w:color w:val="000000"/>
                <w:sz w:val="20"/>
              </w:rPr>
              <w:t>1171.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36A6C" w14:textId="77777777" w:rsidR="00CD7126" w:rsidRDefault="00000000">
            <w:pPr>
              <w:spacing w:after="20"/>
              <w:ind w:left="20"/>
              <w:jc w:val="both"/>
            </w:pPr>
            <w:r>
              <w:rPr>
                <w:color w:val="000000"/>
                <w:sz w:val="20"/>
              </w:rPr>
              <w:t>02301002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6A6DF" w14:textId="77777777" w:rsidR="00CD7126" w:rsidRDefault="00000000">
            <w:pPr>
              <w:spacing w:after="20"/>
              <w:ind w:left="20"/>
              <w:jc w:val="both"/>
            </w:pPr>
            <w:r>
              <w:rPr>
                <w:color w:val="000000"/>
                <w:sz w:val="20"/>
              </w:rPr>
              <w:t>Выдача лицензии на предоставление услуг в области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C99BE" w14:textId="77777777" w:rsidR="00CD7126" w:rsidRDefault="00000000">
            <w:pPr>
              <w:spacing w:after="20"/>
              <w:ind w:left="20"/>
              <w:jc w:val="both"/>
            </w:pPr>
            <w:r>
              <w:rPr>
                <w:color w:val="000000"/>
                <w:sz w:val="20"/>
              </w:rPr>
              <w:t>Международная телефонная связь</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82FAF8" w14:textId="77777777" w:rsidR="00CD7126" w:rsidRDefault="00000000">
            <w:pPr>
              <w:spacing w:after="20"/>
              <w:ind w:left="20"/>
              <w:jc w:val="both"/>
            </w:pPr>
            <w:r>
              <w:rPr>
                <w:color w:val="000000"/>
                <w:sz w:val="20"/>
              </w:rPr>
              <w:t>МЦРИАП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2DA21"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предоставление услуг в области связи" и признании утратившими силу структурных элементов некоторых приказов Министерства по инвестициям и развитию Республики Казахстан и Министерства информации и коммуникаций Республики Казахстан" приказ Министра цифрового развития, инноваций и аэрокосмической промышленности Республики Казахстан от 20 апреля 2020 года № 151/НҚ. Зарегистрирован в Реестре государственной регистрации нормативных правовых актов № 20442</w:t>
            </w:r>
          </w:p>
        </w:tc>
      </w:tr>
      <w:tr w:rsidR="00CD7126" w14:paraId="48047F5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982267" w14:textId="77777777" w:rsidR="00CD7126" w:rsidRDefault="00000000">
            <w:pPr>
              <w:spacing w:after="20"/>
              <w:ind w:left="20"/>
              <w:jc w:val="both"/>
            </w:pPr>
            <w:r>
              <w:rPr>
                <w:color w:val="000000"/>
                <w:sz w:val="20"/>
              </w:rPr>
              <w:t>1172.</w:t>
            </w:r>
          </w:p>
        </w:tc>
        <w:tc>
          <w:tcPr>
            <w:tcW w:w="1230" w:type="dxa"/>
            <w:vMerge/>
            <w:tcBorders>
              <w:top w:val="nil"/>
              <w:left w:val="single" w:sz="5" w:space="0" w:color="CFCFCF"/>
              <w:bottom w:val="single" w:sz="5" w:space="0" w:color="CFCFCF"/>
              <w:right w:val="single" w:sz="5" w:space="0" w:color="CFCFCF"/>
            </w:tcBorders>
          </w:tcPr>
          <w:p w14:paraId="0F6CACB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72A1C5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8E93EC" w14:textId="77777777" w:rsidR="00CD7126" w:rsidRDefault="00000000">
            <w:pPr>
              <w:spacing w:after="20"/>
              <w:ind w:left="20"/>
              <w:jc w:val="both"/>
            </w:pPr>
            <w:r>
              <w:rPr>
                <w:color w:val="000000"/>
                <w:sz w:val="20"/>
              </w:rPr>
              <w:t>Спутниковая подвижная связь</w:t>
            </w:r>
          </w:p>
        </w:tc>
        <w:tc>
          <w:tcPr>
            <w:tcW w:w="1230" w:type="dxa"/>
            <w:vMerge/>
            <w:tcBorders>
              <w:top w:val="nil"/>
              <w:left w:val="single" w:sz="5" w:space="0" w:color="CFCFCF"/>
              <w:bottom w:val="single" w:sz="5" w:space="0" w:color="CFCFCF"/>
              <w:right w:val="single" w:sz="5" w:space="0" w:color="CFCFCF"/>
            </w:tcBorders>
          </w:tcPr>
          <w:p w14:paraId="49CD757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A1F2612" w14:textId="77777777" w:rsidR="00CD7126" w:rsidRDefault="00CD7126"/>
        </w:tc>
      </w:tr>
      <w:tr w:rsidR="00CD7126" w14:paraId="6E2138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52D26" w14:textId="77777777" w:rsidR="00CD7126" w:rsidRDefault="00000000">
            <w:pPr>
              <w:spacing w:after="20"/>
              <w:ind w:left="20"/>
              <w:jc w:val="both"/>
            </w:pPr>
            <w:r>
              <w:rPr>
                <w:color w:val="000000"/>
                <w:sz w:val="20"/>
              </w:rPr>
              <w:t>1173.</w:t>
            </w:r>
          </w:p>
        </w:tc>
        <w:tc>
          <w:tcPr>
            <w:tcW w:w="1230" w:type="dxa"/>
            <w:vMerge/>
            <w:tcBorders>
              <w:top w:val="nil"/>
              <w:left w:val="single" w:sz="5" w:space="0" w:color="CFCFCF"/>
              <w:bottom w:val="single" w:sz="5" w:space="0" w:color="CFCFCF"/>
              <w:right w:val="single" w:sz="5" w:space="0" w:color="CFCFCF"/>
            </w:tcBorders>
          </w:tcPr>
          <w:p w14:paraId="48F20C2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8C83B9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A39F8D" w14:textId="77777777" w:rsidR="00CD7126" w:rsidRDefault="00000000">
            <w:pPr>
              <w:spacing w:after="20"/>
              <w:ind w:left="20"/>
              <w:jc w:val="both"/>
            </w:pPr>
            <w:r>
              <w:rPr>
                <w:color w:val="000000"/>
                <w:sz w:val="20"/>
              </w:rPr>
              <w:t>Сотовая связь</w:t>
            </w:r>
          </w:p>
        </w:tc>
        <w:tc>
          <w:tcPr>
            <w:tcW w:w="1230" w:type="dxa"/>
            <w:vMerge/>
            <w:tcBorders>
              <w:top w:val="nil"/>
              <w:left w:val="single" w:sz="5" w:space="0" w:color="CFCFCF"/>
              <w:bottom w:val="single" w:sz="5" w:space="0" w:color="CFCFCF"/>
              <w:right w:val="single" w:sz="5" w:space="0" w:color="CFCFCF"/>
            </w:tcBorders>
          </w:tcPr>
          <w:p w14:paraId="142C897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A25846" w14:textId="77777777" w:rsidR="00CD7126" w:rsidRDefault="00CD7126"/>
        </w:tc>
      </w:tr>
      <w:tr w:rsidR="00CD7126" w14:paraId="1B9272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58393" w14:textId="77777777" w:rsidR="00CD7126" w:rsidRDefault="00000000">
            <w:pPr>
              <w:spacing w:after="20"/>
              <w:ind w:left="20"/>
              <w:jc w:val="both"/>
            </w:pPr>
            <w:r>
              <w:rPr>
                <w:color w:val="000000"/>
                <w:sz w:val="20"/>
              </w:rPr>
              <w:t>1174.</w:t>
            </w:r>
          </w:p>
        </w:tc>
        <w:tc>
          <w:tcPr>
            <w:tcW w:w="1230" w:type="dxa"/>
            <w:vMerge/>
            <w:tcBorders>
              <w:top w:val="nil"/>
              <w:left w:val="single" w:sz="5" w:space="0" w:color="CFCFCF"/>
              <w:bottom w:val="single" w:sz="5" w:space="0" w:color="CFCFCF"/>
              <w:right w:val="single" w:sz="5" w:space="0" w:color="CFCFCF"/>
            </w:tcBorders>
          </w:tcPr>
          <w:p w14:paraId="364554E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CD5F13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947F29" w14:textId="77777777" w:rsidR="00CD7126" w:rsidRDefault="00000000">
            <w:pPr>
              <w:spacing w:after="20"/>
              <w:ind w:left="20"/>
              <w:jc w:val="both"/>
            </w:pPr>
            <w:r>
              <w:rPr>
                <w:color w:val="000000"/>
                <w:sz w:val="20"/>
              </w:rPr>
              <w:t>Получение лицензии на предоставление услуг в области связи</w:t>
            </w:r>
          </w:p>
        </w:tc>
        <w:tc>
          <w:tcPr>
            <w:tcW w:w="1230" w:type="dxa"/>
            <w:vMerge/>
            <w:tcBorders>
              <w:top w:val="nil"/>
              <w:left w:val="single" w:sz="5" w:space="0" w:color="CFCFCF"/>
              <w:bottom w:val="single" w:sz="5" w:space="0" w:color="CFCFCF"/>
              <w:right w:val="single" w:sz="5" w:space="0" w:color="CFCFCF"/>
            </w:tcBorders>
          </w:tcPr>
          <w:p w14:paraId="19DF251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09F5527" w14:textId="77777777" w:rsidR="00CD7126" w:rsidRDefault="00CD7126"/>
        </w:tc>
      </w:tr>
      <w:tr w:rsidR="00CD7126" w14:paraId="35D33E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41DD65" w14:textId="77777777" w:rsidR="00CD7126" w:rsidRDefault="00000000">
            <w:pPr>
              <w:spacing w:after="20"/>
              <w:ind w:left="20"/>
              <w:jc w:val="both"/>
            </w:pPr>
            <w:r>
              <w:rPr>
                <w:color w:val="000000"/>
                <w:sz w:val="20"/>
              </w:rPr>
              <w:t>1175.</w:t>
            </w:r>
          </w:p>
        </w:tc>
        <w:tc>
          <w:tcPr>
            <w:tcW w:w="1230" w:type="dxa"/>
            <w:vMerge/>
            <w:tcBorders>
              <w:top w:val="nil"/>
              <w:left w:val="single" w:sz="5" w:space="0" w:color="CFCFCF"/>
              <w:bottom w:val="single" w:sz="5" w:space="0" w:color="CFCFCF"/>
              <w:right w:val="single" w:sz="5" w:space="0" w:color="CFCFCF"/>
            </w:tcBorders>
          </w:tcPr>
          <w:p w14:paraId="65D758C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7602D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57DA8D" w14:textId="77777777" w:rsidR="00CD7126" w:rsidRDefault="00000000">
            <w:pPr>
              <w:spacing w:after="20"/>
              <w:ind w:left="20"/>
              <w:jc w:val="both"/>
            </w:pPr>
            <w:r>
              <w:rPr>
                <w:color w:val="000000"/>
                <w:sz w:val="20"/>
              </w:rPr>
              <w:t>Получение приложения к лицензии в рамках вида деятельности, на который имеется лицензия</w:t>
            </w:r>
          </w:p>
        </w:tc>
        <w:tc>
          <w:tcPr>
            <w:tcW w:w="1230" w:type="dxa"/>
            <w:vMerge/>
            <w:tcBorders>
              <w:top w:val="nil"/>
              <w:left w:val="single" w:sz="5" w:space="0" w:color="CFCFCF"/>
              <w:bottom w:val="single" w:sz="5" w:space="0" w:color="CFCFCF"/>
              <w:right w:val="single" w:sz="5" w:space="0" w:color="CFCFCF"/>
            </w:tcBorders>
          </w:tcPr>
          <w:p w14:paraId="00685B5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E8600A3" w14:textId="77777777" w:rsidR="00CD7126" w:rsidRDefault="00CD7126"/>
        </w:tc>
      </w:tr>
      <w:tr w:rsidR="00CD7126" w14:paraId="7FF676B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AB281" w14:textId="77777777" w:rsidR="00CD7126" w:rsidRDefault="00000000">
            <w:pPr>
              <w:spacing w:after="20"/>
              <w:ind w:left="20"/>
              <w:jc w:val="both"/>
            </w:pPr>
            <w:r>
              <w:rPr>
                <w:color w:val="000000"/>
                <w:sz w:val="20"/>
              </w:rPr>
              <w:t>1176.</w:t>
            </w:r>
          </w:p>
        </w:tc>
        <w:tc>
          <w:tcPr>
            <w:tcW w:w="1230" w:type="dxa"/>
            <w:vMerge/>
            <w:tcBorders>
              <w:top w:val="nil"/>
              <w:left w:val="single" w:sz="5" w:space="0" w:color="CFCFCF"/>
              <w:bottom w:val="single" w:sz="5" w:space="0" w:color="CFCFCF"/>
              <w:right w:val="single" w:sz="5" w:space="0" w:color="CFCFCF"/>
            </w:tcBorders>
          </w:tcPr>
          <w:p w14:paraId="0F3EAA2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13335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A6B819" w14:textId="77777777" w:rsidR="00CD7126" w:rsidRDefault="00000000">
            <w:pPr>
              <w:spacing w:after="20"/>
              <w:ind w:left="20"/>
              <w:jc w:val="both"/>
            </w:pPr>
            <w:r>
              <w:rPr>
                <w:color w:val="000000"/>
                <w:sz w:val="20"/>
              </w:rPr>
              <w:t>Переоформление лицензии и (или) приложения к лицензии</w:t>
            </w:r>
          </w:p>
        </w:tc>
        <w:tc>
          <w:tcPr>
            <w:tcW w:w="1230" w:type="dxa"/>
            <w:vMerge/>
            <w:tcBorders>
              <w:top w:val="nil"/>
              <w:left w:val="single" w:sz="5" w:space="0" w:color="CFCFCF"/>
              <w:bottom w:val="single" w:sz="5" w:space="0" w:color="CFCFCF"/>
              <w:right w:val="single" w:sz="5" w:space="0" w:color="CFCFCF"/>
            </w:tcBorders>
          </w:tcPr>
          <w:p w14:paraId="47F1893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8293582" w14:textId="77777777" w:rsidR="00CD7126" w:rsidRDefault="00CD7126"/>
        </w:tc>
      </w:tr>
      <w:tr w:rsidR="00CD7126" w14:paraId="236161F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3651E8" w14:textId="77777777" w:rsidR="00CD7126" w:rsidRDefault="00000000">
            <w:pPr>
              <w:spacing w:after="20"/>
              <w:ind w:left="20"/>
              <w:jc w:val="both"/>
            </w:pPr>
            <w:r>
              <w:rPr>
                <w:color w:val="000000"/>
                <w:sz w:val="20"/>
              </w:rPr>
              <w:t>1177.</w:t>
            </w:r>
          </w:p>
        </w:tc>
        <w:tc>
          <w:tcPr>
            <w:tcW w:w="1230" w:type="dxa"/>
            <w:vMerge/>
            <w:tcBorders>
              <w:top w:val="nil"/>
              <w:left w:val="single" w:sz="5" w:space="0" w:color="CFCFCF"/>
              <w:bottom w:val="single" w:sz="5" w:space="0" w:color="CFCFCF"/>
              <w:right w:val="single" w:sz="5" w:space="0" w:color="CFCFCF"/>
            </w:tcBorders>
          </w:tcPr>
          <w:p w14:paraId="17F106E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A37D2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060156" w14:textId="77777777" w:rsidR="00CD7126" w:rsidRDefault="00000000">
            <w:pPr>
              <w:spacing w:after="20"/>
              <w:ind w:left="20"/>
              <w:jc w:val="both"/>
            </w:pPr>
            <w:r>
              <w:rPr>
                <w:color w:val="000000"/>
                <w:sz w:val="20"/>
              </w:rPr>
              <w:t>Переоформление лицензии и (или) приложения к лицензии при реорганизации юридического лица-лицензиата, в случае подтверждения соответствия квалификационным требованиям, предъявляемым при лицензировании</w:t>
            </w:r>
          </w:p>
        </w:tc>
        <w:tc>
          <w:tcPr>
            <w:tcW w:w="1230" w:type="dxa"/>
            <w:vMerge/>
            <w:tcBorders>
              <w:top w:val="nil"/>
              <w:left w:val="single" w:sz="5" w:space="0" w:color="CFCFCF"/>
              <w:bottom w:val="single" w:sz="5" w:space="0" w:color="CFCFCF"/>
              <w:right w:val="single" w:sz="5" w:space="0" w:color="CFCFCF"/>
            </w:tcBorders>
          </w:tcPr>
          <w:p w14:paraId="046E1FD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C8BF59" w14:textId="77777777" w:rsidR="00CD7126" w:rsidRDefault="00CD7126"/>
        </w:tc>
      </w:tr>
      <w:tr w:rsidR="00CD7126" w14:paraId="5C21098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F7459F" w14:textId="77777777" w:rsidR="00CD7126" w:rsidRDefault="00000000">
            <w:pPr>
              <w:spacing w:after="20"/>
              <w:ind w:left="20"/>
              <w:jc w:val="both"/>
            </w:pPr>
            <w:r>
              <w:rPr>
                <w:color w:val="000000"/>
                <w:sz w:val="20"/>
              </w:rPr>
              <w:t>1178.</w:t>
            </w:r>
          </w:p>
        </w:tc>
        <w:tc>
          <w:tcPr>
            <w:tcW w:w="1230" w:type="dxa"/>
            <w:vMerge/>
            <w:tcBorders>
              <w:top w:val="nil"/>
              <w:left w:val="single" w:sz="5" w:space="0" w:color="CFCFCF"/>
              <w:bottom w:val="single" w:sz="5" w:space="0" w:color="CFCFCF"/>
              <w:right w:val="single" w:sz="5" w:space="0" w:color="CFCFCF"/>
            </w:tcBorders>
          </w:tcPr>
          <w:p w14:paraId="4E36D44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879A63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EB7030" w14:textId="77777777" w:rsidR="00CD7126" w:rsidRDefault="00000000">
            <w:pPr>
              <w:spacing w:after="20"/>
              <w:ind w:left="20"/>
              <w:jc w:val="both"/>
            </w:pPr>
            <w:r>
              <w:rPr>
                <w:color w:val="000000"/>
                <w:sz w:val="20"/>
              </w:rPr>
              <w:t>Получение абонентских номеров местной сети телекоммуникаций, номеров доступа к службам, DEF-кодов, кодов доступа к услугам, кодов операторов, префиксов выбора операторов междугородной и (или) международной связи</w:t>
            </w:r>
          </w:p>
        </w:tc>
        <w:tc>
          <w:tcPr>
            <w:tcW w:w="1230" w:type="dxa"/>
            <w:vMerge/>
            <w:tcBorders>
              <w:top w:val="nil"/>
              <w:left w:val="single" w:sz="5" w:space="0" w:color="CFCFCF"/>
              <w:bottom w:val="single" w:sz="5" w:space="0" w:color="CFCFCF"/>
              <w:right w:val="single" w:sz="5" w:space="0" w:color="CFCFCF"/>
            </w:tcBorders>
          </w:tcPr>
          <w:p w14:paraId="2C3BCF3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D890211" w14:textId="77777777" w:rsidR="00CD7126" w:rsidRDefault="00CD7126"/>
        </w:tc>
      </w:tr>
      <w:tr w:rsidR="00CD7126" w14:paraId="57CB3C2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7B1EB" w14:textId="77777777" w:rsidR="00CD7126" w:rsidRDefault="00000000">
            <w:pPr>
              <w:spacing w:after="20"/>
              <w:ind w:left="20"/>
              <w:jc w:val="both"/>
            </w:pPr>
            <w:r>
              <w:rPr>
                <w:color w:val="000000"/>
                <w:sz w:val="20"/>
              </w:rPr>
              <w:t>1179.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18CD0" w14:textId="77777777" w:rsidR="00CD7126" w:rsidRDefault="00000000">
            <w:pPr>
              <w:spacing w:after="20"/>
              <w:ind w:left="20"/>
              <w:jc w:val="both"/>
            </w:pPr>
            <w:r>
              <w:rPr>
                <w:color w:val="000000"/>
                <w:sz w:val="20"/>
              </w:rPr>
              <w:t>02301003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3FEED" w14:textId="77777777" w:rsidR="00CD7126" w:rsidRDefault="00000000">
            <w:pPr>
              <w:spacing w:after="20"/>
              <w:ind w:left="20"/>
              <w:jc w:val="both"/>
            </w:pPr>
            <w:r>
              <w:rPr>
                <w:color w:val="000000"/>
                <w:sz w:val="20"/>
              </w:rPr>
              <w:t>Распределение ресурса нумерации и выделение номеров, а также их изъятие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78B23" w14:textId="77777777" w:rsidR="00CD7126" w:rsidRDefault="00000000">
            <w:pPr>
              <w:spacing w:after="20"/>
              <w:ind w:left="20"/>
              <w:jc w:val="both"/>
            </w:pPr>
            <w:r>
              <w:rPr>
                <w:color w:val="000000"/>
                <w:sz w:val="20"/>
              </w:rPr>
              <w:t>Изъятие абонентских номеров местной сети телекоммуникаций, номеров доступа к службам, DEF-кодов, кодов доступа к услугам, кодов операторов, префиксов выбора операторов междугородной и (или) международной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B18AAA"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18A81" w14:textId="77777777" w:rsidR="00CD7126" w:rsidRDefault="00000000">
            <w:pPr>
              <w:spacing w:after="20"/>
              <w:ind w:left="20"/>
              <w:jc w:val="both"/>
            </w:pPr>
            <w:r>
              <w:rPr>
                <w:color w:val="000000"/>
                <w:sz w:val="20"/>
              </w:rPr>
              <w:t xml:space="preserve"> "Об утверждении Правил распределения ресурса нумерации и выделения номеров, а также их изъятия" приказ Министра по инвестициям и развитию Республики Казахстан от 29 января 2015 года № 67. Зарегистрирован в Реестре государственной регистрации нормативных правовых актов № 10445.</w:t>
            </w:r>
          </w:p>
        </w:tc>
      </w:tr>
      <w:tr w:rsidR="00CD7126" w14:paraId="50E097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D03E80" w14:textId="77777777" w:rsidR="00CD7126" w:rsidRDefault="00000000">
            <w:pPr>
              <w:spacing w:after="20"/>
              <w:ind w:left="20"/>
              <w:jc w:val="both"/>
            </w:pPr>
            <w:r>
              <w:rPr>
                <w:color w:val="000000"/>
                <w:sz w:val="20"/>
              </w:rPr>
              <w:t>1180.</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A782A"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04BE3F49"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231A8C" w14:textId="77777777" w:rsidR="00CD7126" w:rsidRDefault="00000000">
            <w:pPr>
              <w:spacing w:after="20"/>
              <w:ind w:left="20"/>
              <w:jc w:val="both"/>
            </w:pPr>
            <w:r>
              <w:rPr>
                <w:color w:val="000000"/>
                <w:sz w:val="20"/>
              </w:rPr>
              <w:t>02302. Информация</w:t>
            </w:r>
          </w:p>
        </w:tc>
      </w:tr>
      <w:tr w:rsidR="00CD7126" w14:paraId="38F3AE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8E7F81" w14:textId="77777777" w:rsidR="00CD7126" w:rsidRDefault="00000000">
            <w:pPr>
              <w:spacing w:after="20"/>
              <w:ind w:left="20"/>
              <w:jc w:val="both"/>
            </w:pPr>
            <w:r>
              <w:rPr>
                <w:color w:val="000000"/>
                <w:sz w:val="20"/>
              </w:rPr>
              <w:t>1181.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BE433E" w14:textId="77777777" w:rsidR="00CD7126" w:rsidRDefault="00000000">
            <w:pPr>
              <w:spacing w:after="20"/>
              <w:ind w:left="20"/>
              <w:jc w:val="both"/>
            </w:pPr>
            <w:r>
              <w:rPr>
                <w:color w:val="000000"/>
                <w:sz w:val="20"/>
              </w:rPr>
              <w:t>02302001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267105" w14:textId="77777777" w:rsidR="00CD7126" w:rsidRDefault="00000000">
            <w:pPr>
              <w:spacing w:after="20"/>
              <w:ind w:left="20"/>
              <w:jc w:val="both"/>
            </w:pPr>
            <w:r>
              <w:rPr>
                <w:color w:val="000000"/>
                <w:sz w:val="20"/>
              </w:rPr>
              <w:t>Аккредитация удостоверяющих центров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CAC24D" w14:textId="77777777" w:rsidR="00CD7126" w:rsidRDefault="00CD7126">
            <w:pPr>
              <w:spacing w:after="20"/>
              <w:ind w:left="20"/>
              <w:jc w:val="both"/>
            </w:pPr>
          </w:p>
          <w:p w14:paraId="7E8CFCF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21084"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D037A5" w14:textId="77777777" w:rsidR="00CD7126" w:rsidRDefault="00000000">
            <w:pPr>
              <w:spacing w:after="20"/>
              <w:ind w:left="20"/>
              <w:jc w:val="both"/>
            </w:pPr>
            <w:r>
              <w:rPr>
                <w:color w:val="000000"/>
                <w:sz w:val="20"/>
              </w:rPr>
              <w:t xml:space="preserve"> "Об утверждении правил выдачи и отзыва свидетельства об аккредитации удостоверяющего центра и оказания государственной услуги "Аккредитация удостоверяющих центров" приказ Министра цифрового развития, инноваций и аэрокосмической промышленности Республики Казахстан от 1 июня 2020 года № 224/НҚ. Зарегистрирован в Реестре государственной регистрации нормативных правовых актов № 20815.</w:t>
            </w:r>
          </w:p>
        </w:tc>
      </w:tr>
      <w:tr w:rsidR="00CD7126" w14:paraId="13A048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84E02E" w14:textId="77777777" w:rsidR="00CD7126" w:rsidRDefault="00000000">
            <w:pPr>
              <w:spacing w:after="20"/>
              <w:ind w:left="20"/>
              <w:jc w:val="both"/>
            </w:pPr>
            <w:r>
              <w:rPr>
                <w:color w:val="000000"/>
                <w:sz w:val="20"/>
              </w:rPr>
              <w:t>1182.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994763" w14:textId="77777777" w:rsidR="00CD7126" w:rsidRDefault="00000000">
            <w:pPr>
              <w:spacing w:after="20"/>
              <w:ind w:left="20"/>
              <w:jc w:val="both"/>
            </w:pPr>
            <w:r>
              <w:rPr>
                <w:color w:val="000000"/>
                <w:sz w:val="20"/>
              </w:rPr>
              <w:t>02302002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47269" w14:textId="77777777" w:rsidR="00CD7126" w:rsidRDefault="00000000">
            <w:pPr>
              <w:spacing w:after="20"/>
              <w:ind w:left="20"/>
              <w:jc w:val="both"/>
            </w:pPr>
            <w:r>
              <w:rPr>
                <w:color w:val="000000"/>
                <w:sz w:val="20"/>
              </w:rPr>
              <w:t>Выдача архивных справок, копий архивных документов или архивных выписок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610FF" w14:textId="77777777" w:rsidR="00CD7126" w:rsidRDefault="00CD7126">
            <w:pPr>
              <w:spacing w:after="20"/>
              <w:ind w:left="20"/>
              <w:jc w:val="both"/>
            </w:pPr>
          </w:p>
          <w:p w14:paraId="03B6BB0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313AA8"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A40D55"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архивного дела" приказ Министра культуры и спорта Республики Казахстан от 29 мая 2020 года № 159. Зарегистрирован в Реестре государственной регистрации нормативных правовых актов № 20790</w:t>
            </w:r>
          </w:p>
        </w:tc>
      </w:tr>
      <w:tr w:rsidR="00CD7126" w14:paraId="67DF53C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0E03CE" w14:textId="77777777" w:rsidR="00CD7126" w:rsidRDefault="00000000">
            <w:pPr>
              <w:spacing w:after="20"/>
              <w:ind w:left="20"/>
              <w:jc w:val="both"/>
            </w:pPr>
            <w:r>
              <w:rPr>
                <w:color w:val="000000"/>
                <w:sz w:val="20"/>
              </w:rPr>
              <w:t>1183.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4B0BB" w14:textId="77777777" w:rsidR="00CD7126" w:rsidRDefault="00000000">
            <w:pPr>
              <w:spacing w:after="20"/>
              <w:ind w:left="20"/>
              <w:jc w:val="both"/>
            </w:pPr>
            <w:r>
              <w:rPr>
                <w:color w:val="000000"/>
                <w:sz w:val="20"/>
              </w:rPr>
              <w:t>02302003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ECC6EF" w14:textId="77777777" w:rsidR="00CD7126" w:rsidRDefault="00000000">
            <w:pPr>
              <w:spacing w:after="20"/>
              <w:ind w:left="20"/>
              <w:jc w:val="both"/>
            </w:pPr>
            <w:r>
              <w:rPr>
                <w:color w:val="000000"/>
                <w:sz w:val="20"/>
              </w:rPr>
              <w:t>Выдача акта по результатам испытаний на соответствие требованиям информационной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87FDD" w14:textId="77777777" w:rsidR="00CD7126" w:rsidRDefault="00000000">
            <w:pPr>
              <w:spacing w:after="20"/>
              <w:ind w:left="20"/>
              <w:jc w:val="both"/>
            </w:pPr>
            <w:r>
              <w:rPr>
                <w:color w:val="000000"/>
                <w:sz w:val="20"/>
              </w:rPr>
              <w:t>Выдача регистрационного свидетельства Национального удостоверяющего центра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6E0E3C"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25028B" w14:textId="77777777" w:rsidR="00CD7126" w:rsidRDefault="00000000">
            <w:pPr>
              <w:spacing w:after="20"/>
              <w:ind w:left="20"/>
              <w:jc w:val="both"/>
            </w:pPr>
            <w:r>
              <w:rPr>
                <w:color w:val="000000"/>
                <w:sz w:val="20"/>
              </w:rPr>
              <w:t xml:space="preserve"> "Об утверждении методики и правил проведения испытаний объектов информатизации "электронного правительства" и информационных систем, отнесенных к критически важным объектам информационно-коммуникационной инфраструктуры, на соответствие требованиям информационной безопасности" приказ Министра цифрового развития, оборонной и аэрокосмической промышленности Республики Казахстан от 3 июня 2019 года № 111/НҚ. Зарегистрирован в Реестре государственной регистрации нормативных правовых актов № 18795.</w:t>
            </w:r>
          </w:p>
        </w:tc>
      </w:tr>
      <w:tr w:rsidR="00CD7126" w14:paraId="7152E8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9EE059" w14:textId="77777777" w:rsidR="00CD7126" w:rsidRDefault="00000000">
            <w:pPr>
              <w:spacing w:after="20"/>
              <w:ind w:left="20"/>
              <w:jc w:val="both"/>
            </w:pPr>
            <w:r>
              <w:rPr>
                <w:color w:val="000000"/>
                <w:sz w:val="20"/>
              </w:rPr>
              <w:t>1184.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11A05B" w14:textId="77777777" w:rsidR="00CD7126" w:rsidRDefault="00000000">
            <w:pPr>
              <w:spacing w:after="20"/>
              <w:ind w:left="20"/>
              <w:jc w:val="both"/>
            </w:pPr>
            <w:r>
              <w:rPr>
                <w:color w:val="000000"/>
                <w:sz w:val="20"/>
              </w:rPr>
              <w:t>02302004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19DCB" w14:textId="77777777" w:rsidR="00CD7126" w:rsidRDefault="00000000">
            <w:pPr>
              <w:spacing w:after="20"/>
              <w:ind w:left="20"/>
              <w:jc w:val="both"/>
            </w:pPr>
            <w:r>
              <w:rPr>
                <w:color w:val="000000"/>
                <w:sz w:val="20"/>
              </w:rPr>
              <w:t>Выдача и отзыв регистрационного свидетельства Национального удостоверяющего центра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F73AC" w14:textId="77777777" w:rsidR="00CD7126" w:rsidRDefault="00000000">
            <w:pPr>
              <w:spacing w:after="20"/>
              <w:ind w:left="20"/>
              <w:jc w:val="both"/>
            </w:pPr>
            <w:r>
              <w:rPr>
                <w:color w:val="000000"/>
                <w:sz w:val="20"/>
              </w:rPr>
              <w:t>Отзыв регистрационного свидетельства Национального удостоверяющего центра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158226" w14:textId="77777777" w:rsidR="00CD7126" w:rsidRDefault="00000000">
            <w:pPr>
              <w:spacing w:after="20"/>
              <w:ind w:left="20"/>
              <w:jc w:val="both"/>
            </w:pPr>
            <w:r>
              <w:rPr>
                <w:color w:val="000000"/>
                <w:sz w:val="20"/>
              </w:rPr>
              <w:t>МЦРИАП</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EBE99" w14:textId="77777777" w:rsidR="00CD7126" w:rsidRDefault="00000000">
            <w:pPr>
              <w:spacing w:after="20"/>
              <w:ind w:left="20"/>
              <w:jc w:val="both"/>
            </w:pPr>
            <w:r>
              <w:rPr>
                <w:color w:val="000000"/>
                <w:sz w:val="20"/>
              </w:rPr>
              <w:t xml:space="preserve"> "Об утверждении Правил выдачи, хранения, отзыва регистрационных свидетельств и подтверждения принадлежности и действительности открытого ключа электронной цифровой подписи корневым удостоверяющим центром Республики Казахстан, удостоверяющим центром государственных органов и национальным удостоверяющим центром Республики Казахстан" приказ исполняющего обязанности Министра по инвестициям и развитию Республики Казахстан от 26 июня 2015 года № 727. Зарегистрирован в Реестре государственной регистрации нормативных правовых актов № 12181.</w:t>
            </w:r>
          </w:p>
        </w:tc>
      </w:tr>
      <w:tr w:rsidR="00CD7126" w14:paraId="02DF2B1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B8AAB5" w14:textId="77777777" w:rsidR="00CD7126" w:rsidRDefault="00000000">
            <w:pPr>
              <w:spacing w:after="20"/>
              <w:ind w:left="20"/>
              <w:jc w:val="both"/>
            </w:pPr>
            <w:r>
              <w:rPr>
                <w:color w:val="000000"/>
                <w:sz w:val="20"/>
              </w:rPr>
              <w:t>1185.</w:t>
            </w:r>
          </w:p>
        </w:tc>
        <w:tc>
          <w:tcPr>
            <w:tcW w:w="1230" w:type="dxa"/>
            <w:vMerge/>
            <w:tcBorders>
              <w:top w:val="nil"/>
              <w:left w:val="single" w:sz="5" w:space="0" w:color="CFCFCF"/>
              <w:bottom w:val="single" w:sz="5" w:space="0" w:color="CFCFCF"/>
              <w:right w:val="single" w:sz="5" w:space="0" w:color="CFCFCF"/>
            </w:tcBorders>
          </w:tcPr>
          <w:p w14:paraId="0B798CD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11CD89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ADF371" w14:textId="77777777" w:rsidR="00CD7126" w:rsidRDefault="00000000">
            <w:pPr>
              <w:spacing w:after="20"/>
              <w:ind w:left="20"/>
              <w:jc w:val="both"/>
            </w:pPr>
            <w:r>
              <w:rPr>
                <w:color w:val="000000"/>
                <w:sz w:val="20"/>
              </w:rPr>
              <w:t>Отзыв регистрационного свидетельства Национального удостоверяющего центра Республики Казахстан</w:t>
            </w:r>
          </w:p>
        </w:tc>
        <w:tc>
          <w:tcPr>
            <w:tcW w:w="1230" w:type="dxa"/>
            <w:vMerge/>
            <w:tcBorders>
              <w:top w:val="nil"/>
              <w:left w:val="single" w:sz="5" w:space="0" w:color="CFCFCF"/>
              <w:bottom w:val="single" w:sz="5" w:space="0" w:color="CFCFCF"/>
              <w:right w:val="single" w:sz="5" w:space="0" w:color="CFCFCF"/>
            </w:tcBorders>
          </w:tcPr>
          <w:p w14:paraId="5E61270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023A78A" w14:textId="77777777" w:rsidR="00CD7126" w:rsidRDefault="00CD7126"/>
        </w:tc>
      </w:tr>
      <w:tr w:rsidR="00CD7126" w14:paraId="4384E687" w14:textId="77777777">
        <w:trPr>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8579B5" w14:textId="77777777" w:rsidR="00CD7126" w:rsidRDefault="00000000">
            <w:pPr>
              <w:spacing w:after="20"/>
              <w:ind w:left="20"/>
              <w:jc w:val="both"/>
            </w:pPr>
            <w:r>
              <w:rPr>
                <w:color w:val="000000"/>
                <w:sz w:val="20"/>
              </w:rPr>
              <w:t>02303. Культура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9AF8DD" w14:textId="77777777" w:rsidR="00CD7126" w:rsidRDefault="00CD7126">
            <w:pPr>
              <w:spacing w:after="20"/>
              <w:ind w:left="20"/>
              <w:jc w:val="both"/>
            </w:pPr>
          </w:p>
          <w:p w14:paraId="1949F42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293D89" w14:textId="77777777" w:rsidR="00CD7126" w:rsidRDefault="00CD7126">
            <w:pPr>
              <w:spacing w:after="20"/>
              <w:ind w:left="20"/>
              <w:jc w:val="both"/>
            </w:pPr>
          </w:p>
          <w:p w14:paraId="5A2A8CC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7B098" w14:textId="77777777" w:rsidR="00CD7126" w:rsidRDefault="00CD7126">
            <w:pPr>
              <w:spacing w:after="20"/>
              <w:ind w:left="20"/>
              <w:jc w:val="both"/>
            </w:pPr>
          </w:p>
          <w:p w14:paraId="7DEE8C2F" w14:textId="77777777" w:rsidR="00CD7126" w:rsidRDefault="00CD7126">
            <w:pPr>
              <w:spacing w:after="20"/>
              <w:ind w:left="20"/>
              <w:jc w:val="both"/>
            </w:pPr>
          </w:p>
        </w:tc>
      </w:tr>
      <w:tr w:rsidR="00CD7126" w14:paraId="5FE1D31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CA1D5" w14:textId="77777777" w:rsidR="00CD7126" w:rsidRDefault="00000000">
            <w:pPr>
              <w:spacing w:after="20"/>
              <w:ind w:left="20"/>
              <w:jc w:val="both"/>
            </w:pPr>
            <w:r>
              <w:rPr>
                <w:color w:val="000000"/>
                <w:sz w:val="20"/>
              </w:rPr>
              <w:t>1186.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94B96" w14:textId="77777777" w:rsidR="00CD7126" w:rsidRDefault="00000000">
            <w:pPr>
              <w:spacing w:after="20"/>
              <w:ind w:left="20"/>
              <w:jc w:val="both"/>
            </w:pPr>
            <w:r>
              <w:rPr>
                <w:color w:val="000000"/>
                <w:sz w:val="20"/>
              </w:rPr>
              <w:t>02303001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457FDA" w14:textId="77777777" w:rsidR="00CD7126" w:rsidRDefault="00000000">
            <w:pPr>
              <w:spacing w:after="20"/>
              <w:ind w:left="20"/>
              <w:jc w:val="both"/>
            </w:pPr>
            <w:r>
              <w:rPr>
                <w:color w:val="000000"/>
                <w:sz w:val="20"/>
              </w:rPr>
              <w:t>Выдача лицензии для занятия деятельностью по распространению теле-, радиоканалов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6972D" w14:textId="77777777" w:rsidR="00CD7126" w:rsidRDefault="00CD7126">
            <w:pPr>
              <w:spacing w:after="20"/>
              <w:ind w:left="20"/>
              <w:jc w:val="both"/>
            </w:pPr>
          </w:p>
          <w:p w14:paraId="6522700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10F8A"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2E0E27"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 Зарегистрирован в Реестре государственной регистрации нормативных правовых актов № 20296</w:t>
            </w:r>
          </w:p>
        </w:tc>
      </w:tr>
      <w:tr w:rsidR="00CD7126" w14:paraId="740E4A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6C3355" w14:textId="77777777" w:rsidR="00CD7126" w:rsidRDefault="00000000">
            <w:pPr>
              <w:spacing w:after="20"/>
              <w:ind w:left="20"/>
              <w:jc w:val="both"/>
            </w:pPr>
            <w:r>
              <w:rPr>
                <w:color w:val="000000"/>
                <w:sz w:val="20"/>
              </w:rPr>
              <w:t>1187.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FA2822" w14:textId="77777777" w:rsidR="00CD7126" w:rsidRDefault="00000000">
            <w:pPr>
              <w:spacing w:after="20"/>
              <w:ind w:left="20"/>
              <w:jc w:val="both"/>
            </w:pPr>
            <w:r>
              <w:rPr>
                <w:color w:val="000000"/>
                <w:sz w:val="20"/>
              </w:rPr>
              <w:t>02303002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27BB0" w14:textId="77777777" w:rsidR="00CD7126" w:rsidRDefault="00000000">
            <w:pPr>
              <w:spacing w:after="20"/>
              <w:ind w:left="20"/>
              <w:jc w:val="both"/>
            </w:pPr>
            <w:r>
              <w:rPr>
                <w:color w:val="000000"/>
                <w:sz w:val="20"/>
              </w:rPr>
              <w:t>Постановка на учет, переучет, выдача дубликата свидетельства отечественного теле-, радиоканала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F8E3" w14:textId="77777777" w:rsidR="00CD7126" w:rsidRDefault="00CD7126">
            <w:pPr>
              <w:spacing w:after="20"/>
              <w:ind w:left="20"/>
              <w:jc w:val="both"/>
            </w:pPr>
          </w:p>
          <w:p w14:paraId="21EBF02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692A9C"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949B15"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 Зарегистрирован в Реестре государственной регистрации нормативных правовых актов № 20296</w:t>
            </w:r>
          </w:p>
        </w:tc>
      </w:tr>
      <w:tr w:rsidR="00CD7126" w14:paraId="330FA8B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4FA9FD" w14:textId="77777777" w:rsidR="00CD7126" w:rsidRDefault="00000000">
            <w:pPr>
              <w:spacing w:after="20"/>
              <w:ind w:left="20"/>
              <w:jc w:val="both"/>
            </w:pPr>
            <w:r>
              <w:rPr>
                <w:color w:val="000000"/>
                <w:sz w:val="20"/>
              </w:rPr>
              <w:t>1188.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393EEF" w14:textId="77777777" w:rsidR="00CD7126" w:rsidRDefault="00000000">
            <w:pPr>
              <w:spacing w:after="20"/>
              <w:ind w:left="20"/>
              <w:jc w:val="both"/>
            </w:pPr>
            <w:r>
              <w:rPr>
                <w:color w:val="000000"/>
                <w:sz w:val="20"/>
              </w:rPr>
              <w:t>02303003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2FF924" w14:textId="77777777" w:rsidR="00CD7126" w:rsidRDefault="00000000">
            <w:pPr>
              <w:spacing w:after="20"/>
              <w:ind w:left="20"/>
              <w:jc w:val="both"/>
            </w:pPr>
            <w:r>
              <w:rPr>
                <w:color w:val="000000"/>
                <w:sz w:val="20"/>
              </w:rPr>
              <w:t>Постановка на учет, переучет, выдача дубликата свидетельства иностранного теле-, радиоканала, распространяемого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75BB43" w14:textId="77777777" w:rsidR="00CD7126" w:rsidRDefault="00CD7126">
            <w:pPr>
              <w:spacing w:after="20"/>
              <w:ind w:left="20"/>
              <w:jc w:val="both"/>
            </w:pPr>
          </w:p>
          <w:p w14:paraId="6F9DDA5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CF510C"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64E771"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информации" приказ Министра информации и общественного развития Республики Казахстан от 2 апреля 2020 года № 101. Зарегистрирован в Реестре государственной регистрации нормативных правовых актов № 20296</w:t>
            </w:r>
          </w:p>
        </w:tc>
      </w:tr>
      <w:tr w:rsidR="00CD7126" w14:paraId="7D279E2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8B6C4" w14:textId="77777777" w:rsidR="00CD7126" w:rsidRDefault="00000000">
            <w:pPr>
              <w:spacing w:after="20"/>
              <w:ind w:left="20"/>
              <w:jc w:val="both"/>
            </w:pPr>
            <w:r>
              <w:rPr>
                <w:color w:val="000000"/>
                <w:sz w:val="20"/>
              </w:rPr>
              <w:t>1189.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87D2F" w14:textId="77777777" w:rsidR="00CD7126" w:rsidRDefault="00000000">
            <w:pPr>
              <w:spacing w:after="20"/>
              <w:ind w:left="20"/>
              <w:jc w:val="both"/>
            </w:pPr>
            <w:r>
              <w:rPr>
                <w:color w:val="000000"/>
                <w:sz w:val="20"/>
              </w:rPr>
              <w:t>02303004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8730D8" w14:textId="77777777" w:rsidR="00CD7126" w:rsidRDefault="00000000">
            <w:pPr>
              <w:spacing w:after="20"/>
              <w:ind w:left="20"/>
              <w:jc w:val="both"/>
            </w:pPr>
            <w:r>
              <w:rPr>
                <w:color w:val="000000"/>
                <w:sz w:val="20"/>
              </w:rPr>
              <w:t>Выдача прокатного удостоверения на фильм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698DDD" w14:textId="77777777" w:rsidR="00CD7126" w:rsidRDefault="00CD7126">
            <w:pPr>
              <w:spacing w:after="20"/>
              <w:ind w:left="20"/>
              <w:jc w:val="both"/>
            </w:pPr>
          </w:p>
          <w:p w14:paraId="3074098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9E3EA5"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D623C9" w14:textId="77777777" w:rsidR="00CD7126" w:rsidRDefault="00000000">
            <w:pPr>
              <w:spacing w:after="20"/>
              <w:ind w:left="20"/>
              <w:jc w:val="both"/>
            </w:pPr>
            <w:r>
              <w:rPr>
                <w:color w:val="000000"/>
                <w:sz w:val="20"/>
              </w:rPr>
              <w:t xml:space="preserve"> "Об утверждении Правил выдачи прокатного удостоверения на фильм" приказ Министра культуры и спорта Республики Казахстан от 3 мая 2019 года № 125. Зарегистрирован в Реестре государственной регистрации нормативных правовых актов № 18639.</w:t>
            </w:r>
          </w:p>
        </w:tc>
      </w:tr>
      <w:tr w:rsidR="00CD7126" w14:paraId="5003D6D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BFB1D" w14:textId="77777777" w:rsidR="00CD7126" w:rsidRDefault="00000000">
            <w:pPr>
              <w:spacing w:after="20"/>
              <w:ind w:left="20"/>
              <w:jc w:val="both"/>
            </w:pPr>
            <w:r>
              <w:rPr>
                <w:color w:val="000000"/>
                <w:sz w:val="20"/>
              </w:rPr>
              <w:t>1190.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0D6E90" w14:textId="77777777" w:rsidR="00CD7126" w:rsidRDefault="00000000">
            <w:pPr>
              <w:spacing w:after="20"/>
              <w:ind w:left="20"/>
              <w:jc w:val="both"/>
            </w:pPr>
            <w:r>
              <w:rPr>
                <w:color w:val="000000"/>
                <w:sz w:val="20"/>
              </w:rPr>
              <w:t>02303005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575ADD" w14:textId="77777777" w:rsidR="00CD7126" w:rsidRDefault="00000000">
            <w:pPr>
              <w:spacing w:after="20"/>
              <w:ind w:left="20"/>
              <w:jc w:val="both"/>
            </w:pPr>
            <w:r>
              <w:rPr>
                <w:color w:val="000000"/>
                <w:sz w:val="20"/>
              </w:rPr>
              <w:t>Выдача свидетельства на право временного вывоза культурных ценностей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58DE1" w14:textId="77777777" w:rsidR="00CD7126" w:rsidRDefault="00CD7126">
            <w:pPr>
              <w:spacing w:after="20"/>
              <w:ind w:left="20"/>
              <w:jc w:val="both"/>
            </w:pPr>
          </w:p>
          <w:p w14:paraId="7A60B00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4EDAB8"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9ADF7"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свидетельства на право временного вывоза культурных ценностей" приказ Министра культуры и спорта Республики Казахстан от 22 января 2015 года № 19. Зарегистрирован в Реестре государственной регистрации нормативных правовых актов № 10320.</w:t>
            </w:r>
          </w:p>
        </w:tc>
      </w:tr>
      <w:tr w:rsidR="00CD7126" w14:paraId="11FA6D0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56B91F" w14:textId="77777777" w:rsidR="00CD7126" w:rsidRDefault="00000000">
            <w:pPr>
              <w:spacing w:after="20"/>
              <w:ind w:left="20"/>
              <w:jc w:val="both"/>
            </w:pPr>
            <w:r>
              <w:rPr>
                <w:color w:val="000000"/>
                <w:sz w:val="20"/>
              </w:rPr>
              <w:t>1191.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08B620" w14:textId="77777777" w:rsidR="00CD7126" w:rsidRDefault="00000000">
            <w:pPr>
              <w:spacing w:after="20"/>
              <w:ind w:left="20"/>
              <w:jc w:val="both"/>
            </w:pPr>
            <w:r>
              <w:rPr>
                <w:color w:val="000000"/>
                <w:sz w:val="20"/>
              </w:rPr>
              <w:t>02303006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FB7A1" w14:textId="77777777" w:rsidR="00CD7126" w:rsidRDefault="00000000">
            <w:pPr>
              <w:spacing w:after="20"/>
              <w:ind w:left="20"/>
              <w:jc w:val="both"/>
            </w:pPr>
            <w:r>
              <w:rPr>
                <w:color w:val="000000"/>
                <w:sz w:val="20"/>
              </w:rPr>
              <w:t>Выдача разрешения на временный вывоз за пределы Республики Казахстан документов Национального архивного фонда, находящихся в государственной собственности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45255" w14:textId="77777777" w:rsidR="00CD7126" w:rsidRDefault="00CD7126">
            <w:pPr>
              <w:spacing w:after="20"/>
              <w:ind w:left="20"/>
              <w:jc w:val="both"/>
            </w:pPr>
          </w:p>
          <w:p w14:paraId="458785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C84F5"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25B76C"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архивного дела" приказ Министра культуры и спорта Республики Казахстан от 29 мая 2020 года № 159. Зарегистрирован в Реестре государственной регистрации нормативных правовых актов № 20790</w:t>
            </w:r>
          </w:p>
        </w:tc>
      </w:tr>
      <w:tr w:rsidR="00CD7126" w14:paraId="606E16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344668" w14:textId="77777777" w:rsidR="00CD7126" w:rsidRDefault="00000000">
            <w:pPr>
              <w:spacing w:after="20"/>
              <w:ind w:left="20"/>
              <w:jc w:val="both"/>
            </w:pPr>
            <w:r>
              <w:rPr>
                <w:color w:val="000000"/>
                <w:sz w:val="20"/>
              </w:rPr>
              <w:t>1192.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DE078" w14:textId="77777777" w:rsidR="00CD7126" w:rsidRDefault="00000000">
            <w:pPr>
              <w:spacing w:after="20"/>
              <w:ind w:left="20"/>
              <w:jc w:val="both"/>
            </w:pPr>
            <w:r>
              <w:rPr>
                <w:color w:val="000000"/>
                <w:sz w:val="20"/>
              </w:rPr>
              <w:t>02303007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192985" w14:textId="77777777" w:rsidR="00CD7126" w:rsidRDefault="00000000">
            <w:pPr>
              <w:spacing w:after="20"/>
              <w:ind w:left="20"/>
              <w:jc w:val="both"/>
            </w:pPr>
            <w:r>
              <w:rPr>
                <w:color w:val="000000"/>
                <w:sz w:val="20"/>
              </w:rPr>
              <w:t>Прием заявок на присвоение звания "Народный" или "Образцовый" коллективам художественной самодеятельности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5AA98E" w14:textId="77777777" w:rsidR="00CD7126" w:rsidRDefault="00CD7126">
            <w:pPr>
              <w:spacing w:after="20"/>
              <w:ind w:left="20"/>
              <w:jc w:val="both"/>
            </w:pPr>
          </w:p>
          <w:p w14:paraId="7827AF6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812EAE"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E89376" w14:textId="77777777" w:rsidR="00CD7126" w:rsidRDefault="00000000">
            <w:pPr>
              <w:spacing w:after="20"/>
              <w:ind w:left="20"/>
              <w:jc w:val="both"/>
            </w:pPr>
            <w:r>
              <w:rPr>
                <w:color w:val="000000"/>
                <w:sz w:val="20"/>
              </w:rPr>
              <w:t xml:space="preserve"> "Об утверждении Правил присвоения звания "Народный" или "Образцовый" коллективам художественной самодеятельности" приказ Министра культуры и информации Республики Казахстан от 28 марта 2007 года № 93. Зарегистрирован в Реестре государственной регистрации нормативных правовых актов № 4632.</w:t>
            </w:r>
          </w:p>
        </w:tc>
      </w:tr>
      <w:tr w:rsidR="00CD7126" w14:paraId="1FDF5E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A21D2" w14:textId="77777777" w:rsidR="00CD7126" w:rsidRDefault="00000000">
            <w:pPr>
              <w:spacing w:after="20"/>
              <w:ind w:left="20"/>
              <w:jc w:val="both"/>
            </w:pPr>
            <w:r>
              <w:rPr>
                <w:color w:val="000000"/>
                <w:sz w:val="20"/>
              </w:rPr>
              <w:t>1193.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D068AD" w14:textId="77777777" w:rsidR="00CD7126" w:rsidRDefault="00000000">
            <w:pPr>
              <w:spacing w:after="20"/>
              <w:ind w:left="20"/>
              <w:jc w:val="both"/>
            </w:pPr>
            <w:r>
              <w:rPr>
                <w:color w:val="000000"/>
                <w:sz w:val="20"/>
              </w:rPr>
              <w:t>02303008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4CAA8F" w14:textId="77777777" w:rsidR="00CD7126" w:rsidRDefault="00000000">
            <w:pPr>
              <w:spacing w:after="20"/>
              <w:ind w:left="20"/>
              <w:jc w:val="both"/>
            </w:pPr>
            <w:r>
              <w:rPr>
                <w:color w:val="000000"/>
                <w:sz w:val="20"/>
              </w:rPr>
              <w:t>Выдача разрешения на установление мемориальных досок</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381793" w14:textId="77777777" w:rsidR="00CD7126" w:rsidRDefault="00CD7126">
            <w:pPr>
              <w:spacing w:after="20"/>
              <w:ind w:left="20"/>
              <w:jc w:val="both"/>
            </w:pPr>
          </w:p>
          <w:p w14:paraId="66ED444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607A5C"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42E1DC"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разрешения на установление мемориальных досок" приказ Министра культуры и спорта Республики Казахстан от 26 мая 2020 года № 149. Зарегистрирован в Реестре государственной регистрации нормативных правовых актов № 20738.</w:t>
            </w:r>
          </w:p>
        </w:tc>
      </w:tr>
      <w:tr w:rsidR="00CD7126" w14:paraId="521C396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973CC" w14:textId="77777777" w:rsidR="00CD7126" w:rsidRDefault="00000000">
            <w:pPr>
              <w:spacing w:after="20"/>
              <w:ind w:left="20"/>
              <w:jc w:val="both"/>
            </w:pPr>
            <w:r>
              <w:rPr>
                <w:color w:val="000000"/>
                <w:sz w:val="20"/>
              </w:rPr>
              <w:t>024. Чрезвычайные ситуации</w:t>
            </w:r>
          </w:p>
        </w:tc>
      </w:tr>
      <w:tr w:rsidR="00CD7126" w14:paraId="400208E1" w14:textId="77777777">
        <w:trPr>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D29AD4" w14:textId="77777777" w:rsidR="00CD7126" w:rsidRDefault="00000000">
            <w:pPr>
              <w:spacing w:after="20"/>
              <w:ind w:left="20"/>
              <w:jc w:val="both"/>
            </w:pPr>
            <w:r>
              <w:rPr>
                <w:color w:val="000000"/>
                <w:sz w:val="20"/>
              </w:rPr>
              <w:t>02401. Прочие государственные услуги в сфере чрезвычайных ситуаций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8A8743" w14:textId="77777777" w:rsidR="00CD7126" w:rsidRDefault="00CD7126">
            <w:pPr>
              <w:spacing w:after="20"/>
              <w:ind w:left="20"/>
              <w:jc w:val="both"/>
            </w:pPr>
          </w:p>
          <w:p w14:paraId="767403C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C205F7" w14:textId="77777777" w:rsidR="00CD7126" w:rsidRDefault="00CD7126">
            <w:pPr>
              <w:spacing w:after="20"/>
              <w:ind w:left="20"/>
              <w:jc w:val="both"/>
            </w:pPr>
          </w:p>
          <w:p w14:paraId="3D6BCDB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C0B2E9" w14:textId="77777777" w:rsidR="00CD7126" w:rsidRDefault="00CD7126">
            <w:pPr>
              <w:spacing w:after="20"/>
              <w:ind w:left="20"/>
              <w:jc w:val="both"/>
            </w:pPr>
          </w:p>
          <w:p w14:paraId="5A9C7A05" w14:textId="77777777" w:rsidR="00CD7126" w:rsidRDefault="00CD7126">
            <w:pPr>
              <w:spacing w:after="20"/>
              <w:ind w:left="20"/>
              <w:jc w:val="both"/>
            </w:pPr>
          </w:p>
        </w:tc>
      </w:tr>
      <w:tr w:rsidR="00CD7126" w14:paraId="3103CE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1B6B45" w14:textId="77777777" w:rsidR="00CD7126" w:rsidRDefault="00000000">
            <w:pPr>
              <w:spacing w:after="20"/>
              <w:ind w:left="20"/>
              <w:jc w:val="both"/>
            </w:pPr>
            <w:r>
              <w:rPr>
                <w:color w:val="000000"/>
                <w:sz w:val="20"/>
              </w:rPr>
              <w:t>1194.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EED24" w14:textId="77777777" w:rsidR="00CD7126" w:rsidRDefault="00000000">
            <w:pPr>
              <w:spacing w:after="20"/>
              <w:ind w:left="20"/>
              <w:jc w:val="both"/>
            </w:pPr>
            <w:r>
              <w:rPr>
                <w:color w:val="000000"/>
                <w:sz w:val="20"/>
              </w:rPr>
              <w:t>02401001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0C44F6" w14:textId="77777777" w:rsidR="00CD7126" w:rsidRDefault="00000000">
            <w:pPr>
              <w:spacing w:after="20"/>
              <w:ind w:left="20"/>
              <w:jc w:val="both"/>
            </w:pPr>
            <w:r>
              <w:rPr>
                <w:color w:val="000000"/>
                <w:sz w:val="20"/>
              </w:rPr>
              <w:t>Выдача разрешений на применение технологий, применяемых на опасных производственных объектах, опасных технических устройств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E64C3" w14:textId="77777777" w:rsidR="00CD7126" w:rsidRDefault="00CD7126">
            <w:pPr>
              <w:spacing w:after="20"/>
              <w:ind w:left="20"/>
              <w:jc w:val="both"/>
            </w:pPr>
          </w:p>
          <w:p w14:paraId="282C6D0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6047E4"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2CA32"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разрешений на применение технологий, применяемых на опасных производственных объектах, опасных технических устройств" приказ Министра индустрии и инфраструктурного развития Республики Казахстан от 16 апреля 2020 года № 208. Зарегистрирован в Реестре государственной регистрации нормативных правовых актов № 20435.</w:t>
            </w:r>
          </w:p>
        </w:tc>
      </w:tr>
      <w:tr w:rsidR="00CD7126" w14:paraId="6050D7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0BA71D" w14:textId="77777777" w:rsidR="00CD7126" w:rsidRDefault="00000000">
            <w:pPr>
              <w:spacing w:after="20"/>
              <w:ind w:left="20"/>
              <w:jc w:val="both"/>
            </w:pPr>
            <w:r>
              <w:rPr>
                <w:color w:val="000000"/>
                <w:sz w:val="20"/>
              </w:rPr>
              <w:t>1195.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170324" w14:textId="77777777" w:rsidR="00CD7126" w:rsidRDefault="00000000">
            <w:pPr>
              <w:spacing w:after="20"/>
              <w:ind w:left="20"/>
              <w:jc w:val="both"/>
            </w:pPr>
            <w:r>
              <w:rPr>
                <w:color w:val="000000"/>
                <w:sz w:val="20"/>
              </w:rPr>
              <w:t>02401002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03C72" w14:textId="77777777" w:rsidR="00CD7126" w:rsidRDefault="00000000">
            <w:pPr>
              <w:spacing w:after="20"/>
              <w:ind w:left="20"/>
              <w:jc w:val="both"/>
            </w:pPr>
            <w:r>
              <w:rPr>
                <w:color w:val="000000"/>
                <w:sz w:val="20"/>
              </w:rPr>
              <w:t>Регистрация деклараций промышленной безопасности опасного производственного объекта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B9603" w14:textId="77777777" w:rsidR="00CD7126" w:rsidRDefault="00000000">
            <w:pPr>
              <w:spacing w:after="20"/>
              <w:ind w:left="20"/>
              <w:jc w:val="both"/>
            </w:pPr>
            <w:r>
              <w:rPr>
                <w:color w:val="000000"/>
                <w:sz w:val="20"/>
              </w:rPr>
              <w:t>проведение экспертизы промышленной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36DE8F"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4FC53" w14:textId="77777777" w:rsidR="00CD7126" w:rsidRDefault="00000000">
            <w:pPr>
              <w:spacing w:after="20"/>
              <w:ind w:left="20"/>
              <w:jc w:val="both"/>
            </w:pPr>
            <w:r>
              <w:rPr>
                <w:color w:val="000000"/>
                <w:sz w:val="20"/>
              </w:rPr>
              <w:t xml:space="preserve"> "Об утверждении Правил оказания государственной услуги "Регистрация деклараций промышленной безопасности опасного производственного объекта" приказ исполняющего обязанности Министра индустрии и инфраструктурного развития Республики Казахстан от 6 апреля 2020 года № 187. Зарегистрирован Реестре государственной регистрации нормативных правовых актов № 20338.</w:t>
            </w:r>
          </w:p>
        </w:tc>
      </w:tr>
      <w:tr w:rsidR="00CD7126" w14:paraId="31D23A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568123" w14:textId="77777777" w:rsidR="00CD7126" w:rsidRDefault="00000000">
            <w:pPr>
              <w:spacing w:after="20"/>
              <w:ind w:left="20"/>
              <w:jc w:val="both"/>
            </w:pPr>
            <w:r>
              <w:rPr>
                <w:color w:val="000000"/>
                <w:sz w:val="20"/>
              </w:rPr>
              <w:t>1196.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A4E1C6" w14:textId="77777777" w:rsidR="00CD7126" w:rsidRDefault="00000000">
            <w:pPr>
              <w:spacing w:after="20"/>
              <w:ind w:left="20"/>
              <w:jc w:val="both"/>
            </w:pPr>
            <w:r>
              <w:rPr>
                <w:color w:val="000000"/>
                <w:sz w:val="20"/>
              </w:rPr>
              <w:t>02401003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763C66" w14:textId="77777777" w:rsidR="00CD7126" w:rsidRDefault="00000000">
            <w:pPr>
              <w:spacing w:after="20"/>
              <w:ind w:left="20"/>
              <w:jc w:val="both"/>
            </w:pPr>
            <w:r>
              <w:rPr>
                <w:color w:val="000000"/>
                <w:sz w:val="20"/>
              </w:rPr>
              <w:t>Аттестация юридических лиц на право проведения работ в области промышленной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7FC3B" w14:textId="77777777" w:rsidR="00CD7126" w:rsidRDefault="00CD7126">
            <w:pPr>
              <w:spacing w:after="20"/>
              <w:ind w:left="20"/>
              <w:jc w:val="both"/>
            </w:pPr>
          </w:p>
          <w:p w14:paraId="4B9441D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AED037" w14:textId="77777777" w:rsidR="00CD7126" w:rsidRDefault="00000000">
            <w:pPr>
              <w:spacing w:after="20"/>
              <w:ind w:left="20"/>
              <w:jc w:val="both"/>
            </w:pPr>
            <w:r>
              <w:rPr>
                <w:color w:val="000000"/>
                <w:sz w:val="20"/>
              </w:rPr>
              <w:t xml:space="preserve"> МЧС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769229" w14:textId="77777777" w:rsidR="00CD7126" w:rsidRDefault="00000000">
            <w:pPr>
              <w:spacing w:after="20"/>
              <w:ind w:left="20"/>
              <w:jc w:val="both"/>
            </w:pPr>
            <w:r>
              <w:rPr>
                <w:color w:val="000000"/>
                <w:sz w:val="20"/>
              </w:rPr>
              <w:t xml:space="preserve"> "Об утверждении Правил оказания государственной услуги Аттестация юридических лиц на право проведения работ в области промышленной безопасности" приказ исполняющего обязанности Министра индустрии и инфраструктурного развития Республики Казахстан от 6 апреля 2020 года № 186. Зарегистрирован в Реестре государственной регистрации нормативных правовых актов № 20340.</w:t>
            </w:r>
          </w:p>
        </w:tc>
      </w:tr>
      <w:tr w:rsidR="00CD7126" w14:paraId="1326CDB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14D06E" w14:textId="77777777" w:rsidR="00CD7126" w:rsidRDefault="00000000">
            <w:pPr>
              <w:spacing w:after="20"/>
              <w:ind w:left="20"/>
              <w:jc w:val="both"/>
            </w:pPr>
            <w:r>
              <w:rPr>
                <w:color w:val="000000"/>
                <w:sz w:val="20"/>
              </w:rPr>
              <w:t>1197.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8CE7F9" w14:textId="77777777" w:rsidR="00CD7126" w:rsidRDefault="00000000">
            <w:pPr>
              <w:spacing w:after="20"/>
              <w:ind w:left="20"/>
              <w:jc w:val="both"/>
            </w:pPr>
            <w:r>
              <w:rPr>
                <w:color w:val="000000"/>
                <w:sz w:val="20"/>
              </w:rPr>
              <w:t>02401003-1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AC1764" w14:textId="77777777" w:rsidR="00CD7126" w:rsidRDefault="00000000">
            <w:pPr>
              <w:spacing w:after="20"/>
              <w:ind w:left="20"/>
              <w:jc w:val="both"/>
            </w:pPr>
            <w:r>
              <w:rPr>
                <w:color w:val="000000"/>
                <w:sz w:val="20"/>
              </w:rPr>
              <w:t>Аттестация профессиональных аварийно-спасательных служб в области промышленной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A52AA" w14:textId="77777777" w:rsidR="00CD7126" w:rsidRDefault="00CD7126">
            <w:pPr>
              <w:spacing w:after="20"/>
              <w:ind w:left="20"/>
              <w:jc w:val="both"/>
            </w:pPr>
          </w:p>
          <w:p w14:paraId="2611F67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29CBC4"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7AD413" w14:textId="77777777" w:rsidR="00CD7126" w:rsidRDefault="00000000">
            <w:pPr>
              <w:spacing w:after="20"/>
              <w:ind w:left="20"/>
              <w:jc w:val="both"/>
            </w:pPr>
            <w:r>
              <w:rPr>
                <w:color w:val="000000"/>
                <w:sz w:val="20"/>
              </w:rPr>
              <w:t xml:space="preserve"> "Об утверждении Правил аттестации профессиональных аварийно-спасательных служб в области промышленной безопасности" приказ Министра по чрезвычайным ситуациям Республики Казахстан от 20 сентября 2021 года № 463. Зарегистрирован в Реестре государственной регистрации нормативных правовых актов № 24449.</w:t>
            </w:r>
          </w:p>
        </w:tc>
      </w:tr>
      <w:tr w:rsidR="00CD7126" w14:paraId="6BA2365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FE0FE" w14:textId="77777777" w:rsidR="00CD7126" w:rsidRDefault="00000000">
            <w:pPr>
              <w:spacing w:after="20"/>
              <w:ind w:left="20"/>
              <w:jc w:val="both"/>
            </w:pPr>
            <w:r>
              <w:rPr>
                <w:color w:val="000000"/>
                <w:sz w:val="20"/>
              </w:rPr>
              <w:t>1198.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74A7D" w14:textId="77777777" w:rsidR="00CD7126" w:rsidRDefault="00000000">
            <w:pPr>
              <w:spacing w:after="20"/>
              <w:ind w:left="20"/>
              <w:jc w:val="both"/>
            </w:pPr>
            <w:r>
              <w:rPr>
                <w:color w:val="000000"/>
                <w:sz w:val="20"/>
              </w:rPr>
              <w:t>02401004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D16B8F" w14:textId="77777777" w:rsidR="00CD7126" w:rsidRDefault="00000000">
            <w:pPr>
              <w:spacing w:after="20"/>
              <w:ind w:left="20"/>
              <w:jc w:val="both"/>
            </w:pPr>
            <w:r>
              <w:rPr>
                <w:color w:val="000000"/>
                <w:sz w:val="20"/>
              </w:rPr>
              <w:t>Выдача разрешений на производство взрывных работ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183819" w14:textId="77777777" w:rsidR="00CD7126" w:rsidRDefault="00CD7126">
            <w:pPr>
              <w:spacing w:after="20"/>
              <w:ind w:left="20"/>
              <w:jc w:val="both"/>
            </w:pPr>
          </w:p>
          <w:p w14:paraId="4C2CE75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B36FF5"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B002B" w14:textId="77777777" w:rsidR="00CD7126" w:rsidRDefault="00000000">
            <w:pPr>
              <w:spacing w:after="20"/>
              <w:ind w:left="20"/>
              <w:jc w:val="both"/>
            </w:pPr>
            <w:r>
              <w:rPr>
                <w:color w:val="000000"/>
                <w:sz w:val="20"/>
              </w:rPr>
              <w:t xml:space="preserve"> "Об утверждении Правил выдачи разрешений на производство взрывных работ" приказ Министра по инвестициям и развитию Республики Казахстан от 30 декабря 2014 года № 350. Зарегистрирован в Реестре государственной регистрации нормативных правовых актов № 10273.</w:t>
            </w:r>
          </w:p>
        </w:tc>
      </w:tr>
      <w:tr w:rsidR="00CD7126" w14:paraId="3E78A6A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0B2402" w14:textId="77777777" w:rsidR="00CD7126" w:rsidRDefault="00000000">
            <w:pPr>
              <w:spacing w:after="20"/>
              <w:ind w:left="20"/>
              <w:jc w:val="both"/>
            </w:pPr>
            <w:r>
              <w:rPr>
                <w:color w:val="000000"/>
                <w:sz w:val="20"/>
              </w:rPr>
              <w:t>1199.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1455B" w14:textId="77777777" w:rsidR="00CD7126" w:rsidRDefault="00000000">
            <w:pPr>
              <w:spacing w:after="20"/>
              <w:ind w:left="20"/>
              <w:jc w:val="both"/>
            </w:pPr>
            <w:r>
              <w:rPr>
                <w:color w:val="000000"/>
                <w:sz w:val="20"/>
              </w:rPr>
              <w:t>02401005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E8BB9" w14:textId="77777777" w:rsidR="00CD7126" w:rsidRDefault="00000000">
            <w:pPr>
              <w:spacing w:after="20"/>
              <w:ind w:left="20"/>
              <w:jc w:val="both"/>
            </w:pPr>
            <w:r>
              <w:rPr>
                <w:color w:val="000000"/>
                <w:sz w:val="20"/>
              </w:rPr>
              <w:t>Выдача разрешения на постоянное применение взрывчатых веществ и изделий на их основе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C325FA" w14:textId="77777777" w:rsidR="00CD7126" w:rsidRDefault="00CD7126">
            <w:pPr>
              <w:spacing w:after="20"/>
              <w:ind w:left="20"/>
              <w:jc w:val="both"/>
            </w:pPr>
          </w:p>
          <w:p w14:paraId="3194C5A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6E9B37"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454BC5"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взрывчатых и пиротехнических (за исключением гражданских) веществ и изделий с их применением и о внесении изменений в приказ Министра по инвестициям и развитию Республики Казахстан от 30 декабря 2014 года № 350 "Об утверждении Правил выдачи разрешения на производство взрывных работ" приказ Министра индустрии и инфраструктурного развития Республики Казахстан от 27 апреля 2020 года № 234. Зарегистрирован в Реестре государственной регистрации нормативных правовых актов № 20561.</w:t>
            </w:r>
          </w:p>
        </w:tc>
      </w:tr>
      <w:tr w:rsidR="00CD7126" w14:paraId="1FA3C17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9DFF3A" w14:textId="77777777" w:rsidR="00CD7126" w:rsidRDefault="00000000">
            <w:pPr>
              <w:spacing w:after="20"/>
              <w:ind w:left="20"/>
              <w:jc w:val="both"/>
            </w:pPr>
            <w:r>
              <w:rPr>
                <w:color w:val="000000"/>
                <w:sz w:val="20"/>
              </w:rPr>
              <w:t>1200.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553482" w14:textId="77777777" w:rsidR="00CD7126" w:rsidRDefault="00000000">
            <w:pPr>
              <w:spacing w:after="20"/>
              <w:ind w:left="20"/>
              <w:jc w:val="both"/>
            </w:pPr>
            <w:r>
              <w:rPr>
                <w:color w:val="000000"/>
                <w:sz w:val="20"/>
              </w:rPr>
              <w:t>02401006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C09F0" w14:textId="77777777" w:rsidR="00CD7126" w:rsidRDefault="00000000">
            <w:pPr>
              <w:spacing w:after="20"/>
              <w:ind w:left="20"/>
              <w:jc w:val="both"/>
            </w:pPr>
            <w:r>
              <w:rPr>
                <w:color w:val="000000"/>
                <w:sz w:val="20"/>
              </w:rPr>
              <w:t>Согласование проектной документации на строительство, расширение, реконструкцию, модернизацию, консервацию и ликвидацию опасных производственных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A60432" w14:textId="77777777" w:rsidR="00CD7126" w:rsidRDefault="00CD7126">
            <w:pPr>
              <w:spacing w:after="20"/>
              <w:ind w:left="20"/>
              <w:jc w:val="both"/>
            </w:pPr>
          </w:p>
          <w:p w14:paraId="75FBBAF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419164"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73918E" w14:textId="77777777" w:rsidR="00CD7126" w:rsidRDefault="00000000">
            <w:pPr>
              <w:spacing w:after="20"/>
              <w:ind w:left="20"/>
              <w:jc w:val="both"/>
            </w:pPr>
            <w:r>
              <w:rPr>
                <w:color w:val="000000"/>
                <w:sz w:val="20"/>
              </w:rPr>
              <w:t xml:space="preserve"> "Об утверждении правил согласования проектной документации на строительство, расширение, реконструкцию, модернизацию, консервацию и ликвидацию опасного производственного объекта организациями, эксплуатирующими опасный производственный объект" приказ исполняющего обязанности Министра по чрезвычайным ситуациям Республики Казахстан от 16 сентября 2021 года № 454. Зарегистрирован в Реестре государственной регистрации нормативных правовых актов № 24508.</w:t>
            </w:r>
          </w:p>
        </w:tc>
      </w:tr>
      <w:tr w:rsidR="00CD7126" w14:paraId="10F1EFD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41B3A4" w14:textId="77777777" w:rsidR="00CD7126" w:rsidRDefault="00000000">
            <w:pPr>
              <w:spacing w:after="20"/>
              <w:ind w:left="20"/>
              <w:jc w:val="both"/>
            </w:pPr>
            <w:r>
              <w:rPr>
                <w:color w:val="000000"/>
                <w:sz w:val="20"/>
              </w:rPr>
              <w:t>1201.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958A5F" w14:textId="77777777" w:rsidR="00CD7126" w:rsidRDefault="00000000">
            <w:pPr>
              <w:spacing w:after="20"/>
              <w:ind w:left="20"/>
              <w:jc w:val="both"/>
            </w:pPr>
            <w:r>
              <w:rPr>
                <w:color w:val="000000"/>
                <w:sz w:val="20"/>
              </w:rPr>
              <w:t>02401007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EA38A6" w14:textId="77777777" w:rsidR="00CD7126" w:rsidRDefault="00000000">
            <w:pPr>
              <w:spacing w:after="20"/>
              <w:ind w:left="20"/>
              <w:jc w:val="both"/>
            </w:pPr>
            <w:r>
              <w:rPr>
                <w:color w:val="000000"/>
                <w:sz w:val="20"/>
              </w:rPr>
              <w:t>Аттестация негосударственных противопожарных служб на право проведения работ по предупреждению и тушению пожаров, обеспечению пожарной безопасности и проведению аварийно-спасательных работ в организациях, населенных пунктах и на объектах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8C25DA" w14:textId="77777777" w:rsidR="00CD7126" w:rsidRDefault="00CD7126">
            <w:pPr>
              <w:spacing w:after="20"/>
              <w:ind w:left="20"/>
              <w:jc w:val="both"/>
            </w:pPr>
          </w:p>
          <w:p w14:paraId="0194E541"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2BA5E9"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88B76F" w14:textId="77777777" w:rsidR="00CD7126" w:rsidRDefault="00000000">
            <w:pPr>
              <w:spacing w:after="20"/>
              <w:ind w:left="20"/>
              <w:jc w:val="both"/>
            </w:pPr>
            <w:r>
              <w:rPr>
                <w:color w:val="000000"/>
                <w:sz w:val="20"/>
              </w:rPr>
              <w:t xml:space="preserve"> "Об утверждении Правил аттестации негосударственных противопожарных служб" приказ Министра внутренних дел Республики Казахстан от 13 июля 2018 года № 514. Зарегистрирован в Реестре государственной регистрации нормативных правовых актов № 17281.</w:t>
            </w:r>
          </w:p>
        </w:tc>
      </w:tr>
      <w:tr w:rsidR="00CD7126" w14:paraId="6ECCADA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A249B" w14:textId="77777777" w:rsidR="00CD7126" w:rsidRDefault="00000000">
            <w:pPr>
              <w:spacing w:after="20"/>
              <w:ind w:left="20"/>
              <w:jc w:val="both"/>
            </w:pPr>
            <w:r>
              <w:rPr>
                <w:color w:val="000000"/>
                <w:sz w:val="20"/>
              </w:rPr>
              <w:t>1202.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AB1591" w14:textId="77777777" w:rsidR="00CD7126" w:rsidRDefault="00000000">
            <w:pPr>
              <w:spacing w:after="20"/>
              <w:ind w:left="20"/>
              <w:jc w:val="both"/>
            </w:pPr>
            <w:r>
              <w:rPr>
                <w:color w:val="000000"/>
                <w:sz w:val="20"/>
              </w:rPr>
              <w:t>02401008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672B8D" w14:textId="77777777" w:rsidR="00CD7126" w:rsidRDefault="00000000">
            <w:pPr>
              <w:spacing w:after="20"/>
              <w:ind w:left="20"/>
              <w:jc w:val="both"/>
            </w:pPr>
            <w:r>
              <w:rPr>
                <w:color w:val="000000"/>
                <w:sz w:val="20"/>
              </w:rPr>
              <w:t>Аккредитация экспертных организаций по аудиту в области пожарной безопасности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FE8BD4" w14:textId="77777777" w:rsidR="00CD7126" w:rsidRDefault="00CD7126">
            <w:pPr>
              <w:spacing w:after="20"/>
              <w:ind w:left="20"/>
              <w:jc w:val="both"/>
            </w:pPr>
          </w:p>
          <w:p w14:paraId="3047020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26BC36" w14:textId="77777777" w:rsidR="00CD7126" w:rsidRDefault="00000000">
            <w:pPr>
              <w:spacing w:after="20"/>
              <w:ind w:left="20"/>
              <w:jc w:val="both"/>
            </w:pPr>
            <w:r>
              <w:rPr>
                <w:color w:val="000000"/>
                <w:sz w:val="20"/>
              </w:rPr>
              <w:t>МЧС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0F3762" w14:textId="77777777" w:rsidR="00CD7126" w:rsidRDefault="00000000">
            <w:pPr>
              <w:spacing w:after="20"/>
              <w:ind w:left="20"/>
              <w:jc w:val="both"/>
            </w:pPr>
            <w:r>
              <w:rPr>
                <w:color w:val="000000"/>
                <w:sz w:val="20"/>
              </w:rPr>
              <w:t xml:space="preserve"> "Об утверждении Правил аккредитации экспертных организаций на осуществление деятельности по аудиту в области пожарной безопасности" приказ Министра внутренних дел Республики Казахстан от 13 февраля 2015 года № 112. Зарегистрирован в Реестре государственной регистрации нормативных правовых актов № 10488.</w:t>
            </w:r>
          </w:p>
        </w:tc>
      </w:tr>
      <w:tr w:rsidR="00CD7126" w14:paraId="42C9566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2EADAB" w14:textId="77777777" w:rsidR="00CD7126" w:rsidRDefault="00000000">
            <w:pPr>
              <w:spacing w:after="20"/>
              <w:ind w:left="20"/>
              <w:jc w:val="both"/>
            </w:pPr>
            <w:r>
              <w:rPr>
                <w:color w:val="000000"/>
                <w:sz w:val="20"/>
              </w:rPr>
              <w:t>025. Физическая культура и спорт</w:t>
            </w:r>
          </w:p>
        </w:tc>
      </w:tr>
      <w:tr w:rsidR="00CD7126" w14:paraId="6C5754FE"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04B317" w14:textId="77777777" w:rsidR="00CD7126" w:rsidRDefault="00000000">
            <w:pPr>
              <w:spacing w:after="20"/>
              <w:ind w:left="20"/>
              <w:jc w:val="both"/>
            </w:pPr>
            <w:r>
              <w:rPr>
                <w:color w:val="000000"/>
                <w:sz w:val="20"/>
              </w:rPr>
              <w:t>02501. Прочие государственные услуги в сфере физической культуры и спорта</w:t>
            </w:r>
          </w:p>
        </w:tc>
      </w:tr>
      <w:tr w:rsidR="00CD7126" w14:paraId="40CF953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6473BB" w14:textId="77777777" w:rsidR="00CD7126" w:rsidRDefault="00000000">
            <w:pPr>
              <w:spacing w:after="20"/>
              <w:ind w:left="20"/>
              <w:jc w:val="both"/>
            </w:pPr>
            <w:r>
              <w:rPr>
                <w:color w:val="000000"/>
                <w:sz w:val="20"/>
              </w:rPr>
              <w:t>1203.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B8B6A8" w14:textId="77777777" w:rsidR="00CD7126" w:rsidRDefault="00000000">
            <w:pPr>
              <w:spacing w:after="20"/>
              <w:ind w:left="20"/>
              <w:jc w:val="both"/>
            </w:pPr>
            <w:r>
              <w:rPr>
                <w:color w:val="000000"/>
                <w:sz w:val="20"/>
              </w:rPr>
              <w:t>02501001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43042" w14:textId="77777777" w:rsidR="00CD7126" w:rsidRDefault="00000000">
            <w:pPr>
              <w:spacing w:after="20"/>
              <w:ind w:left="20"/>
              <w:jc w:val="both"/>
            </w:pPr>
            <w:r>
              <w:rPr>
                <w:color w:val="000000"/>
                <w:sz w:val="20"/>
              </w:rPr>
              <w:t>Аккредитация республиканских и региональных спортивных федераций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FC3D06" w14:textId="77777777" w:rsidR="00CD7126" w:rsidRDefault="00CD7126">
            <w:pPr>
              <w:spacing w:after="20"/>
              <w:ind w:left="20"/>
              <w:jc w:val="both"/>
            </w:pPr>
          </w:p>
          <w:p w14:paraId="47BE025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6CCAC6"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C01D7" w14:textId="77777777" w:rsidR="00CD7126" w:rsidRDefault="00000000">
            <w:pPr>
              <w:spacing w:after="20"/>
              <w:ind w:left="20"/>
              <w:jc w:val="both"/>
            </w:pPr>
            <w:r>
              <w:rPr>
                <w:color w:val="000000"/>
                <w:sz w:val="20"/>
              </w:rPr>
              <w:t xml:space="preserve"> "Об утверждении Правил аккредитации спортивных федераций" приказ Министра культуры и спорта Республики Казахстан от 27 ноября 2014 года № 121. Зарегистрирован в Реестре государственной регистрации нормативных правовых актов № 10095.</w:t>
            </w:r>
          </w:p>
        </w:tc>
      </w:tr>
      <w:tr w:rsidR="00CD7126" w14:paraId="653C043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9CE9A6" w14:textId="77777777" w:rsidR="00CD7126" w:rsidRDefault="00000000">
            <w:pPr>
              <w:spacing w:after="20"/>
              <w:ind w:left="20"/>
              <w:jc w:val="both"/>
            </w:pPr>
            <w:r>
              <w:rPr>
                <w:color w:val="000000"/>
                <w:sz w:val="20"/>
              </w:rPr>
              <w:t>1204.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BC70C0" w14:textId="77777777" w:rsidR="00CD7126" w:rsidRDefault="00000000">
            <w:pPr>
              <w:spacing w:after="20"/>
              <w:ind w:left="20"/>
              <w:jc w:val="both"/>
            </w:pPr>
            <w:r>
              <w:rPr>
                <w:color w:val="000000"/>
                <w:sz w:val="20"/>
              </w:rPr>
              <w:t>02501002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E61DF" w14:textId="77777777" w:rsidR="00CD7126" w:rsidRDefault="00000000">
            <w:pPr>
              <w:spacing w:after="20"/>
              <w:ind w:left="20"/>
              <w:jc w:val="both"/>
            </w:pPr>
            <w:r>
              <w:rPr>
                <w:color w:val="000000"/>
                <w:sz w:val="20"/>
              </w:rPr>
              <w:t>Аккредитация местных спортивных федераций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D860C" w14:textId="77777777" w:rsidR="00CD7126" w:rsidRDefault="00CD7126">
            <w:pPr>
              <w:spacing w:after="20"/>
              <w:ind w:left="20"/>
              <w:jc w:val="both"/>
            </w:pPr>
          </w:p>
          <w:p w14:paraId="7B4C529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0A9CEA"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32A04A" w14:textId="77777777" w:rsidR="00CD7126" w:rsidRDefault="00000000">
            <w:pPr>
              <w:spacing w:after="20"/>
              <w:ind w:left="20"/>
              <w:jc w:val="both"/>
            </w:pPr>
            <w:r>
              <w:rPr>
                <w:color w:val="000000"/>
                <w:sz w:val="20"/>
              </w:rPr>
              <w:t xml:space="preserve"> "Об утверждении Правил аккредитации спортивных федераций" приказ Министра культуры и спорта Республики Казахстан от 27 ноября 2014 года № 121. Зарегистрирован в Реестре государственной регистрации нормативных правовых актов № 10095.</w:t>
            </w:r>
          </w:p>
        </w:tc>
      </w:tr>
      <w:tr w:rsidR="00CD7126" w14:paraId="374CD56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7A507A" w14:textId="77777777" w:rsidR="00CD7126" w:rsidRDefault="00000000">
            <w:pPr>
              <w:spacing w:after="20"/>
              <w:ind w:left="20"/>
              <w:jc w:val="both"/>
            </w:pPr>
            <w:r>
              <w:rPr>
                <w:color w:val="000000"/>
                <w:sz w:val="20"/>
              </w:rPr>
              <w:t>1205.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E2F63" w14:textId="77777777" w:rsidR="00CD7126" w:rsidRDefault="00000000">
            <w:pPr>
              <w:spacing w:after="20"/>
              <w:ind w:left="20"/>
              <w:jc w:val="both"/>
            </w:pPr>
            <w:r>
              <w:rPr>
                <w:color w:val="000000"/>
                <w:sz w:val="20"/>
              </w:rPr>
              <w:t>02501003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1CC55B" w14:textId="77777777" w:rsidR="00CD7126" w:rsidRDefault="00000000">
            <w:pPr>
              <w:spacing w:after="20"/>
              <w:ind w:left="20"/>
              <w:jc w:val="both"/>
            </w:pPr>
            <w:r>
              <w:rPr>
                <w:color w:val="000000"/>
                <w:sz w:val="20"/>
              </w:rPr>
              <w:t>Выплата пожизненного ежемесячного материального обеспечения спортсменам и тренерам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CBE61C" w14:textId="77777777" w:rsidR="00CD7126" w:rsidRDefault="00000000">
            <w:pPr>
              <w:spacing w:after="20"/>
              <w:ind w:left="20"/>
              <w:jc w:val="both"/>
            </w:pPr>
            <w:r>
              <w:rPr>
                <w:color w:val="000000"/>
                <w:sz w:val="20"/>
              </w:rPr>
              <w:t>Заслуженный мастер спорта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7A6E6"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DAA085" w14:textId="77777777" w:rsidR="00CD7126" w:rsidRDefault="00000000">
            <w:pPr>
              <w:spacing w:after="20"/>
              <w:ind w:left="20"/>
              <w:jc w:val="both"/>
            </w:pPr>
            <w:r>
              <w:rPr>
                <w:color w:val="000000"/>
                <w:sz w:val="20"/>
              </w:rPr>
              <w:t xml:space="preserve"> "Об утверждении Правил оказания государственной услуги "Выплата пожизненного ежемесячного материального обеспечения спортсменам и тренерам" приказ Министра культуры и спорта Республики Казахстан от 29 мая 2020 года № 158. Зарегистрирован Реестре государственной регистрации нормативных правовых актов № 20784</w:t>
            </w:r>
          </w:p>
        </w:tc>
      </w:tr>
      <w:tr w:rsidR="00CD7126" w14:paraId="4F4DEE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4788A" w14:textId="77777777" w:rsidR="00CD7126" w:rsidRDefault="00000000">
            <w:pPr>
              <w:spacing w:after="20"/>
              <w:ind w:left="20"/>
              <w:jc w:val="both"/>
            </w:pPr>
            <w:r>
              <w:rPr>
                <w:color w:val="000000"/>
                <w:sz w:val="20"/>
              </w:rPr>
              <w:t>1206.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B0F39D" w14:textId="77777777" w:rsidR="00CD7126" w:rsidRDefault="00000000">
            <w:pPr>
              <w:spacing w:after="20"/>
              <w:ind w:left="20"/>
              <w:jc w:val="both"/>
            </w:pPr>
            <w:r>
              <w:rPr>
                <w:color w:val="000000"/>
                <w:sz w:val="20"/>
              </w:rPr>
              <w:t>02501004</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7EB1B2" w14:textId="77777777" w:rsidR="00CD7126" w:rsidRDefault="00000000">
            <w:pPr>
              <w:spacing w:after="20"/>
              <w:ind w:left="20"/>
              <w:jc w:val="both"/>
            </w:pPr>
            <w:r>
              <w:rPr>
                <w:color w:val="000000"/>
                <w:sz w:val="20"/>
              </w:rPr>
              <w:t>Присвоение спортивных званий: "Заслуженный мастер спорта Республики Казахстан", "мастер спорта международного класса Республики Казахстан", "мастер спорта Республики Казахстан", "Заслуженный тренер Республики Казахстан" и квалификационных категорий: тренер высшего уровня квалификации высшей категории, тренер-преподаватель высшего уровня квалификации высшей категории, тренер среднего уровня квалификации высшей категории, тренер-преподаватель среднего уровня квалификации высшей категории, методист высшего уровня квалификации высшей категории, методист среднего уровня квалификации высшей категории, инструктор - спортсмен высшего уровня квалификации высшей категории, национальный спортивный судья высшей категории, национальный спортивный судья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39D1C" w14:textId="77777777" w:rsidR="00CD7126" w:rsidRDefault="00000000">
            <w:pPr>
              <w:spacing w:after="20"/>
              <w:ind w:left="20"/>
              <w:jc w:val="both"/>
            </w:pPr>
            <w:r>
              <w:rPr>
                <w:color w:val="000000"/>
                <w:sz w:val="20"/>
              </w:rPr>
              <w:t>Мастер спорта международного класса Республики Казахстан</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5EEB6D"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7A990A" w14:textId="77777777" w:rsidR="00CD7126" w:rsidRDefault="00000000">
            <w:pPr>
              <w:spacing w:after="20"/>
              <w:ind w:left="20"/>
              <w:jc w:val="both"/>
            </w:pPr>
            <w:r>
              <w:rPr>
                <w:color w:val="000000"/>
                <w:sz w:val="20"/>
              </w:rPr>
              <w:t xml:space="preserve"> "Об утверждении Правил присвоения и лишения спортивных званий, разрядов и квалификационных категорий, выдачи нагрудных знаков, а также их описание" приказ Председателя Агентства Республики Казахстан по делам спорта и физической культуры от 29 июля 2014 года № 300. Зарегистрирован в Реестре государственной регистрации нормативных правовых актов № 9675.</w:t>
            </w:r>
          </w:p>
        </w:tc>
      </w:tr>
      <w:tr w:rsidR="00CD7126" w14:paraId="6AAD675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B40A46" w14:textId="77777777" w:rsidR="00CD7126" w:rsidRDefault="00000000">
            <w:pPr>
              <w:spacing w:after="20"/>
              <w:ind w:left="20"/>
              <w:jc w:val="both"/>
            </w:pPr>
            <w:r>
              <w:rPr>
                <w:color w:val="000000"/>
                <w:sz w:val="20"/>
              </w:rPr>
              <w:t>1207.</w:t>
            </w:r>
          </w:p>
        </w:tc>
        <w:tc>
          <w:tcPr>
            <w:tcW w:w="1230" w:type="dxa"/>
            <w:vMerge/>
            <w:tcBorders>
              <w:top w:val="nil"/>
              <w:left w:val="single" w:sz="5" w:space="0" w:color="CFCFCF"/>
              <w:bottom w:val="single" w:sz="5" w:space="0" w:color="CFCFCF"/>
              <w:right w:val="single" w:sz="5" w:space="0" w:color="CFCFCF"/>
            </w:tcBorders>
          </w:tcPr>
          <w:p w14:paraId="44FB0D6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3EDAF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6279A2" w14:textId="77777777" w:rsidR="00CD7126" w:rsidRDefault="00000000">
            <w:pPr>
              <w:spacing w:after="20"/>
              <w:ind w:left="20"/>
              <w:jc w:val="both"/>
            </w:pPr>
            <w:r>
              <w:rPr>
                <w:color w:val="000000"/>
                <w:sz w:val="20"/>
              </w:rPr>
              <w:t>Мастер спорта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68E148A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ACA11C" w14:textId="77777777" w:rsidR="00CD7126" w:rsidRDefault="00CD7126"/>
        </w:tc>
      </w:tr>
      <w:tr w:rsidR="00CD7126" w14:paraId="7D760D2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6363D5" w14:textId="77777777" w:rsidR="00CD7126" w:rsidRDefault="00000000">
            <w:pPr>
              <w:spacing w:after="20"/>
              <w:ind w:left="20"/>
              <w:jc w:val="both"/>
            </w:pPr>
            <w:r>
              <w:rPr>
                <w:color w:val="000000"/>
                <w:sz w:val="20"/>
              </w:rPr>
              <w:t>1208.</w:t>
            </w:r>
          </w:p>
        </w:tc>
        <w:tc>
          <w:tcPr>
            <w:tcW w:w="1230" w:type="dxa"/>
            <w:vMerge/>
            <w:tcBorders>
              <w:top w:val="nil"/>
              <w:left w:val="single" w:sz="5" w:space="0" w:color="CFCFCF"/>
              <w:bottom w:val="single" w:sz="5" w:space="0" w:color="CFCFCF"/>
              <w:right w:val="single" w:sz="5" w:space="0" w:color="CFCFCF"/>
            </w:tcBorders>
          </w:tcPr>
          <w:p w14:paraId="14F99E5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73B959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E7A278" w14:textId="77777777" w:rsidR="00CD7126" w:rsidRDefault="00000000">
            <w:pPr>
              <w:spacing w:after="20"/>
              <w:ind w:left="20"/>
              <w:jc w:val="both"/>
            </w:pPr>
            <w:r>
              <w:rPr>
                <w:color w:val="000000"/>
                <w:sz w:val="20"/>
              </w:rPr>
              <w:t>Заслуженный тренер Республики Казахстан</w:t>
            </w:r>
          </w:p>
        </w:tc>
        <w:tc>
          <w:tcPr>
            <w:tcW w:w="1230" w:type="dxa"/>
            <w:vMerge/>
            <w:tcBorders>
              <w:top w:val="nil"/>
              <w:left w:val="single" w:sz="5" w:space="0" w:color="CFCFCF"/>
              <w:bottom w:val="single" w:sz="5" w:space="0" w:color="CFCFCF"/>
              <w:right w:val="single" w:sz="5" w:space="0" w:color="CFCFCF"/>
            </w:tcBorders>
          </w:tcPr>
          <w:p w14:paraId="7850A7C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941D430" w14:textId="77777777" w:rsidR="00CD7126" w:rsidRDefault="00CD7126"/>
        </w:tc>
      </w:tr>
      <w:tr w:rsidR="00CD7126" w14:paraId="70EBF3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E46C16" w14:textId="77777777" w:rsidR="00CD7126" w:rsidRDefault="00000000">
            <w:pPr>
              <w:spacing w:after="20"/>
              <w:ind w:left="20"/>
              <w:jc w:val="both"/>
            </w:pPr>
            <w:r>
              <w:rPr>
                <w:color w:val="000000"/>
                <w:sz w:val="20"/>
              </w:rPr>
              <w:t>1209.</w:t>
            </w:r>
          </w:p>
        </w:tc>
        <w:tc>
          <w:tcPr>
            <w:tcW w:w="1230" w:type="dxa"/>
            <w:vMerge/>
            <w:tcBorders>
              <w:top w:val="nil"/>
              <w:left w:val="single" w:sz="5" w:space="0" w:color="CFCFCF"/>
              <w:bottom w:val="single" w:sz="5" w:space="0" w:color="CFCFCF"/>
              <w:right w:val="single" w:sz="5" w:space="0" w:color="CFCFCF"/>
            </w:tcBorders>
          </w:tcPr>
          <w:p w14:paraId="3A1361D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9CFA0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319E1C" w14:textId="77777777" w:rsidR="00CD7126" w:rsidRDefault="00000000">
            <w:pPr>
              <w:spacing w:after="20"/>
              <w:ind w:left="20"/>
              <w:jc w:val="both"/>
            </w:pPr>
            <w:r>
              <w:rPr>
                <w:color w:val="000000"/>
                <w:sz w:val="20"/>
              </w:rPr>
              <w:t>Тренер высшего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3B8B8CC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3A3E097" w14:textId="77777777" w:rsidR="00CD7126" w:rsidRDefault="00CD7126"/>
        </w:tc>
      </w:tr>
      <w:tr w:rsidR="00CD7126" w14:paraId="4EA2268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DA633" w14:textId="77777777" w:rsidR="00CD7126" w:rsidRDefault="00000000">
            <w:pPr>
              <w:spacing w:after="20"/>
              <w:ind w:left="20"/>
              <w:jc w:val="both"/>
            </w:pPr>
            <w:r>
              <w:rPr>
                <w:color w:val="000000"/>
                <w:sz w:val="20"/>
              </w:rPr>
              <w:t>1210.</w:t>
            </w:r>
          </w:p>
        </w:tc>
        <w:tc>
          <w:tcPr>
            <w:tcW w:w="1230" w:type="dxa"/>
            <w:vMerge/>
            <w:tcBorders>
              <w:top w:val="nil"/>
              <w:left w:val="single" w:sz="5" w:space="0" w:color="CFCFCF"/>
              <w:bottom w:val="single" w:sz="5" w:space="0" w:color="CFCFCF"/>
              <w:right w:val="single" w:sz="5" w:space="0" w:color="CFCFCF"/>
            </w:tcBorders>
          </w:tcPr>
          <w:p w14:paraId="203DAEB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963B70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19BFB" w14:textId="77777777" w:rsidR="00CD7126" w:rsidRDefault="00000000">
            <w:pPr>
              <w:spacing w:after="20"/>
              <w:ind w:left="20"/>
              <w:jc w:val="both"/>
            </w:pPr>
            <w:r>
              <w:rPr>
                <w:color w:val="000000"/>
                <w:sz w:val="20"/>
              </w:rPr>
              <w:t>Тренер-преподаватель высшего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7E79993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9F7B331" w14:textId="77777777" w:rsidR="00CD7126" w:rsidRDefault="00CD7126"/>
        </w:tc>
      </w:tr>
      <w:tr w:rsidR="00CD7126" w14:paraId="7DE7F7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AC1C8C" w14:textId="77777777" w:rsidR="00CD7126" w:rsidRDefault="00000000">
            <w:pPr>
              <w:spacing w:after="20"/>
              <w:ind w:left="20"/>
              <w:jc w:val="both"/>
            </w:pPr>
            <w:r>
              <w:rPr>
                <w:color w:val="000000"/>
                <w:sz w:val="20"/>
              </w:rPr>
              <w:t>1211.</w:t>
            </w:r>
          </w:p>
        </w:tc>
        <w:tc>
          <w:tcPr>
            <w:tcW w:w="1230" w:type="dxa"/>
            <w:vMerge/>
            <w:tcBorders>
              <w:top w:val="nil"/>
              <w:left w:val="single" w:sz="5" w:space="0" w:color="CFCFCF"/>
              <w:bottom w:val="single" w:sz="5" w:space="0" w:color="CFCFCF"/>
              <w:right w:val="single" w:sz="5" w:space="0" w:color="CFCFCF"/>
            </w:tcBorders>
          </w:tcPr>
          <w:p w14:paraId="0ED0001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A0A5B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02F14B" w14:textId="77777777" w:rsidR="00CD7126" w:rsidRDefault="00000000">
            <w:pPr>
              <w:spacing w:after="20"/>
              <w:ind w:left="20"/>
              <w:jc w:val="both"/>
            </w:pPr>
            <w:r>
              <w:rPr>
                <w:color w:val="000000"/>
                <w:sz w:val="20"/>
              </w:rPr>
              <w:t>Тренер среднего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7DEF957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B462AE1" w14:textId="77777777" w:rsidR="00CD7126" w:rsidRDefault="00CD7126"/>
        </w:tc>
      </w:tr>
      <w:tr w:rsidR="00CD7126" w14:paraId="371E72B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06870" w14:textId="77777777" w:rsidR="00CD7126" w:rsidRDefault="00000000">
            <w:pPr>
              <w:spacing w:after="20"/>
              <w:ind w:left="20"/>
              <w:jc w:val="both"/>
            </w:pPr>
            <w:r>
              <w:rPr>
                <w:color w:val="000000"/>
                <w:sz w:val="20"/>
              </w:rPr>
              <w:t>1212.</w:t>
            </w:r>
          </w:p>
        </w:tc>
        <w:tc>
          <w:tcPr>
            <w:tcW w:w="1230" w:type="dxa"/>
            <w:vMerge/>
            <w:tcBorders>
              <w:top w:val="nil"/>
              <w:left w:val="single" w:sz="5" w:space="0" w:color="CFCFCF"/>
              <w:bottom w:val="single" w:sz="5" w:space="0" w:color="CFCFCF"/>
              <w:right w:val="single" w:sz="5" w:space="0" w:color="CFCFCF"/>
            </w:tcBorders>
          </w:tcPr>
          <w:p w14:paraId="5B835B8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95BA89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5F21BD" w14:textId="77777777" w:rsidR="00CD7126" w:rsidRDefault="00000000">
            <w:pPr>
              <w:spacing w:after="20"/>
              <w:ind w:left="20"/>
              <w:jc w:val="both"/>
            </w:pPr>
            <w:r>
              <w:rPr>
                <w:color w:val="000000"/>
                <w:sz w:val="20"/>
              </w:rPr>
              <w:t>Тренер-преподаватель среднего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589E1FA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532561D" w14:textId="77777777" w:rsidR="00CD7126" w:rsidRDefault="00CD7126"/>
        </w:tc>
      </w:tr>
      <w:tr w:rsidR="00CD7126" w14:paraId="6B02F5E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23008A" w14:textId="77777777" w:rsidR="00CD7126" w:rsidRDefault="00000000">
            <w:pPr>
              <w:spacing w:after="20"/>
              <w:ind w:left="20"/>
              <w:jc w:val="both"/>
            </w:pPr>
            <w:r>
              <w:rPr>
                <w:color w:val="000000"/>
                <w:sz w:val="20"/>
              </w:rPr>
              <w:t>1213.</w:t>
            </w:r>
          </w:p>
        </w:tc>
        <w:tc>
          <w:tcPr>
            <w:tcW w:w="1230" w:type="dxa"/>
            <w:vMerge/>
            <w:tcBorders>
              <w:top w:val="nil"/>
              <w:left w:val="single" w:sz="5" w:space="0" w:color="CFCFCF"/>
              <w:bottom w:val="single" w:sz="5" w:space="0" w:color="CFCFCF"/>
              <w:right w:val="single" w:sz="5" w:space="0" w:color="CFCFCF"/>
            </w:tcBorders>
          </w:tcPr>
          <w:p w14:paraId="27D87AD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6EE23C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DEC182" w14:textId="77777777" w:rsidR="00CD7126" w:rsidRDefault="00000000">
            <w:pPr>
              <w:spacing w:after="20"/>
              <w:ind w:left="20"/>
              <w:jc w:val="both"/>
            </w:pPr>
            <w:r>
              <w:rPr>
                <w:color w:val="000000"/>
                <w:sz w:val="20"/>
              </w:rPr>
              <w:t>Методист высшего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44B297F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27D4669" w14:textId="77777777" w:rsidR="00CD7126" w:rsidRDefault="00CD7126"/>
        </w:tc>
      </w:tr>
      <w:tr w:rsidR="00CD7126" w14:paraId="52E75EC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A04488" w14:textId="77777777" w:rsidR="00CD7126" w:rsidRDefault="00000000">
            <w:pPr>
              <w:spacing w:after="20"/>
              <w:ind w:left="20"/>
              <w:jc w:val="both"/>
            </w:pPr>
            <w:r>
              <w:rPr>
                <w:color w:val="000000"/>
                <w:sz w:val="20"/>
              </w:rPr>
              <w:t>1214.</w:t>
            </w:r>
          </w:p>
        </w:tc>
        <w:tc>
          <w:tcPr>
            <w:tcW w:w="1230" w:type="dxa"/>
            <w:vMerge/>
            <w:tcBorders>
              <w:top w:val="nil"/>
              <w:left w:val="single" w:sz="5" w:space="0" w:color="CFCFCF"/>
              <w:bottom w:val="single" w:sz="5" w:space="0" w:color="CFCFCF"/>
              <w:right w:val="single" w:sz="5" w:space="0" w:color="CFCFCF"/>
            </w:tcBorders>
          </w:tcPr>
          <w:p w14:paraId="7E71F66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508093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67DCA" w14:textId="77777777" w:rsidR="00CD7126" w:rsidRDefault="00000000">
            <w:pPr>
              <w:spacing w:after="20"/>
              <w:ind w:left="20"/>
              <w:jc w:val="both"/>
            </w:pPr>
            <w:r>
              <w:rPr>
                <w:color w:val="000000"/>
                <w:sz w:val="20"/>
              </w:rPr>
              <w:t>Методист среднего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21247D2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E15786" w14:textId="77777777" w:rsidR="00CD7126" w:rsidRDefault="00CD7126"/>
        </w:tc>
      </w:tr>
      <w:tr w:rsidR="00CD7126" w14:paraId="08F77A2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D0EB5" w14:textId="77777777" w:rsidR="00CD7126" w:rsidRDefault="00000000">
            <w:pPr>
              <w:spacing w:after="20"/>
              <w:ind w:left="20"/>
              <w:jc w:val="both"/>
            </w:pPr>
            <w:r>
              <w:rPr>
                <w:color w:val="000000"/>
                <w:sz w:val="20"/>
              </w:rPr>
              <w:t>1215.</w:t>
            </w:r>
          </w:p>
        </w:tc>
        <w:tc>
          <w:tcPr>
            <w:tcW w:w="1230" w:type="dxa"/>
            <w:vMerge/>
            <w:tcBorders>
              <w:top w:val="nil"/>
              <w:left w:val="single" w:sz="5" w:space="0" w:color="CFCFCF"/>
              <w:bottom w:val="single" w:sz="5" w:space="0" w:color="CFCFCF"/>
              <w:right w:val="single" w:sz="5" w:space="0" w:color="CFCFCF"/>
            </w:tcBorders>
          </w:tcPr>
          <w:p w14:paraId="0899F1A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4D73F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B08EF4" w14:textId="77777777" w:rsidR="00CD7126" w:rsidRDefault="00000000">
            <w:pPr>
              <w:spacing w:after="20"/>
              <w:ind w:left="20"/>
              <w:jc w:val="both"/>
            </w:pPr>
            <w:r>
              <w:rPr>
                <w:color w:val="000000"/>
                <w:sz w:val="20"/>
              </w:rPr>
              <w:t>Инструктор - спортсмен высшего уровня квалификации высшей категории</w:t>
            </w:r>
          </w:p>
        </w:tc>
        <w:tc>
          <w:tcPr>
            <w:tcW w:w="1230" w:type="dxa"/>
            <w:vMerge/>
            <w:tcBorders>
              <w:top w:val="nil"/>
              <w:left w:val="single" w:sz="5" w:space="0" w:color="CFCFCF"/>
              <w:bottom w:val="single" w:sz="5" w:space="0" w:color="CFCFCF"/>
              <w:right w:val="single" w:sz="5" w:space="0" w:color="CFCFCF"/>
            </w:tcBorders>
          </w:tcPr>
          <w:p w14:paraId="3068F87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610AE31" w14:textId="77777777" w:rsidR="00CD7126" w:rsidRDefault="00CD7126"/>
        </w:tc>
      </w:tr>
      <w:tr w:rsidR="00CD7126" w14:paraId="74A3721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15D04F" w14:textId="77777777" w:rsidR="00CD7126" w:rsidRDefault="00000000">
            <w:pPr>
              <w:spacing w:after="20"/>
              <w:ind w:left="20"/>
              <w:jc w:val="both"/>
            </w:pPr>
            <w:r>
              <w:rPr>
                <w:color w:val="000000"/>
                <w:sz w:val="20"/>
              </w:rPr>
              <w:t>1216.</w:t>
            </w:r>
          </w:p>
        </w:tc>
        <w:tc>
          <w:tcPr>
            <w:tcW w:w="1230" w:type="dxa"/>
            <w:vMerge/>
            <w:tcBorders>
              <w:top w:val="nil"/>
              <w:left w:val="single" w:sz="5" w:space="0" w:color="CFCFCF"/>
              <w:bottom w:val="single" w:sz="5" w:space="0" w:color="CFCFCF"/>
              <w:right w:val="single" w:sz="5" w:space="0" w:color="CFCFCF"/>
            </w:tcBorders>
          </w:tcPr>
          <w:p w14:paraId="74E52BA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6C7C3E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B2B3CF" w14:textId="77777777" w:rsidR="00CD7126" w:rsidRDefault="00000000">
            <w:pPr>
              <w:spacing w:after="20"/>
              <w:ind w:left="20"/>
              <w:jc w:val="both"/>
            </w:pPr>
            <w:r>
              <w:rPr>
                <w:color w:val="000000"/>
                <w:sz w:val="20"/>
              </w:rPr>
              <w:t>Национальный спортивный судья высшей категории</w:t>
            </w:r>
          </w:p>
        </w:tc>
        <w:tc>
          <w:tcPr>
            <w:tcW w:w="1230" w:type="dxa"/>
            <w:vMerge/>
            <w:tcBorders>
              <w:top w:val="nil"/>
              <w:left w:val="single" w:sz="5" w:space="0" w:color="CFCFCF"/>
              <w:bottom w:val="single" w:sz="5" w:space="0" w:color="CFCFCF"/>
              <w:right w:val="single" w:sz="5" w:space="0" w:color="CFCFCF"/>
            </w:tcBorders>
          </w:tcPr>
          <w:p w14:paraId="4AA8C59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7B1374D" w14:textId="77777777" w:rsidR="00CD7126" w:rsidRDefault="00CD7126"/>
        </w:tc>
      </w:tr>
      <w:tr w:rsidR="00CD7126" w14:paraId="1F054A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5BE200" w14:textId="77777777" w:rsidR="00CD7126" w:rsidRDefault="00000000">
            <w:pPr>
              <w:spacing w:after="20"/>
              <w:ind w:left="20"/>
              <w:jc w:val="both"/>
            </w:pPr>
            <w:r>
              <w:rPr>
                <w:color w:val="000000"/>
                <w:sz w:val="20"/>
              </w:rPr>
              <w:t>1217.</w:t>
            </w:r>
          </w:p>
        </w:tc>
        <w:tc>
          <w:tcPr>
            <w:tcW w:w="1230" w:type="dxa"/>
            <w:vMerge/>
            <w:tcBorders>
              <w:top w:val="nil"/>
              <w:left w:val="single" w:sz="5" w:space="0" w:color="CFCFCF"/>
              <w:bottom w:val="single" w:sz="5" w:space="0" w:color="CFCFCF"/>
              <w:right w:val="single" w:sz="5" w:space="0" w:color="CFCFCF"/>
            </w:tcBorders>
          </w:tcPr>
          <w:p w14:paraId="08F9DC2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47FF9A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9063B" w14:textId="77777777" w:rsidR="00CD7126" w:rsidRDefault="00000000">
            <w:pPr>
              <w:spacing w:after="20"/>
              <w:ind w:left="20"/>
              <w:jc w:val="both"/>
            </w:pPr>
            <w:r>
              <w:rPr>
                <w:color w:val="000000"/>
                <w:sz w:val="20"/>
              </w:rPr>
              <w:t>Национальный спортивный судья</w:t>
            </w:r>
          </w:p>
        </w:tc>
        <w:tc>
          <w:tcPr>
            <w:tcW w:w="1230" w:type="dxa"/>
            <w:vMerge/>
            <w:tcBorders>
              <w:top w:val="nil"/>
              <w:left w:val="single" w:sz="5" w:space="0" w:color="CFCFCF"/>
              <w:bottom w:val="single" w:sz="5" w:space="0" w:color="CFCFCF"/>
              <w:right w:val="single" w:sz="5" w:space="0" w:color="CFCFCF"/>
            </w:tcBorders>
          </w:tcPr>
          <w:p w14:paraId="4590F6C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558E991" w14:textId="77777777" w:rsidR="00CD7126" w:rsidRDefault="00CD7126"/>
        </w:tc>
      </w:tr>
      <w:tr w:rsidR="00CD7126" w14:paraId="6430ED2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031187" w14:textId="77777777" w:rsidR="00CD7126" w:rsidRDefault="00000000">
            <w:pPr>
              <w:spacing w:after="20"/>
              <w:ind w:left="20"/>
              <w:jc w:val="both"/>
            </w:pPr>
            <w:r>
              <w:rPr>
                <w:color w:val="000000"/>
                <w:sz w:val="20"/>
              </w:rPr>
              <w:t>1218.</w:t>
            </w:r>
          </w:p>
        </w:tc>
        <w:tc>
          <w:tcPr>
            <w:tcW w:w="1230" w:type="dxa"/>
            <w:vMerge/>
            <w:tcBorders>
              <w:top w:val="nil"/>
              <w:left w:val="single" w:sz="5" w:space="0" w:color="CFCFCF"/>
              <w:bottom w:val="single" w:sz="5" w:space="0" w:color="CFCFCF"/>
              <w:right w:val="single" w:sz="5" w:space="0" w:color="CFCFCF"/>
            </w:tcBorders>
          </w:tcPr>
          <w:p w14:paraId="75C43AE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414F8C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99A990" w14:textId="77777777" w:rsidR="00CD7126" w:rsidRDefault="00000000">
            <w:pPr>
              <w:spacing w:after="20"/>
              <w:ind w:left="20"/>
              <w:jc w:val="both"/>
            </w:pPr>
            <w:r>
              <w:rPr>
                <w:color w:val="000000"/>
                <w:sz w:val="20"/>
              </w:rPr>
              <w:t>Кандидат в мастера спорта Республики Казахстан</w:t>
            </w:r>
          </w:p>
        </w:tc>
        <w:tc>
          <w:tcPr>
            <w:tcW w:w="1230" w:type="dxa"/>
            <w:vMerge/>
            <w:tcBorders>
              <w:top w:val="nil"/>
              <w:left w:val="single" w:sz="5" w:space="0" w:color="CFCFCF"/>
              <w:bottom w:val="single" w:sz="5" w:space="0" w:color="CFCFCF"/>
              <w:right w:val="single" w:sz="5" w:space="0" w:color="CFCFCF"/>
            </w:tcBorders>
          </w:tcPr>
          <w:p w14:paraId="290AD20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F2832C8" w14:textId="77777777" w:rsidR="00CD7126" w:rsidRDefault="00CD7126"/>
        </w:tc>
      </w:tr>
      <w:tr w:rsidR="00CD7126" w14:paraId="075F6F8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062052" w14:textId="77777777" w:rsidR="00CD7126" w:rsidRDefault="00000000">
            <w:pPr>
              <w:spacing w:after="20"/>
              <w:ind w:left="20"/>
              <w:jc w:val="both"/>
            </w:pPr>
            <w:r>
              <w:rPr>
                <w:color w:val="000000"/>
                <w:sz w:val="20"/>
              </w:rPr>
              <w:t>1219.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12C401" w14:textId="77777777" w:rsidR="00CD7126" w:rsidRDefault="00000000">
            <w:pPr>
              <w:spacing w:after="20"/>
              <w:ind w:left="20"/>
              <w:jc w:val="both"/>
            </w:pPr>
            <w:r>
              <w:rPr>
                <w:color w:val="000000"/>
                <w:sz w:val="20"/>
              </w:rPr>
              <w:t>02501005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F62883" w14:textId="77777777" w:rsidR="00CD7126" w:rsidRDefault="00000000">
            <w:pPr>
              <w:spacing w:after="20"/>
              <w:ind w:left="20"/>
              <w:jc w:val="both"/>
            </w:pPr>
            <w:r>
              <w:rPr>
                <w:color w:val="000000"/>
                <w:sz w:val="20"/>
              </w:rPr>
              <w:t>Присвоение спортивных разрядов: кандидат в мастера спорта Республики Казахстан, спортсмен 1 разряда и квалификационные категории: тренер высшего уровня квалификации первой категории, тренер-преподаватель высшего уровня первой категории, тренер среднего уровня квалификации первой категории, тренер-преподаватель среднего уровня квалификации первой категории, методист высшего уровня квалификации первой категории, методист среднего уровня квалификации первой категории, инструктор- спортсмен высшего уровня квалификации первой категории, спортивный судья первой категории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D14BE" w14:textId="77777777" w:rsidR="00CD7126" w:rsidRDefault="00000000">
            <w:pPr>
              <w:spacing w:after="20"/>
              <w:ind w:left="20"/>
              <w:jc w:val="both"/>
            </w:pPr>
            <w:r>
              <w:rPr>
                <w:color w:val="000000"/>
                <w:sz w:val="20"/>
              </w:rPr>
              <w:t>Спортсмен 1 разряда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9166E8"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25C0BB" w14:textId="77777777" w:rsidR="00CD7126" w:rsidRDefault="00000000">
            <w:pPr>
              <w:spacing w:after="20"/>
              <w:ind w:left="20"/>
              <w:jc w:val="both"/>
            </w:pPr>
            <w:r>
              <w:rPr>
                <w:color w:val="000000"/>
                <w:sz w:val="20"/>
              </w:rPr>
              <w:t xml:space="preserve"> "Об утверждении Правил присвоения и лишения спортивных званий, разрядов и квалификационных категорий, выдачи нагрудных знаков, а также их описание" приказ Председателя Агентства Республики Казахстан по делам спорта и физической культуры от 29 июля 2014 года № 300. Зарегистрирован в Реестре государственной регистрации нормативных правовых актов № 9675.</w:t>
            </w:r>
          </w:p>
        </w:tc>
      </w:tr>
      <w:tr w:rsidR="00CD7126" w14:paraId="434837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4613E2" w14:textId="77777777" w:rsidR="00CD7126" w:rsidRDefault="00000000">
            <w:pPr>
              <w:spacing w:after="20"/>
              <w:ind w:left="20"/>
              <w:jc w:val="both"/>
            </w:pPr>
            <w:r>
              <w:rPr>
                <w:color w:val="000000"/>
                <w:sz w:val="20"/>
              </w:rPr>
              <w:t>1220.</w:t>
            </w:r>
          </w:p>
        </w:tc>
        <w:tc>
          <w:tcPr>
            <w:tcW w:w="1230" w:type="dxa"/>
            <w:vMerge/>
            <w:tcBorders>
              <w:top w:val="nil"/>
              <w:left w:val="single" w:sz="5" w:space="0" w:color="CFCFCF"/>
              <w:bottom w:val="single" w:sz="5" w:space="0" w:color="CFCFCF"/>
              <w:right w:val="single" w:sz="5" w:space="0" w:color="CFCFCF"/>
            </w:tcBorders>
          </w:tcPr>
          <w:p w14:paraId="6275CB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C1647F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D37F95" w14:textId="77777777" w:rsidR="00CD7126" w:rsidRDefault="00000000">
            <w:pPr>
              <w:spacing w:after="20"/>
              <w:ind w:left="20"/>
              <w:jc w:val="both"/>
            </w:pPr>
            <w:r>
              <w:rPr>
                <w:color w:val="000000"/>
                <w:sz w:val="20"/>
              </w:rPr>
              <w:t>Тренер высшего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15D26174"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2F16F50" w14:textId="77777777" w:rsidR="00CD7126" w:rsidRDefault="00CD7126"/>
        </w:tc>
      </w:tr>
      <w:tr w:rsidR="00CD7126" w14:paraId="736ED65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77D0D" w14:textId="77777777" w:rsidR="00CD7126" w:rsidRDefault="00000000">
            <w:pPr>
              <w:spacing w:after="20"/>
              <w:ind w:left="20"/>
              <w:jc w:val="both"/>
            </w:pPr>
            <w:r>
              <w:rPr>
                <w:color w:val="000000"/>
                <w:sz w:val="20"/>
              </w:rPr>
              <w:t>1221.</w:t>
            </w:r>
          </w:p>
        </w:tc>
        <w:tc>
          <w:tcPr>
            <w:tcW w:w="1230" w:type="dxa"/>
            <w:vMerge/>
            <w:tcBorders>
              <w:top w:val="nil"/>
              <w:left w:val="single" w:sz="5" w:space="0" w:color="CFCFCF"/>
              <w:bottom w:val="single" w:sz="5" w:space="0" w:color="CFCFCF"/>
              <w:right w:val="single" w:sz="5" w:space="0" w:color="CFCFCF"/>
            </w:tcBorders>
          </w:tcPr>
          <w:p w14:paraId="1CD5465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CF88A0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D39272" w14:textId="77777777" w:rsidR="00CD7126" w:rsidRDefault="00000000">
            <w:pPr>
              <w:spacing w:after="20"/>
              <w:ind w:left="20"/>
              <w:jc w:val="both"/>
            </w:pPr>
            <w:r>
              <w:rPr>
                <w:color w:val="000000"/>
                <w:sz w:val="20"/>
              </w:rPr>
              <w:t>Тренер-преподаватель высшего уровня первой категории</w:t>
            </w:r>
          </w:p>
        </w:tc>
        <w:tc>
          <w:tcPr>
            <w:tcW w:w="1230" w:type="dxa"/>
            <w:vMerge/>
            <w:tcBorders>
              <w:top w:val="nil"/>
              <w:left w:val="single" w:sz="5" w:space="0" w:color="CFCFCF"/>
              <w:bottom w:val="single" w:sz="5" w:space="0" w:color="CFCFCF"/>
              <w:right w:val="single" w:sz="5" w:space="0" w:color="CFCFCF"/>
            </w:tcBorders>
          </w:tcPr>
          <w:p w14:paraId="40A5F4D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9AE6BEB" w14:textId="77777777" w:rsidR="00CD7126" w:rsidRDefault="00CD7126"/>
        </w:tc>
      </w:tr>
      <w:tr w:rsidR="00CD7126" w14:paraId="76119BA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2265E7" w14:textId="77777777" w:rsidR="00CD7126" w:rsidRDefault="00000000">
            <w:pPr>
              <w:spacing w:after="20"/>
              <w:ind w:left="20"/>
              <w:jc w:val="both"/>
            </w:pPr>
            <w:r>
              <w:rPr>
                <w:color w:val="000000"/>
                <w:sz w:val="20"/>
              </w:rPr>
              <w:t>1222.</w:t>
            </w:r>
          </w:p>
        </w:tc>
        <w:tc>
          <w:tcPr>
            <w:tcW w:w="1230" w:type="dxa"/>
            <w:vMerge/>
            <w:tcBorders>
              <w:top w:val="nil"/>
              <w:left w:val="single" w:sz="5" w:space="0" w:color="CFCFCF"/>
              <w:bottom w:val="single" w:sz="5" w:space="0" w:color="CFCFCF"/>
              <w:right w:val="single" w:sz="5" w:space="0" w:color="CFCFCF"/>
            </w:tcBorders>
          </w:tcPr>
          <w:p w14:paraId="08AC511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5AEE6A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D3303E" w14:textId="77777777" w:rsidR="00CD7126" w:rsidRDefault="00000000">
            <w:pPr>
              <w:spacing w:after="20"/>
              <w:ind w:left="20"/>
              <w:jc w:val="both"/>
            </w:pPr>
            <w:r>
              <w:rPr>
                <w:color w:val="000000"/>
                <w:sz w:val="20"/>
              </w:rPr>
              <w:t>Тренер среднего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0DEE8E5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3D88FCE" w14:textId="77777777" w:rsidR="00CD7126" w:rsidRDefault="00CD7126"/>
        </w:tc>
      </w:tr>
      <w:tr w:rsidR="00CD7126" w14:paraId="49C3180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CB933" w14:textId="77777777" w:rsidR="00CD7126" w:rsidRDefault="00000000">
            <w:pPr>
              <w:spacing w:after="20"/>
              <w:ind w:left="20"/>
              <w:jc w:val="both"/>
            </w:pPr>
            <w:r>
              <w:rPr>
                <w:color w:val="000000"/>
                <w:sz w:val="20"/>
              </w:rPr>
              <w:t>1223.</w:t>
            </w:r>
          </w:p>
        </w:tc>
        <w:tc>
          <w:tcPr>
            <w:tcW w:w="1230" w:type="dxa"/>
            <w:vMerge/>
            <w:tcBorders>
              <w:top w:val="nil"/>
              <w:left w:val="single" w:sz="5" w:space="0" w:color="CFCFCF"/>
              <w:bottom w:val="single" w:sz="5" w:space="0" w:color="CFCFCF"/>
              <w:right w:val="single" w:sz="5" w:space="0" w:color="CFCFCF"/>
            </w:tcBorders>
          </w:tcPr>
          <w:p w14:paraId="5DA98C1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70B29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8008F9" w14:textId="77777777" w:rsidR="00CD7126" w:rsidRDefault="00000000">
            <w:pPr>
              <w:spacing w:after="20"/>
              <w:ind w:left="20"/>
              <w:jc w:val="both"/>
            </w:pPr>
            <w:r>
              <w:rPr>
                <w:color w:val="000000"/>
                <w:sz w:val="20"/>
              </w:rPr>
              <w:t>Тренер-преподаватель среднего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3CE50230"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891BB16" w14:textId="77777777" w:rsidR="00CD7126" w:rsidRDefault="00CD7126"/>
        </w:tc>
      </w:tr>
      <w:tr w:rsidR="00CD7126" w14:paraId="7252F47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7E9B7D" w14:textId="77777777" w:rsidR="00CD7126" w:rsidRDefault="00000000">
            <w:pPr>
              <w:spacing w:after="20"/>
              <w:ind w:left="20"/>
              <w:jc w:val="both"/>
            </w:pPr>
            <w:r>
              <w:rPr>
                <w:color w:val="000000"/>
                <w:sz w:val="20"/>
              </w:rPr>
              <w:t>1224.</w:t>
            </w:r>
          </w:p>
        </w:tc>
        <w:tc>
          <w:tcPr>
            <w:tcW w:w="1230" w:type="dxa"/>
            <w:vMerge/>
            <w:tcBorders>
              <w:top w:val="nil"/>
              <w:left w:val="single" w:sz="5" w:space="0" w:color="CFCFCF"/>
              <w:bottom w:val="single" w:sz="5" w:space="0" w:color="CFCFCF"/>
              <w:right w:val="single" w:sz="5" w:space="0" w:color="CFCFCF"/>
            </w:tcBorders>
          </w:tcPr>
          <w:p w14:paraId="001FF26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4A3847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1E3075" w14:textId="77777777" w:rsidR="00CD7126" w:rsidRDefault="00000000">
            <w:pPr>
              <w:spacing w:after="20"/>
              <w:ind w:left="20"/>
              <w:jc w:val="both"/>
            </w:pPr>
            <w:r>
              <w:rPr>
                <w:color w:val="000000"/>
                <w:sz w:val="20"/>
              </w:rPr>
              <w:t>Методист высшего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5135F58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E1A4EEF" w14:textId="77777777" w:rsidR="00CD7126" w:rsidRDefault="00CD7126"/>
        </w:tc>
      </w:tr>
      <w:tr w:rsidR="00CD7126" w14:paraId="6E51C1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78C082" w14:textId="77777777" w:rsidR="00CD7126" w:rsidRDefault="00000000">
            <w:pPr>
              <w:spacing w:after="20"/>
              <w:ind w:left="20"/>
              <w:jc w:val="both"/>
            </w:pPr>
            <w:r>
              <w:rPr>
                <w:color w:val="000000"/>
                <w:sz w:val="20"/>
              </w:rPr>
              <w:t>1225.</w:t>
            </w:r>
          </w:p>
        </w:tc>
        <w:tc>
          <w:tcPr>
            <w:tcW w:w="1230" w:type="dxa"/>
            <w:vMerge/>
            <w:tcBorders>
              <w:top w:val="nil"/>
              <w:left w:val="single" w:sz="5" w:space="0" w:color="CFCFCF"/>
              <w:bottom w:val="single" w:sz="5" w:space="0" w:color="CFCFCF"/>
              <w:right w:val="single" w:sz="5" w:space="0" w:color="CFCFCF"/>
            </w:tcBorders>
          </w:tcPr>
          <w:p w14:paraId="7A7E283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DADDD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C682D" w14:textId="77777777" w:rsidR="00CD7126" w:rsidRDefault="00000000">
            <w:pPr>
              <w:spacing w:after="20"/>
              <w:ind w:left="20"/>
              <w:jc w:val="both"/>
            </w:pPr>
            <w:r>
              <w:rPr>
                <w:color w:val="000000"/>
                <w:sz w:val="20"/>
              </w:rPr>
              <w:t>Методист среднего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1EB56A9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0C77149" w14:textId="77777777" w:rsidR="00CD7126" w:rsidRDefault="00CD7126"/>
        </w:tc>
      </w:tr>
      <w:tr w:rsidR="00CD7126" w14:paraId="33994A9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69FC81" w14:textId="77777777" w:rsidR="00CD7126" w:rsidRDefault="00000000">
            <w:pPr>
              <w:spacing w:after="20"/>
              <w:ind w:left="20"/>
              <w:jc w:val="both"/>
            </w:pPr>
            <w:r>
              <w:rPr>
                <w:color w:val="000000"/>
                <w:sz w:val="20"/>
              </w:rPr>
              <w:t>1226.</w:t>
            </w:r>
          </w:p>
        </w:tc>
        <w:tc>
          <w:tcPr>
            <w:tcW w:w="1230" w:type="dxa"/>
            <w:vMerge/>
            <w:tcBorders>
              <w:top w:val="nil"/>
              <w:left w:val="single" w:sz="5" w:space="0" w:color="CFCFCF"/>
              <w:bottom w:val="single" w:sz="5" w:space="0" w:color="CFCFCF"/>
              <w:right w:val="single" w:sz="5" w:space="0" w:color="CFCFCF"/>
            </w:tcBorders>
          </w:tcPr>
          <w:p w14:paraId="6A08B6A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B54240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F7B21C" w14:textId="77777777" w:rsidR="00CD7126" w:rsidRDefault="00000000">
            <w:pPr>
              <w:spacing w:after="20"/>
              <w:ind w:left="20"/>
              <w:jc w:val="both"/>
            </w:pPr>
            <w:r>
              <w:rPr>
                <w:color w:val="000000"/>
                <w:sz w:val="20"/>
              </w:rPr>
              <w:t>Инструктор- спортсмен высшего уровня квалификации первой категории</w:t>
            </w:r>
          </w:p>
        </w:tc>
        <w:tc>
          <w:tcPr>
            <w:tcW w:w="1230" w:type="dxa"/>
            <w:vMerge/>
            <w:tcBorders>
              <w:top w:val="nil"/>
              <w:left w:val="single" w:sz="5" w:space="0" w:color="CFCFCF"/>
              <w:bottom w:val="single" w:sz="5" w:space="0" w:color="CFCFCF"/>
              <w:right w:val="single" w:sz="5" w:space="0" w:color="CFCFCF"/>
            </w:tcBorders>
          </w:tcPr>
          <w:p w14:paraId="5A78963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F289998" w14:textId="77777777" w:rsidR="00CD7126" w:rsidRDefault="00CD7126"/>
        </w:tc>
      </w:tr>
      <w:tr w:rsidR="00CD7126" w14:paraId="227752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CF4BB0" w14:textId="77777777" w:rsidR="00CD7126" w:rsidRDefault="00000000">
            <w:pPr>
              <w:spacing w:after="20"/>
              <w:ind w:left="20"/>
              <w:jc w:val="both"/>
            </w:pPr>
            <w:r>
              <w:rPr>
                <w:color w:val="000000"/>
                <w:sz w:val="20"/>
              </w:rPr>
              <w:t>1227.</w:t>
            </w:r>
          </w:p>
        </w:tc>
        <w:tc>
          <w:tcPr>
            <w:tcW w:w="1230" w:type="dxa"/>
            <w:vMerge/>
            <w:tcBorders>
              <w:top w:val="nil"/>
              <w:left w:val="single" w:sz="5" w:space="0" w:color="CFCFCF"/>
              <w:bottom w:val="single" w:sz="5" w:space="0" w:color="CFCFCF"/>
              <w:right w:val="single" w:sz="5" w:space="0" w:color="CFCFCF"/>
            </w:tcBorders>
          </w:tcPr>
          <w:p w14:paraId="1D9767B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471D97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FFD0D" w14:textId="77777777" w:rsidR="00CD7126" w:rsidRDefault="00000000">
            <w:pPr>
              <w:spacing w:after="20"/>
              <w:ind w:left="20"/>
              <w:jc w:val="both"/>
            </w:pPr>
            <w:r>
              <w:rPr>
                <w:color w:val="000000"/>
                <w:sz w:val="20"/>
              </w:rPr>
              <w:t>Спортивный судья первой категории</w:t>
            </w:r>
          </w:p>
        </w:tc>
        <w:tc>
          <w:tcPr>
            <w:tcW w:w="1230" w:type="dxa"/>
            <w:vMerge/>
            <w:tcBorders>
              <w:top w:val="nil"/>
              <w:left w:val="single" w:sz="5" w:space="0" w:color="CFCFCF"/>
              <w:bottom w:val="single" w:sz="5" w:space="0" w:color="CFCFCF"/>
              <w:right w:val="single" w:sz="5" w:space="0" w:color="CFCFCF"/>
            </w:tcBorders>
          </w:tcPr>
          <w:p w14:paraId="308BA14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7B62A07" w14:textId="77777777" w:rsidR="00CD7126" w:rsidRDefault="00CD7126"/>
        </w:tc>
      </w:tr>
      <w:tr w:rsidR="00CD7126" w14:paraId="631BD7A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A7609D" w14:textId="77777777" w:rsidR="00CD7126" w:rsidRDefault="00000000">
            <w:pPr>
              <w:spacing w:after="20"/>
              <w:ind w:left="20"/>
              <w:jc w:val="both"/>
            </w:pPr>
            <w:r>
              <w:rPr>
                <w:color w:val="000000"/>
                <w:sz w:val="20"/>
              </w:rPr>
              <w:t>1228.</w:t>
            </w:r>
          </w:p>
        </w:tc>
        <w:tc>
          <w:tcPr>
            <w:tcW w:w="1230" w:type="dxa"/>
            <w:vMerge/>
            <w:tcBorders>
              <w:top w:val="nil"/>
              <w:left w:val="single" w:sz="5" w:space="0" w:color="CFCFCF"/>
              <w:bottom w:val="single" w:sz="5" w:space="0" w:color="CFCFCF"/>
              <w:right w:val="single" w:sz="5" w:space="0" w:color="CFCFCF"/>
            </w:tcBorders>
          </w:tcPr>
          <w:p w14:paraId="6E323C0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834CB7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6DF9EE" w14:textId="77777777" w:rsidR="00CD7126" w:rsidRDefault="00000000">
            <w:pPr>
              <w:spacing w:after="20"/>
              <w:ind w:left="20"/>
              <w:jc w:val="both"/>
            </w:pPr>
            <w:r>
              <w:rPr>
                <w:color w:val="000000"/>
                <w:sz w:val="20"/>
              </w:rPr>
              <w:t>Спортсмен 2 разряда</w:t>
            </w:r>
          </w:p>
        </w:tc>
        <w:tc>
          <w:tcPr>
            <w:tcW w:w="1230" w:type="dxa"/>
            <w:vMerge/>
            <w:tcBorders>
              <w:top w:val="nil"/>
              <w:left w:val="single" w:sz="5" w:space="0" w:color="CFCFCF"/>
              <w:bottom w:val="single" w:sz="5" w:space="0" w:color="CFCFCF"/>
              <w:right w:val="single" w:sz="5" w:space="0" w:color="CFCFCF"/>
            </w:tcBorders>
          </w:tcPr>
          <w:p w14:paraId="621A02A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AE5207B" w14:textId="77777777" w:rsidR="00CD7126" w:rsidRDefault="00CD7126"/>
        </w:tc>
      </w:tr>
      <w:tr w:rsidR="00CD7126" w14:paraId="5B80EEE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2D6B73" w14:textId="77777777" w:rsidR="00CD7126" w:rsidRDefault="00000000">
            <w:pPr>
              <w:spacing w:after="20"/>
              <w:ind w:left="20"/>
              <w:jc w:val="both"/>
            </w:pPr>
            <w:r>
              <w:rPr>
                <w:color w:val="000000"/>
                <w:sz w:val="20"/>
              </w:rPr>
              <w:t>1229.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7FFAAF" w14:textId="77777777" w:rsidR="00CD7126" w:rsidRDefault="00000000">
            <w:pPr>
              <w:spacing w:after="20"/>
              <w:ind w:left="20"/>
              <w:jc w:val="both"/>
            </w:pPr>
            <w:r>
              <w:rPr>
                <w:color w:val="000000"/>
                <w:sz w:val="20"/>
              </w:rPr>
              <w:t>02501006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C0F899" w14:textId="77777777" w:rsidR="00CD7126" w:rsidRDefault="00000000">
            <w:pPr>
              <w:spacing w:after="20"/>
              <w:ind w:left="20"/>
              <w:jc w:val="both"/>
            </w:pPr>
            <w:r>
              <w:rPr>
                <w:color w:val="000000"/>
                <w:sz w:val="20"/>
              </w:rPr>
              <w:t>Присвоение спортивных разрядов: спортсмен 2 разряда, спортсмен 3 разряда, спортсмен 1 юношеского разряда, спортсмен 2 юношеского разряда, спортсмен 3 юношеского разряда и квалификационные категории: тренер высшего уровня квалификации второй категории, тренер-преподаватель высшего уровня квалификации второй категории, тренер среднего уровня квалификации второй категории, тренер-преподаватель среднего уровня квалификации второй категории, методист высшего уровня квалификации второй категории, методист среднего уровня квалификации второй категории, инструктор-спортсмен высшего уровня квалификации второй категории, спортивный судья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0DC425" w14:textId="77777777" w:rsidR="00CD7126" w:rsidRDefault="00000000">
            <w:pPr>
              <w:spacing w:after="20"/>
              <w:ind w:left="20"/>
              <w:jc w:val="both"/>
            </w:pPr>
            <w:r>
              <w:rPr>
                <w:color w:val="000000"/>
                <w:sz w:val="20"/>
              </w:rPr>
              <w:t>Спортсмен 3 разряда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2AB2FC"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212478" w14:textId="77777777" w:rsidR="00CD7126" w:rsidRDefault="00000000">
            <w:pPr>
              <w:spacing w:after="20"/>
              <w:ind w:left="20"/>
              <w:jc w:val="both"/>
            </w:pPr>
            <w:r>
              <w:rPr>
                <w:color w:val="000000"/>
                <w:sz w:val="20"/>
              </w:rPr>
              <w:t xml:space="preserve"> "Об утверждении Правил присвоения и лишения спортивных званий, разрядов и квалификационных категорий, выдачи нагрудных знаков, а также их описание" приказ Председателя Агентства Республики Казахстан по делам спорта и физической культуры от 29 июля 2014 года № 300. Зарегистрирован Реестре государственной регистрации нормативных правовых актов № 9675.</w:t>
            </w:r>
          </w:p>
        </w:tc>
      </w:tr>
      <w:tr w:rsidR="00CD7126" w14:paraId="16C692A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59EF8D" w14:textId="77777777" w:rsidR="00CD7126" w:rsidRDefault="00000000">
            <w:pPr>
              <w:spacing w:after="20"/>
              <w:ind w:left="20"/>
              <w:jc w:val="both"/>
            </w:pPr>
            <w:r>
              <w:rPr>
                <w:color w:val="000000"/>
                <w:sz w:val="20"/>
              </w:rPr>
              <w:t>1230.</w:t>
            </w:r>
          </w:p>
        </w:tc>
        <w:tc>
          <w:tcPr>
            <w:tcW w:w="1230" w:type="dxa"/>
            <w:vMerge/>
            <w:tcBorders>
              <w:top w:val="nil"/>
              <w:left w:val="single" w:sz="5" w:space="0" w:color="CFCFCF"/>
              <w:bottom w:val="single" w:sz="5" w:space="0" w:color="CFCFCF"/>
              <w:right w:val="single" w:sz="5" w:space="0" w:color="CFCFCF"/>
            </w:tcBorders>
          </w:tcPr>
          <w:p w14:paraId="2147FA0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15061B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C1B4FF" w14:textId="77777777" w:rsidR="00CD7126" w:rsidRDefault="00000000">
            <w:pPr>
              <w:spacing w:after="20"/>
              <w:ind w:left="20"/>
              <w:jc w:val="both"/>
            </w:pPr>
            <w:r>
              <w:rPr>
                <w:color w:val="000000"/>
                <w:sz w:val="20"/>
              </w:rPr>
              <w:t>Спортсмен 1 юношеского разряда</w:t>
            </w:r>
          </w:p>
        </w:tc>
        <w:tc>
          <w:tcPr>
            <w:tcW w:w="1230" w:type="dxa"/>
            <w:vMerge/>
            <w:tcBorders>
              <w:top w:val="nil"/>
              <w:left w:val="single" w:sz="5" w:space="0" w:color="CFCFCF"/>
              <w:bottom w:val="single" w:sz="5" w:space="0" w:color="CFCFCF"/>
              <w:right w:val="single" w:sz="5" w:space="0" w:color="CFCFCF"/>
            </w:tcBorders>
          </w:tcPr>
          <w:p w14:paraId="19497CB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3426FC4" w14:textId="77777777" w:rsidR="00CD7126" w:rsidRDefault="00CD7126"/>
        </w:tc>
      </w:tr>
      <w:tr w:rsidR="00CD7126" w14:paraId="019DCA4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F44849" w14:textId="77777777" w:rsidR="00CD7126" w:rsidRDefault="00000000">
            <w:pPr>
              <w:spacing w:after="20"/>
              <w:ind w:left="20"/>
              <w:jc w:val="both"/>
            </w:pPr>
            <w:r>
              <w:rPr>
                <w:color w:val="000000"/>
                <w:sz w:val="20"/>
              </w:rPr>
              <w:t>1231.</w:t>
            </w:r>
          </w:p>
        </w:tc>
        <w:tc>
          <w:tcPr>
            <w:tcW w:w="1230" w:type="dxa"/>
            <w:vMerge/>
            <w:tcBorders>
              <w:top w:val="nil"/>
              <w:left w:val="single" w:sz="5" w:space="0" w:color="CFCFCF"/>
              <w:bottom w:val="single" w:sz="5" w:space="0" w:color="CFCFCF"/>
              <w:right w:val="single" w:sz="5" w:space="0" w:color="CFCFCF"/>
            </w:tcBorders>
          </w:tcPr>
          <w:p w14:paraId="688606E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8C321A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EF1926" w14:textId="77777777" w:rsidR="00CD7126" w:rsidRDefault="00000000">
            <w:pPr>
              <w:spacing w:after="20"/>
              <w:ind w:left="20"/>
              <w:jc w:val="both"/>
            </w:pPr>
            <w:r>
              <w:rPr>
                <w:color w:val="000000"/>
                <w:sz w:val="20"/>
              </w:rPr>
              <w:t>Спортсмен 2 юношеского разряда</w:t>
            </w:r>
          </w:p>
        </w:tc>
        <w:tc>
          <w:tcPr>
            <w:tcW w:w="1230" w:type="dxa"/>
            <w:vMerge/>
            <w:tcBorders>
              <w:top w:val="nil"/>
              <w:left w:val="single" w:sz="5" w:space="0" w:color="CFCFCF"/>
              <w:bottom w:val="single" w:sz="5" w:space="0" w:color="CFCFCF"/>
              <w:right w:val="single" w:sz="5" w:space="0" w:color="CFCFCF"/>
            </w:tcBorders>
          </w:tcPr>
          <w:p w14:paraId="1FA4AF0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DB92DC" w14:textId="77777777" w:rsidR="00CD7126" w:rsidRDefault="00CD7126"/>
        </w:tc>
      </w:tr>
      <w:tr w:rsidR="00CD7126" w14:paraId="2E84566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6D7A6" w14:textId="77777777" w:rsidR="00CD7126" w:rsidRDefault="00000000">
            <w:pPr>
              <w:spacing w:after="20"/>
              <w:ind w:left="20"/>
              <w:jc w:val="both"/>
            </w:pPr>
            <w:r>
              <w:rPr>
                <w:color w:val="000000"/>
                <w:sz w:val="20"/>
              </w:rPr>
              <w:t>1232.</w:t>
            </w:r>
          </w:p>
        </w:tc>
        <w:tc>
          <w:tcPr>
            <w:tcW w:w="1230" w:type="dxa"/>
            <w:vMerge/>
            <w:tcBorders>
              <w:top w:val="nil"/>
              <w:left w:val="single" w:sz="5" w:space="0" w:color="CFCFCF"/>
              <w:bottom w:val="single" w:sz="5" w:space="0" w:color="CFCFCF"/>
              <w:right w:val="single" w:sz="5" w:space="0" w:color="CFCFCF"/>
            </w:tcBorders>
          </w:tcPr>
          <w:p w14:paraId="0D6BAF7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736EAA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D56513" w14:textId="77777777" w:rsidR="00CD7126" w:rsidRDefault="00000000">
            <w:pPr>
              <w:spacing w:after="20"/>
              <w:ind w:left="20"/>
              <w:jc w:val="both"/>
            </w:pPr>
            <w:r>
              <w:rPr>
                <w:color w:val="000000"/>
                <w:sz w:val="20"/>
              </w:rPr>
              <w:t>Спортсмен 3 юношеского разряда</w:t>
            </w:r>
          </w:p>
        </w:tc>
        <w:tc>
          <w:tcPr>
            <w:tcW w:w="1230" w:type="dxa"/>
            <w:vMerge/>
            <w:tcBorders>
              <w:top w:val="nil"/>
              <w:left w:val="single" w:sz="5" w:space="0" w:color="CFCFCF"/>
              <w:bottom w:val="single" w:sz="5" w:space="0" w:color="CFCFCF"/>
              <w:right w:val="single" w:sz="5" w:space="0" w:color="CFCFCF"/>
            </w:tcBorders>
          </w:tcPr>
          <w:p w14:paraId="6593359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B7B915C" w14:textId="77777777" w:rsidR="00CD7126" w:rsidRDefault="00CD7126"/>
        </w:tc>
      </w:tr>
      <w:tr w:rsidR="00CD7126" w14:paraId="555B3D7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F3A169" w14:textId="77777777" w:rsidR="00CD7126" w:rsidRDefault="00000000">
            <w:pPr>
              <w:spacing w:after="20"/>
              <w:ind w:left="20"/>
              <w:jc w:val="both"/>
            </w:pPr>
            <w:r>
              <w:rPr>
                <w:color w:val="000000"/>
                <w:sz w:val="20"/>
              </w:rPr>
              <w:t>1233.</w:t>
            </w:r>
          </w:p>
        </w:tc>
        <w:tc>
          <w:tcPr>
            <w:tcW w:w="1230" w:type="dxa"/>
            <w:vMerge/>
            <w:tcBorders>
              <w:top w:val="nil"/>
              <w:left w:val="single" w:sz="5" w:space="0" w:color="CFCFCF"/>
              <w:bottom w:val="single" w:sz="5" w:space="0" w:color="CFCFCF"/>
              <w:right w:val="single" w:sz="5" w:space="0" w:color="CFCFCF"/>
            </w:tcBorders>
          </w:tcPr>
          <w:p w14:paraId="0E83F38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721D58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9C6A7" w14:textId="77777777" w:rsidR="00CD7126" w:rsidRDefault="00000000">
            <w:pPr>
              <w:spacing w:after="20"/>
              <w:ind w:left="20"/>
              <w:jc w:val="both"/>
            </w:pPr>
            <w:r>
              <w:rPr>
                <w:color w:val="000000"/>
                <w:sz w:val="20"/>
              </w:rPr>
              <w:t>Тренер высшего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5A16E56F"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B6CBB53" w14:textId="77777777" w:rsidR="00CD7126" w:rsidRDefault="00CD7126"/>
        </w:tc>
      </w:tr>
      <w:tr w:rsidR="00CD7126" w14:paraId="33F53BE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52B230" w14:textId="77777777" w:rsidR="00CD7126" w:rsidRDefault="00000000">
            <w:pPr>
              <w:spacing w:after="20"/>
              <w:ind w:left="20"/>
              <w:jc w:val="both"/>
            </w:pPr>
            <w:r>
              <w:rPr>
                <w:color w:val="000000"/>
                <w:sz w:val="20"/>
              </w:rPr>
              <w:t>1234.</w:t>
            </w:r>
          </w:p>
        </w:tc>
        <w:tc>
          <w:tcPr>
            <w:tcW w:w="1230" w:type="dxa"/>
            <w:vMerge/>
            <w:tcBorders>
              <w:top w:val="nil"/>
              <w:left w:val="single" w:sz="5" w:space="0" w:color="CFCFCF"/>
              <w:bottom w:val="single" w:sz="5" w:space="0" w:color="CFCFCF"/>
              <w:right w:val="single" w:sz="5" w:space="0" w:color="CFCFCF"/>
            </w:tcBorders>
          </w:tcPr>
          <w:p w14:paraId="078AA3B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CB894B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2E8235" w14:textId="77777777" w:rsidR="00CD7126" w:rsidRDefault="00000000">
            <w:pPr>
              <w:spacing w:after="20"/>
              <w:ind w:left="20"/>
              <w:jc w:val="both"/>
            </w:pPr>
            <w:r>
              <w:rPr>
                <w:color w:val="000000"/>
                <w:sz w:val="20"/>
              </w:rPr>
              <w:t>Тренер-преподаватель высшего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1345EE9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CDFE230" w14:textId="77777777" w:rsidR="00CD7126" w:rsidRDefault="00CD7126"/>
        </w:tc>
      </w:tr>
      <w:tr w:rsidR="00CD7126" w14:paraId="7E8C68D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074775" w14:textId="77777777" w:rsidR="00CD7126" w:rsidRDefault="00000000">
            <w:pPr>
              <w:spacing w:after="20"/>
              <w:ind w:left="20"/>
              <w:jc w:val="both"/>
            </w:pPr>
            <w:r>
              <w:rPr>
                <w:color w:val="000000"/>
                <w:sz w:val="20"/>
              </w:rPr>
              <w:t>1235.</w:t>
            </w:r>
          </w:p>
        </w:tc>
        <w:tc>
          <w:tcPr>
            <w:tcW w:w="1230" w:type="dxa"/>
            <w:vMerge/>
            <w:tcBorders>
              <w:top w:val="nil"/>
              <w:left w:val="single" w:sz="5" w:space="0" w:color="CFCFCF"/>
              <w:bottom w:val="single" w:sz="5" w:space="0" w:color="CFCFCF"/>
              <w:right w:val="single" w:sz="5" w:space="0" w:color="CFCFCF"/>
            </w:tcBorders>
          </w:tcPr>
          <w:p w14:paraId="4C4D451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6091A5"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C03E4F" w14:textId="77777777" w:rsidR="00CD7126" w:rsidRDefault="00000000">
            <w:pPr>
              <w:spacing w:after="20"/>
              <w:ind w:left="20"/>
              <w:jc w:val="both"/>
            </w:pPr>
            <w:r>
              <w:rPr>
                <w:color w:val="000000"/>
                <w:sz w:val="20"/>
              </w:rPr>
              <w:t>Тренер среднего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34232E9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4BF6B83" w14:textId="77777777" w:rsidR="00CD7126" w:rsidRDefault="00CD7126"/>
        </w:tc>
      </w:tr>
      <w:tr w:rsidR="00CD7126" w14:paraId="438A98D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DE6CD" w14:textId="77777777" w:rsidR="00CD7126" w:rsidRDefault="00000000">
            <w:pPr>
              <w:spacing w:after="20"/>
              <w:ind w:left="20"/>
              <w:jc w:val="both"/>
            </w:pPr>
            <w:r>
              <w:rPr>
                <w:color w:val="000000"/>
                <w:sz w:val="20"/>
              </w:rPr>
              <w:t>1236.</w:t>
            </w:r>
          </w:p>
        </w:tc>
        <w:tc>
          <w:tcPr>
            <w:tcW w:w="1230" w:type="dxa"/>
            <w:vMerge/>
            <w:tcBorders>
              <w:top w:val="nil"/>
              <w:left w:val="single" w:sz="5" w:space="0" w:color="CFCFCF"/>
              <w:bottom w:val="single" w:sz="5" w:space="0" w:color="CFCFCF"/>
              <w:right w:val="single" w:sz="5" w:space="0" w:color="CFCFCF"/>
            </w:tcBorders>
          </w:tcPr>
          <w:p w14:paraId="23AC2E66"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F7CD68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D9F01" w14:textId="77777777" w:rsidR="00CD7126" w:rsidRDefault="00000000">
            <w:pPr>
              <w:spacing w:after="20"/>
              <w:ind w:left="20"/>
              <w:jc w:val="both"/>
            </w:pPr>
            <w:r>
              <w:rPr>
                <w:color w:val="000000"/>
                <w:sz w:val="20"/>
              </w:rPr>
              <w:t>Тренер-преподаватель среднего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3E09AD2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4455996" w14:textId="77777777" w:rsidR="00CD7126" w:rsidRDefault="00CD7126"/>
        </w:tc>
      </w:tr>
      <w:tr w:rsidR="00CD7126" w14:paraId="7498B14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69001" w14:textId="77777777" w:rsidR="00CD7126" w:rsidRDefault="00000000">
            <w:pPr>
              <w:spacing w:after="20"/>
              <w:ind w:left="20"/>
              <w:jc w:val="both"/>
            </w:pPr>
            <w:r>
              <w:rPr>
                <w:color w:val="000000"/>
                <w:sz w:val="20"/>
              </w:rPr>
              <w:t>1237.</w:t>
            </w:r>
          </w:p>
        </w:tc>
        <w:tc>
          <w:tcPr>
            <w:tcW w:w="1230" w:type="dxa"/>
            <w:vMerge/>
            <w:tcBorders>
              <w:top w:val="nil"/>
              <w:left w:val="single" w:sz="5" w:space="0" w:color="CFCFCF"/>
              <w:bottom w:val="single" w:sz="5" w:space="0" w:color="CFCFCF"/>
              <w:right w:val="single" w:sz="5" w:space="0" w:color="CFCFCF"/>
            </w:tcBorders>
          </w:tcPr>
          <w:p w14:paraId="779F41A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3A705A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90AAEA" w14:textId="77777777" w:rsidR="00CD7126" w:rsidRDefault="00000000">
            <w:pPr>
              <w:spacing w:after="20"/>
              <w:ind w:left="20"/>
              <w:jc w:val="both"/>
            </w:pPr>
            <w:r>
              <w:rPr>
                <w:color w:val="000000"/>
                <w:sz w:val="20"/>
              </w:rPr>
              <w:t>Методист высшего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2DF9A54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D467F90" w14:textId="77777777" w:rsidR="00CD7126" w:rsidRDefault="00CD7126"/>
        </w:tc>
      </w:tr>
      <w:tr w:rsidR="00CD7126" w14:paraId="636A298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D67F5C" w14:textId="77777777" w:rsidR="00CD7126" w:rsidRDefault="00000000">
            <w:pPr>
              <w:spacing w:after="20"/>
              <w:ind w:left="20"/>
              <w:jc w:val="both"/>
            </w:pPr>
            <w:r>
              <w:rPr>
                <w:color w:val="000000"/>
                <w:sz w:val="20"/>
              </w:rPr>
              <w:t>1238.</w:t>
            </w:r>
          </w:p>
        </w:tc>
        <w:tc>
          <w:tcPr>
            <w:tcW w:w="1230" w:type="dxa"/>
            <w:vMerge/>
            <w:tcBorders>
              <w:top w:val="nil"/>
              <w:left w:val="single" w:sz="5" w:space="0" w:color="CFCFCF"/>
              <w:bottom w:val="single" w:sz="5" w:space="0" w:color="CFCFCF"/>
              <w:right w:val="single" w:sz="5" w:space="0" w:color="CFCFCF"/>
            </w:tcBorders>
          </w:tcPr>
          <w:p w14:paraId="5FE0C2A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98D03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78D3BB" w14:textId="77777777" w:rsidR="00CD7126" w:rsidRDefault="00000000">
            <w:pPr>
              <w:spacing w:after="20"/>
              <w:ind w:left="20"/>
              <w:jc w:val="both"/>
            </w:pPr>
            <w:r>
              <w:rPr>
                <w:color w:val="000000"/>
                <w:sz w:val="20"/>
              </w:rPr>
              <w:t>Методист среднего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3F5F692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A52BEAF" w14:textId="77777777" w:rsidR="00CD7126" w:rsidRDefault="00CD7126"/>
        </w:tc>
      </w:tr>
      <w:tr w:rsidR="00CD7126" w14:paraId="78A633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C7CD5F" w14:textId="77777777" w:rsidR="00CD7126" w:rsidRDefault="00000000">
            <w:pPr>
              <w:spacing w:after="20"/>
              <w:ind w:left="20"/>
              <w:jc w:val="both"/>
            </w:pPr>
            <w:r>
              <w:rPr>
                <w:color w:val="000000"/>
                <w:sz w:val="20"/>
              </w:rPr>
              <w:t>1239.</w:t>
            </w:r>
          </w:p>
        </w:tc>
        <w:tc>
          <w:tcPr>
            <w:tcW w:w="1230" w:type="dxa"/>
            <w:vMerge/>
            <w:tcBorders>
              <w:top w:val="nil"/>
              <w:left w:val="single" w:sz="5" w:space="0" w:color="CFCFCF"/>
              <w:bottom w:val="single" w:sz="5" w:space="0" w:color="CFCFCF"/>
              <w:right w:val="single" w:sz="5" w:space="0" w:color="CFCFCF"/>
            </w:tcBorders>
          </w:tcPr>
          <w:p w14:paraId="5E1EB197"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A8FE644"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819492" w14:textId="77777777" w:rsidR="00CD7126" w:rsidRDefault="00000000">
            <w:pPr>
              <w:spacing w:after="20"/>
              <w:ind w:left="20"/>
              <w:jc w:val="both"/>
            </w:pPr>
            <w:r>
              <w:rPr>
                <w:color w:val="000000"/>
                <w:sz w:val="20"/>
              </w:rPr>
              <w:t>Инструктор-спортсмен высшего уровня квалификации второй категории</w:t>
            </w:r>
          </w:p>
        </w:tc>
        <w:tc>
          <w:tcPr>
            <w:tcW w:w="1230" w:type="dxa"/>
            <w:vMerge/>
            <w:tcBorders>
              <w:top w:val="nil"/>
              <w:left w:val="single" w:sz="5" w:space="0" w:color="CFCFCF"/>
              <w:bottom w:val="single" w:sz="5" w:space="0" w:color="CFCFCF"/>
              <w:right w:val="single" w:sz="5" w:space="0" w:color="CFCFCF"/>
            </w:tcBorders>
          </w:tcPr>
          <w:p w14:paraId="4F2D850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05504CF" w14:textId="77777777" w:rsidR="00CD7126" w:rsidRDefault="00CD7126"/>
        </w:tc>
      </w:tr>
      <w:tr w:rsidR="00CD7126" w14:paraId="1D49E56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152EA0" w14:textId="77777777" w:rsidR="00CD7126" w:rsidRDefault="00000000">
            <w:pPr>
              <w:spacing w:after="20"/>
              <w:ind w:left="20"/>
              <w:jc w:val="both"/>
            </w:pPr>
            <w:r>
              <w:rPr>
                <w:color w:val="000000"/>
                <w:sz w:val="20"/>
              </w:rPr>
              <w:t>1240.</w:t>
            </w:r>
          </w:p>
        </w:tc>
        <w:tc>
          <w:tcPr>
            <w:tcW w:w="1230" w:type="dxa"/>
            <w:vMerge/>
            <w:tcBorders>
              <w:top w:val="nil"/>
              <w:left w:val="single" w:sz="5" w:space="0" w:color="CFCFCF"/>
              <w:bottom w:val="single" w:sz="5" w:space="0" w:color="CFCFCF"/>
              <w:right w:val="single" w:sz="5" w:space="0" w:color="CFCFCF"/>
            </w:tcBorders>
          </w:tcPr>
          <w:p w14:paraId="16AA67C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25CD56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729CAA" w14:textId="77777777" w:rsidR="00CD7126" w:rsidRDefault="00000000">
            <w:pPr>
              <w:spacing w:after="20"/>
              <w:ind w:left="20"/>
              <w:jc w:val="both"/>
            </w:pPr>
            <w:r>
              <w:rPr>
                <w:color w:val="000000"/>
                <w:sz w:val="20"/>
              </w:rPr>
              <w:t>Спортивный судья</w:t>
            </w:r>
          </w:p>
        </w:tc>
        <w:tc>
          <w:tcPr>
            <w:tcW w:w="1230" w:type="dxa"/>
            <w:vMerge/>
            <w:tcBorders>
              <w:top w:val="nil"/>
              <w:left w:val="single" w:sz="5" w:space="0" w:color="CFCFCF"/>
              <w:bottom w:val="single" w:sz="5" w:space="0" w:color="CFCFCF"/>
              <w:right w:val="single" w:sz="5" w:space="0" w:color="CFCFCF"/>
            </w:tcBorders>
          </w:tcPr>
          <w:p w14:paraId="6DF108F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2F1B216" w14:textId="77777777" w:rsidR="00CD7126" w:rsidRDefault="00CD7126"/>
        </w:tc>
      </w:tr>
      <w:tr w:rsidR="00CD7126" w14:paraId="1165ED2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F2CACE" w14:textId="77777777" w:rsidR="00CD7126" w:rsidRDefault="00000000">
            <w:pPr>
              <w:spacing w:after="20"/>
              <w:ind w:left="20"/>
              <w:jc w:val="both"/>
            </w:pPr>
            <w:r>
              <w:rPr>
                <w:color w:val="000000"/>
                <w:sz w:val="20"/>
              </w:rPr>
              <w:t>1241.</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5B1CA0"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36B935A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47F8DE" w14:textId="77777777" w:rsidR="00CD7126" w:rsidRDefault="00000000">
            <w:pPr>
              <w:spacing w:after="20"/>
              <w:ind w:left="20"/>
              <w:jc w:val="both"/>
            </w:pPr>
            <w:r>
              <w:rPr>
                <w:color w:val="000000"/>
                <w:sz w:val="20"/>
              </w:rPr>
              <w:t>1242.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30E3F" w14:textId="77777777" w:rsidR="00CD7126" w:rsidRDefault="00000000">
            <w:pPr>
              <w:spacing w:after="20"/>
              <w:ind w:left="20"/>
              <w:jc w:val="both"/>
            </w:pPr>
            <w:r>
              <w:rPr>
                <w:color w:val="000000"/>
                <w:sz w:val="20"/>
              </w:rPr>
              <w:t>02501007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E69088" w14:textId="77777777" w:rsidR="00CD7126" w:rsidRDefault="00000000">
            <w:pPr>
              <w:spacing w:after="20"/>
              <w:ind w:left="20"/>
              <w:jc w:val="both"/>
            </w:pPr>
            <w:r>
              <w:rPr>
                <w:color w:val="000000"/>
                <w:sz w:val="20"/>
              </w:rPr>
              <w:t>Присвоение статусов "специализированная" спортивным школам и "специализированное" отделениям спортивных школ</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437ED0" w14:textId="77777777" w:rsidR="00CD7126" w:rsidRDefault="00000000">
            <w:pPr>
              <w:spacing w:after="20"/>
              <w:ind w:left="20"/>
              <w:jc w:val="both"/>
            </w:pPr>
            <w:r>
              <w:rPr>
                <w:color w:val="000000"/>
                <w:sz w:val="20"/>
              </w:rPr>
              <w:t>Присвоение статуса "специализированное" спортивным школам</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649708" w14:textId="77777777" w:rsidR="00CD7126" w:rsidRDefault="00000000">
            <w:pPr>
              <w:spacing w:after="20"/>
              <w:ind w:left="20"/>
              <w:jc w:val="both"/>
            </w:pPr>
            <w:r>
              <w:rPr>
                <w:color w:val="000000"/>
                <w:sz w:val="20"/>
              </w:rPr>
              <w:t>МКС</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02BA7D" w14:textId="77777777" w:rsidR="00CD7126" w:rsidRDefault="00000000">
            <w:pPr>
              <w:spacing w:after="20"/>
              <w:ind w:left="20"/>
              <w:jc w:val="both"/>
            </w:pPr>
            <w:r>
              <w:rPr>
                <w:color w:val="000000"/>
                <w:sz w:val="20"/>
              </w:rPr>
              <w:t xml:space="preserve"> "Об утверждении Правил присвоения статусов "специализированна" спортивным школам и "специализированное" отделениям спортивных школ" приказ исполняющего обязанности Министра культуры и спорта Республики Казахстан от 9 июня 2015 года № 209. Зарегистрирован в Реестре государственной регистрации нормативных правовых актов № 11642.</w:t>
            </w:r>
          </w:p>
        </w:tc>
      </w:tr>
      <w:tr w:rsidR="00CD7126" w14:paraId="462FDEB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4CEAFC" w14:textId="77777777" w:rsidR="00CD7126" w:rsidRDefault="00000000">
            <w:pPr>
              <w:spacing w:after="20"/>
              <w:ind w:left="20"/>
              <w:jc w:val="both"/>
            </w:pPr>
            <w:r>
              <w:rPr>
                <w:color w:val="000000"/>
                <w:sz w:val="20"/>
              </w:rPr>
              <w:t>1243.</w:t>
            </w:r>
          </w:p>
        </w:tc>
        <w:tc>
          <w:tcPr>
            <w:tcW w:w="1230" w:type="dxa"/>
            <w:vMerge/>
            <w:tcBorders>
              <w:top w:val="nil"/>
              <w:left w:val="single" w:sz="5" w:space="0" w:color="CFCFCF"/>
              <w:bottom w:val="single" w:sz="5" w:space="0" w:color="CFCFCF"/>
              <w:right w:val="single" w:sz="5" w:space="0" w:color="CFCFCF"/>
            </w:tcBorders>
          </w:tcPr>
          <w:p w14:paraId="73DFCE2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BF41A0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96C454" w14:textId="77777777" w:rsidR="00CD7126" w:rsidRDefault="00000000">
            <w:pPr>
              <w:spacing w:after="20"/>
              <w:ind w:left="20"/>
              <w:jc w:val="both"/>
            </w:pPr>
            <w:r>
              <w:rPr>
                <w:color w:val="000000"/>
                <w:sz w:val="20"/>
              </w:rPr>
              <w:t>Присвоение статуса "специализированное" отделениям спортивных школ</w:t>
            </w:r>
          </w:p>
        </w:tc>
        <w:tc>
          <w:tcPr>
            <w:tcW w:w="1230" w:type="dxa"/>
            <w:vMerge/>
            <w:tcBorders>
              <w:top w:val="nil"/>
              <w:left w:val="single" w:sz="5" w:space="0" w:color="CFCFCF"/>
              <w:bottom w:val="single" w:sz="5" w:space="0" w:color="CFCFCF"/>
              <w:right w:val="single" w:sz="5" w:space="0" w:color="CFCFCF"/>
            </w:tcBorders>
          </w:tcPr>
          <w:p w14:paraId="48F678E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288D3BE" w14:textId="77777777" w:rsidR="00CD7126" w:rsidRDefault="00CD7126"/>
        </w:tc>
      </w:tr>
      <w:tr w:rsidR="00CD7126" w14:paraId="3A816D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580D3C6" w14:textId="77777777" w:rsidR="00CD7126" w:rsidRDefault="00000000">
            <w:pPr>
              <w:spacing w:after="20"/>
              <w:ind w:left="20"/>
              <w:jc w:val="both"/>
            </w:pPr>
            <w:r>
              <w:rPr>
                <w:color w:val="000000"/>
                <w:sz w:val="20"/>
              </w:rPr>
              <w:t>1244.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927FA" w14:textId="77777777" w:rsidR="00CD7126" w:rsidRDefault="00000000">
            <w:pPr>
              <w:spacing w:after="20"/>
              <w:ind w:left="20"/>
              <w:jc w:val="both"/>
            </w:pPr>
            <w:r>
              <w:rPr>
                <w:color w:val="000000"/>
                <w:sz w:val="20"/>
              </w:rPr>
              <w:t>02501008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8F5B84" w14:textId="77777777" w:rsidR="00CD7126" w:rsidRDefault="00000000">
            <w:pPr>
              <w:spacing w:after="20"/>
              <w:ind w:left="20"/>
              <w:jc w:val="both"/>
            </w:pPr>
            <w:r>
              <w:rPr>
                <w:color w:val="000000"/>
                <w:sz w:val="20"/>
              </w:rPr>
              <w:t>Компенсационная выплата членам сборных команд Республики Казахстан по видам спорта (национальных сборных команд по видам спорта) при получении ими спортивных травм и увечий на международных спортивных соревнованиях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B6AB8C" w14:textId="77777777" w:rsidR="00CD7126" w:rsidRDefault="00CD7126">
            <w:pPr>
              <w:spacing w:after="20"/>
              <w:ind w:left="20"/>
              <w:jc w:val="both"/>
            </w:pPr>
          </w:p>
          <w:p w14:paraId="23DFF67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FF46EA"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05960" w14:textId="77777777" w:rsidR="00CD7126" w:rsidRDefault="00000000">
            <w:pPr>
              <w:spacing w:after="20"/>
              <w:ind w:left="20"/>
              <w:jc w:val="both"/>
            </w:pPr>
            <w:r>
              <w:rPr>
                <w:color w:val="000000"/>
                <w:sz w:val="20"/>
              </w:rPr>
              <w:t xml:space="preserve"> "Об утверждении Правил оказания государственной услуги "Компенсационная выплата членам сборных команд Республики Казахстан по видам спорта (национальных сборных команд по видам спорта) при получении ими спортивных травм и увечий на международных спортивных соревнованиях" приказ Председателя Агентства Республики Казахстан по делам спорта и физической культуры от 28 июля 2014 года № 292. Зарегистрирован в Реестре государственной регистрации нормативных правовых актов № 9672.</w:t>
            </w:r>
          </w:p>
        </w:tc>
      </w:tr>
      <w:tr w:rsidR="00CD7126" w14:paraId="7F30261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6697E" w14:textId="77777777" w:rsidR="00CD7126" w:rsidRDefault="00000000">
            <w:pPr>
              <w:spacing w:after="20"/>
              <w:ind w:left="20"/>
              <w:jc w:val="both"/>
            </w:pPr>
            <w:r>
              <w:rPr>
                <w:color w:val="000000"/>
                <w:sz w:val="20"/>
              </w:rPr>
              <w:t>1245.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9B143" w14:textId="77777777" w:rsidR="00CD7126" w:rsidRDefault="00000000">
            <w:pPr>
              <w:spacing w:after="20"/>
              <w:ind w:left="20"/>
              <w:jc w:val="both"/>
            </w:pPr>
            <w:r>
              <w:rPr>
                <w:color w:val="000000"/>
                <w:sz w:val="20"/>
              </w:rPr>
              <w:t>02501009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B20A71" w14:textId="77777777" w:rsidR="00CD7126" w:rsidRDefault="00000000">
            <w:pPr>
              <w:spacing w:after="20"/>
              <w:ind w:left="20"/>
              <w:jc w:val="both"/>
            </w:pPr>
            <w:r>
              <w:rPr>
                <w:color w:val="000000"/>
                <w:sz w:val="20"/>
              </w:rPr>
              <w:t>Предоставление жилища чемпионам и призерам Олимпийских, Паралимпийских и Сурдлимпийских игр и пользования им</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47663F" w14:textId="77777777" w:rsidR="00CD7126" w:rsidRDefault="00CD7126">
            <w:pPr>
              <w:spacing w:after="20"/>
              <w:ind w:left="20"/>
              <w:jc w:val="both"/>
            </w:pPr>
          </w:p>
          <w:p w14:paraId="5F2A468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E028AA"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85057B" w14:textId="77777777" w:rsidR="00CD7126" w:rsidRDefault="00000000">
            <w:pPr>
              <w:spacing w:after="20"/>
              <w:ind w:left="20"/>
              <w:jc w:val="both"/>
            </w:pPr>
            <w:r>
              <w:rPr>
                <w:color w:val="000000"/>
                <w:sz w:val="20"/>
              </w:rPr>
              <w:t xml:space="preserve"> "Об утверждении Правил предоставления жилища чемпионам и призерам Олимпийских, Паралимпийских и Сурдлимпийских игр и пользования им" приказ Министра культуры и спорта Республики Казахстан от 20 апреля 2020 года № 97. Зарегистрирован в Реестре государственной регистрации нормативных правовых актов № 20438</w:t>
            </w:r>
          </w:p>
        </w:tc>
      </w:tr>
      <w:tr w:rsidR="00CD7126" w14:paraId="25EB5FB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32E5B2" w14:textId="77777777" w:rsidR="00CD7126" w:rsidRDefault="00000000">
            <w:pPr>
              <w:spacing w:after="20"/>
              <w:ind w:left="20"/>
              <w:jc w:val="both"/>
            </w:pPr>
            <w:r>
              <w:rPr>
                <w:color w:val="000000"/>
                <w:sz w:val="20"/>
              </w:rPr>
              <w:t>1246.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A2E2AA" w14:textId="77777777" w:rsidR="00CD7126" w:rsidRDefault="00000000">
            <w:pPr>
              <w:spacing w:after="20"/>
              <w:ind w:left="20"/>
              <w:jc w:val="both"/>
            </w:pPr>
            <w:r>
              <w:rPr>
                <w:color w:val="000000"/>
                <w:sz w:val="20"/>
              </w:rPr>
              <w:t>02501010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DE571E" w14:textId="77777777" w:rsidR="00CD7126" w:rsidRDefault="00000000">
            <w:pPr>
              <w:spacing w:after="20"/>
              <w:ind w:left="20"/>
              <w:jc w:val="both"/>
            </w:pPr>
            <w:r>
              <w:rPr>
                <w:color w:val="000000"/>
                <w:sz w:val="20"/>
              </w:rPr>
              <w:t>Признание видов спорта, спортивных дисциплин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C0FF0E" w14:textId="77777777" w:rsidR="00CD7126" w:rsidRDefault="00CD7126">
            <w:pPr>
              <w:spacing w:after="20"/>
              <w:ind w:left="20"/>
              <w:jc w:val="both"/>
            </w:pPr>
          </w:p>
          <w:p w14:paraId="4A0577C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D1EAC2"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27F4E8" w14:textId="77777777" w:rsidR="00CD7126" w:rsidRDefault="00000000">
            <w:pPr>
              <w:spacing w:after="20"/>
              <w:ind w:left="20"/>
              <w:jc w:val="both"/>
            </w:pPr>
            <w:r>
              <w:rPr>
                <w:color w:val="000000"/>
                <w:sz w:val="20"/>
              </w:rPr>
              <w:t xml:space="preserve"> "Об утверждении Правил признания видов спорта, спортивных дисциплин и формирования реестра видов спорта" приказ исполняющего обязанности Министра культуры и спорта Республики Казахстан от 28 октября 2014 года № 55. Зарегистрирован в Реестре государственной регистрации нормативных правовых актов № 9912.</w:t>
            </w:r>
          </w:p>
        </w:tc>
      </w:tr>
      <w:tr w:rsidR="00CD7126" w14:paraId="1BE7142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C3DDD9" w14:textId="77777777" w:rsidR="00CD7126" w:rsidRDefault="00000000">
            <w:pPr>
              <w:spacing w:after="20"/>
              <w:ind w:left="20"/>
              <w:jc w:val="both"/>
            </w:pPr>
            <w:r>
              <w:rPr>
                <w:color w:val="000000"/>
                <w:sz w:val="20"/>
              </w:rPr>
              <w:t>1247.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22BD06" w14:textId="77777777" w:rsidR="00CD7126" w:rsidRDefault="00000000">
            <w:pPr>
              <w:spacing w:after="20"/>
              <w:ind w:left="20"/>
              <w:jc w:val="both"/>
            </w:pPr>
            <w:r>
              <w:rPr>
                <w:color w:val="000000"/>
                <w:sz w:val="20"/>
              </w:rPr>
              <w:t>02501011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BA7E4C" w14:textId="77777777" w:rsidR="00CD7126" w:rsidRDefault="00000000">
            <w:pPr>
              <w:spacing w:after="20"/>
              <w:ind w:left="20"/>
              <w:jc w:val="both"/>
            </w:pPr>
            <w:r>
              <w:rPr>
                <w:color w:val="000000"/>
                <w:sz w:val="20"/>
              </w:rPr>
              <w:t>Прием документов на подготовку, переподготовку, повышение квалификации кадров в области физической культуры и спорта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8C11C3" w14:textId="77777777" w:rsidR="00CD7126" w:rsidRDefault="00CD7126">
            <w:pPr>
              <w:spacing w:after="20"/>
              <w:ind w:left="20"/>
              <w:jc w:val="both"/>
            </w:pPr>
          </w:p>
          <w:p w14:paraId="42922BC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A52A48"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53FB93" w14:textId="77777777" w:rsidR="00CD7126" w:rsidRDefault="00000000">
            <w:pPr>
              <w:spacing w:after="20"/>
              <w:ind w:left="20"/>
              <w:jc w:val="both"/>
            </w:pPr>
            <w:r>
              <w:rPr>
                <w:color w:val="000000"/>
                <w:sz w:val="20"/>
              </w:rPr>
              <w:t xml:space="preserve"> "Об утверждении Правил подготовки, переподготовки и повышения квалификации кадров в области физической культуры и спорта" приказ Министра культуры и спорта Республики Казахстан от 29 июня 2017 года № 194. Зарегистрирован в Реестре государственной регистрации нормативных правовых актов № 15344.</w:t>
            </w:r>
          </w:p>
        </w:tc>
      </w:tr>
      <w:tr w:rsidR="00CD7126" w14:paraId="0FCD95DF"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FC6579" w14:textId="77777777" w:rsidR="00CD7126" w:rsidRDefault="00000000">
            <w:pPr>
              <w:spacing w:after="20"/>
              <w:ind w:left="20"/>
              <w:jc w:val="both"/>
            </w:pPr>
            <w:r>
              <w:rPr>
                <w:color w:val="000000"/>
                <w:sz w:val="20"/>
              </w:rPr>
              <w:t>026. Архитектурно-градостроительная деятельность</w:t>
            </w:r>
          </w:p>
        </w:tc>
      </w:tr>
      <w:tr w:rsidR="00CD7126" w14:paraId="2EED428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FB475A" w14:textId="77777777" w:rsidR="00CD7126" w:rsidRDefault="00000000">
            <w:pPr>
              <w:spacing w:after="20"/>
              <w:ind w:left="20"/>
              <w:jc w:val="both"/>
            </w:pPr>
            <w:r>
              <w:rPr>
                <w:color w:val="000000"/>
                <w:sz w:val="20"/>
              </w:rPr>
              <w:t>02601. Выдача разрешительных документов (включая лицензирование, регистрацию, сертификацию) в сфере архитектуры и строительства</w:t>
            </w:r>
          </w:p>
        </w:tc>
      </w:tr>
      <w:tr w:rsidR="00CD7126" w14:paraId="7B03065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1D1D89" w14:textId="77777777" w:rsidR="00CD7126" w:rsidRDefault="00000000">
            <w:pPr>
              <w:spacing w:after="20"/>
              <w:ind w:left="20"/>
              <w:jc w:val="both"/>
            </w:pPr>
            <w:r>
              <w:rPr>
                <w:color w:val="000000"/>
                <w:sz w:val="20"/>
              </w:rPr>
              <w:t>Градостроительное проектирование (с правом проектирования для градостроительной реабилитации районов исторической застройки, за исключением научно-реставрационных работ на памятниках истории и культуры) и планирование</w:t>
            </w:r>
          </w:p>
        </w:tc>
      </w:tr>
      <w:tr w:rsidR="00CD7126" w14:paraId="0C81E7A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16C47E" w14:textId="77777777" w:rsidR="00CD7126" w:rsidRDefault="00000000">
            <w:pPr>
              <w:spacing w:after="20"/>
              <w:ind w:left="20"/>
              <w:jc w:val="both"/>
            </w:pPr>
            <w:r>
              <w:rPr>
                <w:color w:val="000000"/>
                <w:sz w:val="20"/>
              </w:rPr>
              <w:t>1248.</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7CF8E8" w14:textId="77777777" w:rsidR="00CD7126" w:rsidRDefault="00000000">
            <w:pPr>
              <w:spacing w:after="20"/>
              <w:ind w:left="20"/>
              <w:jc w:val="both"/>
            </w:pPr>
            <w:r>
              <w:rPr>
                <w:color w:val="000000"/>
                <w:sz w:val="20"/>
              </w:rPr>
              <w:t>02601001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59BAB" w14:textId="77777777" w:rsidR="00CD7126" w:rsidRDefault="00000000">
            <w:pPr>
              <w:spacing w:after="20"/>
              <w:ind w:left="20"/>
              <w:jc w:val="both"/>
            </w:pPr>
            <w:r>
              <w:rPr>
                <w:color w:val="000000"/>
                <w:sz w:val="20"/>
              </w:rPr>
              <w:t>Выдача лицензии на проектную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1E297" w14:textId="77777777" w:rsidR="00CD7126" w:rsidRDefault="00000000">
            <w:pPr>
              <w:spacing w:after="20"/>
              <w:ind w:left="20"/>
              <w:jc w:val="both"/>
            </w:pPr>
            <w:r>
              <w:rPr>
                <w:color w:val="000000"/>
                <w:sz w:val="20"/>
              </w:rPr>
              <w:t>Архитектурное проектирование для зданий и сооружений (с правом проектирования для архитектурно- реставрационных работ, за исключением научно-реставрационных работ на памятниках истории и культуры), в том числе генеральных планов объектов, инженерной подготовки территории, благоустройства и организации рельефа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E6AE3"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C74A80"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исполняющего обязанности Министра индустрии и инфраструктурного развития Республики Казахстан от 1 апреля 2020 года № 175. Зарегистрирован в Реестре государственной регистрации нормативных правовых актов № 20267</w:t>
            </w:r>
          </w:p>
        </w:tc>
      </w:tr>
      <w:tr w:rsidR="00CD7126" w14:paraId="0AD5C5D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A061EE" w14:textId="77777777" w:rsidR="00CD7126" w:rsidRDefault="00000000">
            <w:pPr>
              <w:spacing w:after="20"/>
              <w:ind w:left="20"/>
              <w:jc w:val="both"/>
            </w:pPr>
            <w:r>
              <w:rPr>
                <w:color w:val="000000"/>
                <w:sz w:val="20"/>
              </w:rPr>
              <w:t>1249.</w:t>
            </w:r>
          </w:p>
        </w:tc>
        <w:tc>
          <w:tcPr>
            <w:tcW w:w="1230" w:type="dxa"/>
            <w:vMerge/>
            <w:tcBorders>
              <w:top w:val="nil"/>
              <w:left w:val="single" w:sz="5" w:space="0" w:color="CFCFCF"/>
              <w:bottom w:val="single" w:sz="5" w:space="0" w:color="CFCFCF"/>
              <w:right w:val="single" w:sz="5" w:space="0" w:color="CFCFCF"/>
            </w:tcBorders>
          </w:tcPr>
          <w:p w14:paraId="19D9E21F"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6C48013"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723750" w14:textId="77777777" w:rsidR="00CD7126" w:rsidRDefault="00000000">
            <w:pPr>
              <w:spacing w:after="20"/>
              <w:ind w:left="20"/>
              <w:jc w:val="both"/>
            </w:pPr>
            <w:r>
              <w:rPr>
                <w:color w:val="000000"/>
                <w:sz w:val="20"/>
              </w:rPr>
              <w:t>Строительное проектирование (с правом проектирования для капитального ремонта и (или) реконструкции зданий и сооружений, а также усиления конструкций для каждого из указанных ниже работ) и конструирование</w:t>
            </w:r>
          </w:p>
        </w:tc>
        <w:tc>
          <w:tcPr>
            <w:tcW w:w="1230" w:type="dxa"/>
            <w:vMerge/>
            <w:tcBorders>
              <w:top w:val="nil"/>
              <w:left w:val="single" w:sz="5" w:space="0" w:color="CFCFCF"/>
              <w:bottom w:val="single" w:sz="5" w:space="0" w:color="CFCFCF"/>
              <w:right w:val="single" w:sz="5" w:space="0" w:color="CFCFCF"/>
            </w:tcBorders>
          </w:tcPr>
          <w:p w14:paraId="77C0CCC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A7DE562" w14:textId="77777777" w:rsidR="00CD7126" w:rsidRDefault="00CD7126"/>
        </w:tc>
      </w:tr>
      <w:tr w:rsidR="00CD7126" w14:paraId="03166D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133F11" w14:textId="77777777" w:rsidR="00CD7126" w:rsidRDefault="00000000">
            <w:pPr>
              <w:spacing w:after="20"/>
              <w:ind w:left="20"/>
              <w:jc w:val="both"/>
            </w:pPr>
            <w:r>
              <w:rPr>
                <w:color w:val="000000"/>
                <w:sz w:val="20"/>
              </w:rPr>
              <w:t>1250.</w:t>
            </w:r>
          </w:p>
        </w:tc>
        <w:tc>
          <w:tcPr>
            <w:tcW w:w="1230" w:type="dxa"/>
            <w:vMerge/>
            <w:tcBorders>
              <w:top w:val="nil"/>
              <w:left w:val="single" w:sz="5" w:space="0" w:color="CFCFCF"/>
              <w:bottom w:val="single" w:sz="5" w:space="0" w:color="CFCFCF"/>
              <w:right w:val="single" w:sz="5" w:space="0" w:color="CFCFCF"/>
            </w:tcBorders>
          </w:tcPr>
          <w:p w14:paraId="6B673BF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274C6A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F4DC0B" w14:textId="77777777" w:rsidR="00CD7126" w:rsidRDefault="00000000">
            <w:pPr>
              <w:spacing w:after="20"/>
              <w:ind w:left="20"/>
              <w:jc w:val="both"/>
            </w:pPr>
            <w:r>
              <w:rPr>
                <w:color w:val="000000"/>
                <w:sz w:val="20"/>
              </w:rPr>
              <w:t>Проектирование инженерных систем и сетей</w:t>
            </w:r>
          </w:p>
        </w:tc>
        <w:tc>
          <w:tcPr>
            <w:tcW w:w="1230" w:type="dxa"/>
            <w:vMerge/>
            <w:tcBorders>
              <w:top w:val="nil"/>
              <w:left w:val="single" w:sz="5" w:space="0" w:color="CFCFCF"/>
              <w:bottom w:val="single" w:sz="5" w:space="0" w:color="CFCFCF"/>
              <w:right w:val="single" w:sz="5" w:space="0" w:color="CFCFCF"/>
            </w:tcBorders>
          </w:tcPr>
          <w:p w14:paraId="40AA457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F3804A1" w14:textId="77777777" w:rsidR="00CD7126" w:rsidRDefault="00CD7126"/>
        </w:tc>
      </w:tr>
      <w:tr w:rsidR="00CD7126" w14:paraId="55575F0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821EF7" w14:textId="77777777" w:rsidR="00CD7126" w:rsidRDefault="00000000">
            <w:pPr>
              <w:spacing w:after="20"/>
              <w:ind w:left="20"/>
              <w:jc w:val="both"/>
            </w:pPr>
            <w:r>
              <w:rPr>
                <w:color w:val="000000"/>
                <w:sz w:val="20"/>
              </w:rPr>
              <w:t>1251.</w:t>
            </w:r>
          </w:p>
        </w:tc>
        <w:tc>
          <w:tcPr>
            <w:tcW w:w="1230" w:type="dxa"/>
            <w:vMerge/>
            <w:tcBorders>
              <w:top w:val="nil"/>
              <w:left w:val="single" w:sz="5" w:space="0" w:color="CFCFCF"/>
              <w:bottom w:val="single" w:sz="5" w:space="0" w:color="CFCFCF"/>
              <w:right w:val="single" w:sz="5" w:space="0" w:color="CFCFCF"/>
            </w:tcBorders>
          </w:tcPr>
          <w:p w14:paraId="30EAB57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741390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5995C" w14:textId="77777777" w:rsidR="00CD7126" w:rsidRDefault="00000000">
            <w:pPr>
              <w:spacing w:after="20"/>
              <w:ind w:left="20"/>
              <w:jc w:val="both"/>
            </w:pPr>
            <w:r>
              <w:rPr>
                <w:color w:val="000000"/>
                <w:sz w:val="20"/>
              </w:rPr>
              <w:t>Технологическое проектирование (разработка технологической части проектов строительства) зданий и сооружений жилищно-гражданского назначения</w:t>
            </w:r>
          </w:p>
        </w:tc>
        <w:tc>
          <w:tcPr>
            <w:tcW w:w="1230" w:type="dxa"/>
            <w:vMerge/>
            <w:tcBorders>
              <w:top w:val="nil"/>
              <w:left w:val="single" w:sz="5" w:space="0" w:color="CFCFCF"/>
              <w:bottom w:val="single" w:sz="5" w:space="0" w:color="CFCFCF"/>
              <w:right w:val="single" w:sz="5" w:space="0" w:color="CFCFCF"/>
            </w:tcBorders>
          </w:tcPr>
          <w:p w14:paraId="0F4933C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653BBC6" w14:textId="77777777" w:rsidR="00CD7126" w:rsidRDefault="00CD7126"/>
        </w:tc>
      </w:tr>
      <w:tr w:rsidR="00CD7126" w14:paraId="4582091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E5E0BF" w14:textId="77777777" w:rsidR="00CD7126" w:rsidRDefault="00000000">
            <w:pPr>
              <w:spacing w:after="20"/>
              <w:ind w:left="20"/>
              <w:jc w:val="both"/>
            </w:pPr>
            <w:r>
              <w:rPr>
                <w:color w:val="000000"/>
                <w:sz w:val="20"/>
              </w:rPr>
              <w:t>1252.</w:t>
            </w:r>
          </w:p>
        </w:tc>
        <w:tc>
          <w:tcPr>
            <w:tcW w:w="1230" w:type="dxa"/>
            <w:vMerge/>
            <w:tcBorders>
              <w:top w:val="nil"/>
              <w:left w:val="single" w:sz="5" w:space="0" w:color="CFCFCF"/>
              <w:bottom w:val="single" w:sz="5" w:space="0" w:color="CFCFCF"/>
              <w:right w:val="single" w:sz="5" w:space="0" w:color="CFCFCF"/>
            </w:tcBorders>
          </w:tcPr>
          <w:p w14:paraId="74EBB841"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0890A6"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A1EDAB" w14:textId="77777777" w:rsidR="00CD7126" w:rsidRDefault="00000000">
            <w:pPr>
              <w:spacing w:after="20"/>
              <w:ind w:left="20"/>
              <w:jc w:val="both"/>
            </w:pPr>
            <w:r>
              <w:rPr>
                <w:color w:val="000000"/>
                <w:sz w:val="20"/>
              </w:rPr>
              <w:t>Технологическое проектирование (разработка технологической части проектов строительства) объектов производственного назначения</w:t>
            </w:r>
          </w:p>
        </w:tc>
        <w:tc>
          <w:tcPr>
            <w:tcW w:w="1230" w:type="dxa"/>
            <w:vMerge/>
            <w:tcBorders>
              <w:top w:val="nil"/>
              <w:left w:val="single" w:sz="5" w:space="0" w:color="CFCFCF"/>
              <w:bottom w:val="single" w:sz="5" w:space="0" w:color="CFCFCF"/>
              <w:right w:val="single" w:sz="5" w:space="0" w:color="CFCFCF"/>
            </w:tcBorders>
          </w:tcPr>
          <w:p w14:paraId="7827B04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A1A6A0" w14:textId="77777777" w:rsidR="00CD7126" w:rsidRDefault="00CD7126"/>
        </w:tc>
      </w:tr>
      <w:tr w:rsidR="00CD7126" w14:paraId="6843ED3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A37D57" w14:textId="77777777" w:rsidR="00CD7126" w:rsidRDefault="00000000">
            <w:pPr>
              <w:spacing w:after="20"/>
              <w:ind w:left="20"/>
              <w:jc w:val="both"/>
            </w:pPr>
            <w:r>
              <w:rPr>
                <w:color w:val="000000"/>
                <w:sz w:val="20"/>
              </w:rPr>
              <w:t>1253.</w:t>
            </w:r>
          </w:p>
        </w:tc>
        <w:tc>
          <w:tcPr>
            <w:tcW w:w="1230" w:type="dxa"/>
            <w:vMerge/>
            <w:tcBorders>
              <w:top w:val="nil"/>
              <w:left w:val="single" w:sz="5" w:space="0" w:color="CFCFCF"/>
              <w:bottom w:val="single" w:sz="5" w:space="0" w:color="CFCFCF"/>
              <w:right w:val="single" w:sz="5" w:space="0" w:color="CFCFCF"/>
            </w:tcBorders>
          </w:tcPr>
          <w:p w14:paraId="230C3F1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7DDDA1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51BD9" w14:textId="77777777" w:rsidR="00CD7126" w:rsidRDefault="00000000">
            <w:pPr>
              <w:spacing w:after="20"/>
              <w:ind w:left="20"/>
              <w:jc w:val="both"/>
            </w:pPr>
            <w:r>
              <w:rPr>
                <w:color w:val="000000"/>
                <w:sz w:val="20"/>
              </w:rPr>
              <w:t>Технологическое проектирование (разработка технологической части проектов строительства) объектов инфраструктуры транспорта, связи и коммуникаций</w:t>
            </w:r>
          </w:p>
        </w:tc>
        <w:tc>
          <w:tcPr>
            <w:tcW w:w="1230" w:type="dxa"/>
            <w:vMerge/>
            <w:tcBorders>
              <w:top w:val="nil"/>
              <w:left w:val="single" w:sz="5" w:space="0" w:color="CFCFCF"/>
              <w:bottom w:val="single" w:sz="5" w:space="0" w:color="CFCFCF"/>
              <w:right w:val="single" w:sz="5" w:space="0" w:color="CFCFCF"/>
            </w:tcBorders>
          </w:tcPr>
          <w:p w14:paraId="300A05B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B8AD617" w14:textId="77777777" w:rsidR="00CD7126" w:rsidRDefault="00CD7126"/>
        </w:tc>
      </w:tr>
      <w:tr w:rsidR="00CD7126" w14:paraId="08F8084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EF83E3" w14:textId="77777777" w:rsidR="00CD7126" w:rsidRDefault="00000000">
            <w:pPr>
              <w:spacing w:after="20"/>
              <w:ind w:left="20"/>
              <w:jc w:val="both"/>
            </w:pPr>
            <w:r>
              <w:rPr>
                <w:color w:val="000000"/>
                <w:sz w:val="20"/>
              </w:rPr>
              <w:t>1254.</w:t>
            </w:r>
          </w:p>
        </w:tc>
        <w:tc>
          <w:tcPr>
            <w:tcW w:w="1230" w:type="dxa"/>
            <w:vMerge/>
            <w:tcBorders>
              <w:top w:val="nil"/>
              <w:left w:val="single" w:sz="5" w:space="0" w:color="CFCFCF"/>
              <w:bottom w:val="single" w:sz="5" w:space="0" w:color="CFCFCF"/>
              <w:right w:val="single" w:sz="5" w:space="0" w:color="CFCFCF"/>
            </w:tcBorders>
          </w:tcPr>
          <w:p w14:paraId="4FA36472"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A51401B"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152BB8" w14:textId="77777777" w:rsidR="00CD7126" w:rsidRDefault="00000000">
            <w:pPr>
              <w:spacing w:after="20"/>
              <w:ind w:left="20"/>
              <w:jc w:val="both"/>
            </w:pPr>
            <w:r>
              <w:rPr>
                <w:color w:val="000000"/>
                <w:sz w:val="20"/>
              </w:rPr>
              <w:t>Технологическое проектирование (разработка технологической части проектов транспортного строительства)</w:t>
            </w:r>
          </w:p>
        </w:tc>
        <w:tc>
          <w:tcPr>
            <w:tcW w:w="1230" w:type="dxa"/>
            <w:vMerge/>
            <w:tcBorders>
              <w:top w:val="nil"/>
              <w:left w:val="single" w:sz="5" w:space="0" w:color="CFCFCF"/>
              <w:bottom w:val="single" w:sz="5" w:space="0" w:color="CFCFCF"/>
              <w:right w:val="single" w:sz="5" w:space="0" w:color="CFCFCF"/>
            </w:tcBorders>
          </w:tcPr>
          <w:p w14:paraId="093AF88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65C2B5B" w14:textId="77777777" w:rsidR="00CD7126" w:rsidRDefault="00CD7126"/>
        </w:tc>
      </w:tr>
      <w:tr w:rsidR="00CD7126" w14:paraId="2479D79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61FA1C" w14:textId="77777777" w:rsidR="00CD7126" w:rsidRDefault="00000000">
            <w:pPr>
              <w:spacing w:after="20"/>
              <w:ind w:left="20"/>
              <w:jc w:val="both"/>
            </w:pPr>
            <w:r>
              <w:rPr>
                <w:color w:val="000000"/>
                <w:sz w:val="20"/>
              </w:rPr>
              <w:t>1255.</w:t>
            </w:r>
          </w:p>
        </w:tc>
        <w:tc>
          <w:tcPr>
            <w:tcW w:w="1230" w:type="dxa"/>
            <w:vMerge/>
            <w:tcBorders>
              <w:top w:val="nil"/>
              <w:left w:val="single" w:sz="5" w:space="0" w:color="CFCFCF"/>
              <w:bottom w:val="single" w:sz="5" w:space="0" w:color="CFCFCF"/>
              <w:right w:val="single" w:sz="5" w:space="0" w:color="CFCFCF"/>
            </w:tcBorders>
          </w:tcPr>
          <w:p w14:paraId="7FC4E31A"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F4961F8"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4034F1" w14:textId="77777777" w:rsidR="00CD7126" w:rsidRDefault="00000000">
            <w:pPr>
              <w:spacing w:after="20"/>
              <w:ind w:left="20"/>
              <w:jc w:val="both"/>
            </w:pPr>
            <w:r>
              <w:rPr>
                <w:color w:val="000000"/>
                <w:sz w:val="20"/>
              </w:rPr>
              <w:t>Технологическое проектирование (разработка технологической части проектов) строительства объектов сельского хозяйства, за исключением предприятий перерабатывающей промышленности</w:t>
            </w:r>
          </w:p>
        </w:tc>
        <w:tc>
          <w:tcPr>
            <w:tcW w:w="1230" w:type="dxa"/>
            <w:vMerge/>
            <w:tcBorders>
              <w:top w:val="nil"/>
              <w:left w:val="single" w:sz="5" w:space="0" w:color="CFCFCF"/>
              <w:bottom w:val="single" w:sz="5" w:space="0" w:color="CFCFCF"/>
              <w:right w:val="single" w:sz="5" w:space="0" w:color="CFCFCF"/>
            </w:tcBorders>
          </w:tcPr>
          <w:p w14:paraId="233BF73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E86CD2B" w14:textId="77777777" w:rsidR="00CD7126" w:rsidRDefault="00CD7126"/>
        </w:tc>
      </w:tr>
      <w:tr w:rsidR="00CD7126" w14:paraId="2DB7C8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FB38F" w14:textId="77777777" w:rsidR="00CD7126" w:rsidRDefault="00000000">
            <w:pPr>
              <w:spacing w:after="20"/>
              <w:ind w:left="20"/>
              <w:jc w:val="both"/>
            </w:pPr>
            <w:r>
              <w:rPr>
                <w:color w:val="000000"/>
                <w:sz w:val="20"/>
              </w:rPr>
              <w:t>1256.</w:t>
            </w:r>
          </w:p>
        </w:tc>
        <w:tc>
          <w:tcPr>
            <w:tcW w:w="1230" w:type="dxa"/>
            <w:vMerge/>
            <w:tcBorders>
              <w:top w:val="nil"/>
              <w:left w:val="single" w:sz="5" w:space="0" w:color="CFCFCF"/>
              <w:bottom w:val="single" w:sz="5" w:space="0" w:color="CFCFCF"/>
              <w:right w:val="single" w:sz="5" w:space="0" w:color="CFCFCF"/>
            </w:tcBorders>
          </w:tcPr>
          <w:p w14:paraId="19A865A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C50259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BFB420" w14:textId="77777777" w:rsidR="00CD7126" w:rsidRDefault="00000000">
            <w:pPr>
              <w:spacing w:after="20"/>
              <w:ind w:left="20"/>
              <w:jc w:val="both"/>
            </w:pPr>
            <w:r>
              <w:rPr>
                <w:color w:val="000000"/>
                <w:sz w:val="20"/>
              </w:rPr>
              <w:t>Выдача и переоформление лицензии при реорганизации юридического лица-лицензиата в форме выделения и разделения и при переоформлении лицензии с присвоением категории</w:t>
            </w:r>
          </w:p>
        </w:tc>
        <w:tc>
          <w:tcPr>
            <w:tcW w:w="1230" w:type="dxa"/>
            <w:vMerge/>
            <w:tcBorders>
              <w:top w:val="nil"/>
              <w:left w:val="single" w:sz="5" w:space="0" w:color="CFCFCF"/>
              <w:bottom w:val="single" w:sz="5" w:space="0" w:color="CFCFCF"/>
              <w:right w:val="single" w:sz="5" w:space="0" w:color="CFCFCF"/>
            </w:tcBorders>
          </w:tcPr>
          <w:p w14:paraId="2A6E238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E563EE5" w14:textId="77777777" w:rsidR="00CD7126" w:rsidRDefault="00CD7126"/>
        </w:tc>
      </w:tr>
      <w:tr w:rsidR="00CD7126" w14:paraId="013F689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8A697C" w14:textId="77777777" w:rsidR="00CD7126" w:rsidRDefault="00000000">
            <w:pPr>
              <w:spacing w:after="20"/>
              <w:ind w:left="20"/>
              <w:jc w:val="both"/>
            </w:pPr>
            <w:r>
              <w:rPr>
                <w:color w:val="000000"/>
                <w:sz w:val="20"/>
              </w:rPr>
              <w:t>1257.</w:t>
            </w:r>
          </w:p>
        </w:tc>
        <w:tc>
          <w:tcPr>
            <w:tcW w:w="1230" w:type="dxa"/>
            <w:vMerge/>
            <w:tcBorders>
              <w:top w:val="nil"/>
              <w:left w:val="single" w:sz="5" w:space="0" w:color="CFCFCF"/>
              <w:bottom w:val="single" w:sz="5" w:space="0" w:color="CFCFCF"/>
              <w:right w:val="single" w:sz="5" w:space="0" w:color="CFCFCF"/>
            </w:tcBorders>
          </w:tcPr>
          <w:p w14:paraId="1EFDAE4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5130FB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DBA7D" w14:textId="77777777" w:rsidR="00CD7126" w:rsidRDefault="00000000">
            <w:pPr>
              <w:spacing w:after="20"/>
              <w:ind w:left="20"/>
              <w:jc w:val="both"/>
            </w:pPr>
            <w:r>
              <w:rPr>
                <w:color w:val="000000"/>
                <w:sz w:val="20"/>
              </w:rPr>
              <w:t>Переоформление лицензии при перерегистрации индивидуального предпринимателя-лицензиата, изменении его наименования или юридического адреса, переоформления лицензии при изменении наименования и (или) места нахождения юридического лица-лицензиата, переоформлении лицензии при изменения фамилии, имени, отчества (при его наличии) физического лица-лицензиата</w:t>
            </w:r>
          </w:p>
        </w:tc>
        <w:tc>
          <w:tcPr>
            <w:tcW w:w="1230" w:type="dxa"/>
            <w:vMerge/>
            <w:tcBorders>
              <w:top w:val="nil"/>
              <w:left w:val="single" w:sz="5" w:space="0" w:color="CFCFCF"/>
              <w:bottom w:val="single" w:sz="5" w:space="0" w:color="CFCFCF"/>
              <w:right w:val="single" w:sz="5" w:space="0" w:color="CFCFCF"/>
            </w:tcBorders>
          </w:tcPr>
          <w:p w14:paraId="0BF8284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4A2ED21C" w14:textId="77777777" w:rsidR="00CD7126" w:rsidRDefault="00CD7126"/>
        </w:tc>
      </w:tr>
      <w:tr w:rsidR="00CD7126" w14:paraId="36BF13C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9C62B0" w14:textId="77777777" w:rsidR="00CD7126" w:rsidRDefault="00000000">
            <w:pPr>
              <w:spacing w:after="20"/>
              <w:ind w:left="20"/>
              <w:jc w:val="both"/>
            </w:pPr>
            <w:r>
              <w:rPr>
                <w:color w:val="000000"/>
                <w:sz w:val="20"/>
              </w:rPr>
              <w:t>1258.</w:t>
            </w:r>
          </w:p>
        </w:tc>
        <w:tc>
          <w:tcPr>
            <w:tcW w:w="1230" w:type="dxa"/>
            <w:vMerge/>
            <w:tcBorders>
              <w:top w:val="nil"/>
              <w:left w:val="single" w:sz="5" w:space="0" w:color="CFCFCF"/>
              <w:bottom w:val="single" w:sz="5" w:space="0" w:color="CFCFCF"/>
              <w:right w:val="single" w:sz="5" w:space="0" w:color="CFCFCF"/>
            </w:tcBorders>
          </w:tcPr>
          <w:p w14:paraId="2282E11E"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202FF90"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12EB9D" w14:textId="77777777" w:rsidR="00CD7126" w:rsidRDefault="00000000">
            <w:pPr>
              <w:spacing w:after="20"/>
              <w:ind w:left="20"/>
              <w:jc w:val="both"/>
            </w:pPr>
            <w:r>
              <w:rPr>
                <w:color w:val="000000"/>
                <w:sz w:val="20"/>
              </w:rPr>
              <w:t>Инженерно-геодезические работы</w:t>
            </w:r>
          </w:p>
        </w:tc>
        <w:tc>
          <w:tcPr>
            <w:tcW w:w="1230" w:type="dxa"/>
            <w:vMerge/>
            <w:tcBorders>
              <w:top w:val="nil"/>
              <w:left w:val="single" w:sz="5" w:space="0" w:color="CFCFCF"/>
              <w:bottom w:val="single" w:sz="5" w:space="0" w:color="CFCFCF"/>
              <w:right w:val="single" w:sz="5" w:space="0" w:color="CFCFCF"/>
            </w:tcBorders>
          </w:tcPr>
          <w:p w14:paraId="28E5B7A2"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FC29447" w14:textId="77777777" w:rsidR="00CD7126" w:rsidRDefault="00CD7126"/>
        </w:tc>
      </w:tr>
      <w:tr w:rsidR="00CD7126" w14:paraId="2E6828C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6684AB" w14:textId="77777777" w:rsidR="00CD7126" w:rsidRDefault="00000000">
            <w:pPr>
              <w:spacing w:after="20"/>
              <w:ind w:left="20"/>
              <w:jc w:val="both"/>
            </w:pPr>
            <w:r>
              <w:rPr>
                <w:color w:val="000000"/>
                <w:sz w:val="20"/>
              </w:rPr>
              <w:t>1259.</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FC89FD" w14:textId="77777777" w:rsidR="00CD7126" w:rsidRDefault="00000000">
            <w:pPr>
              <w:spacing w:after="20"/>
              <w:ind w:left="20"/>
              <w:jc w:val="both"/>
            </w:pPr>
            <w:r>
              <w:rPr>
                <w:color w:val="000000"/>
                <w:sz w:val="20"/>
              </w:rPr>
              <w:t>02601002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4657AC" w14:textId="77777777" w:rsidR="00CD7126" w:rsidRDefault="00000000">
            <w:pPr>
              <w:spacing w:after="20"/>
              <w:ind w:left="20"/>
              <w:jc w:val="both"/>
            </w:pPr>
            <w:r>
              <w:rPr>
                <w:color w:val="000000"/>
                <w:sz w:val="20"/>
              </w:rPr>
              <w:t>Выдача лицензии на изыскательскую деятельность</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9E3422" w14:textId="77777777" w:rsidR="00CD7126" w:rsidRDefault="00000000">
            <w:pPr>
              <w:spacing w:after="20"/>
              <w:ind w:left="20"/>
              <w:jc w:val="both"/>
            </w:pPr>
            <w:r>
              <w:rPr>
                <w:color w:val="000000"/>
                <w:sz w:val="20"/>
              </w:rPr>
              <w:t>Инженерно-геологические и инженерно-гидрогеологические работы,</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2BD3E"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2B28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исполняющего обязанности Министра индустрии и инфраструктурного развития Республики Казахстан от 1 апреля 2020 года № 175. Зарегистрирован в Реестре государственной регистрации нормативных правовых актов № 20267</w:t>
            </w:r>
          </w:p>
        </w:tc>
      </w:tr>
      <w:tr w:rsidR="00CD7126" w14:paraId="06AE8AD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F05F09" w14:textId="77777777" w:rsidR="00CD7126" w:rsidRDefault="00000000">
            <w:pPr>
              <w:spacing w:after="20"/>
              <w:ind w:left="20"/>
              <w:jc w:val="both"/>
            </w:pPr>
            <w:r>
              <w:rPr>
                <w:color w:val="000000"/>
                <w:sz w:val="20"/>
              </w:rPr>
              <w:t>1260.</w:t>
            </w:r>
          </w:p>
        </w:tc>
        <w:tc>
          <w:tcPr>
            <w:tcW w:w="1230" w:type="dxa"/>
            <w:vMerge/>
            <w:tcBorders>
              <w:top w:val="nil"/>
              <w:left w:val="single" w:sz="5" w:space="0" w:color="CFCFCF"/>
              <w:bottom w:val="single" w:sz="5" w:space="0" w:color="CFCFCF"/>
              <w:right w:val="single" w:sz="5" w:space="0" w:color="CFCFCF"/>
            </w:tcBorders>
          </w:tcPr>
          <w:p w14:paraId="5C7ABDD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BD134AC"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DE8F56" w14:textId="77777777" w:rsidR="00CD7126" w:rsidRDefault="00000000">
            <w:pPr>
              <w:spacing w:after="20"/>
              <w:ind w:left="20"/>
              <w:jc w:val="both"/>
            </w:pPr>
            <w:r>
              <w:rPr>
                <w:color w:val="000000"/>
                <w:sz w:val="20"/>
              </w:rPr>
              <w:t>Переоформление лицензии при реорганизации юридического лица-лицензиата в форме выделения и разделения и при переоформлении лицензии с присвоением категории</w:t>
            </w:r>
          </w:p>
        </w:tc>
        <w:tc>
          <w:tcPr>
            <w:tcW w:w="1230" w:type="dxa"/>
            <w:vMerge/>
            <w:tcBorders>
              <w:top w:val="nil"/>
              <w:left w:val="single" w:sz="5" w:space="0" w:color="CFCFCF"/>
              <w:bottom w:val="single" w:sz="5" w:space="0" w:color="CFCFCF"/>
              <w:right w:val="single" w:sz="5" w:space="0" w:color="CFCFCF"/>
            </w:tcBorders>
          </w:tcPr>
          <w:p w14:paraId="1C2DC2F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29D46B6" w14:textId="77777777" w:rsidR="00CD7126" w:rsidRDefault="00CD7126"/>
        </w:tc>
      </w:tr>
      <w:tr w:rsidR="00CD7126" w14:paraId="319EE61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10071B" w14:textId="77777777" w:rsidR="00CD7126" w:rsidRDefault="00000000">
            <w:pPr>
              <w:spacing w:after="20"/>
              <w:ind w:left="20"/>
              <w:jc w:val="both"/>
            </w:pPr>
            <w:r>
              <w:rPr>
                <w:color w:val="000000"/>
                <w:sz w:val="20"/>
              </w:rPr>
              <w:t>1261.</w:t>
            </w:r>
          </w:p>
        </w:tc>
        <w:tc>
          <w:tcPr>
            <w:tcW w:w="1230" w:type="dxa"/>
            <w:vMerge/>
            <w:tcBorders>
              <w:top w:val="nil"/>
              <w:left w:val="single" w:sz="5" w:space="0" w:color="CFCFCF"/>
              <w:bottom w:val="single" w:sz="5" w:space="0" w:color="CFCFCF"/>
              <w:right w:val="single" w:sz="5" w:space="0" w:color="CFCFCF"/>
            </w:tcBorders>
          </w:tcPr>
          <w:p w14:paraId="0EED83D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8E740F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B35117" w14:textId="77777777" w:rsidR="00CD7126" w:rsidRDefault="00000000">
            <w:pPr>
              <w:spacing w:after="20"/>
              <w:ind w:left="20"/>
              <w:jc w:val="both"/>
            </w:pPr>
            <w:r>
              <w:rPr>
                <w:color w:val="000000"/>
                <w:sz w:val="20"/>
              </w:rPr>
              <w:t>Переоформление лицензии при перерегистрации индивидуального предпринимателя-лицензиата, изменении его наименования или юридического адреса, переоформления лицензии при изменении наименования и (или) места нахождения юридического лица-лицензиата, переоформлении лицензии при изменения фамилии, имени, отчества (при его наличии) физического лица-лицензиата</w:t>
            </w:r>
          </w:p>
        </w:tc>
        <w:tc>
          <w:tcPr>
            <w:tcW w:w="1230" w:type="dxa"/>
            <w:vMerge/>
            <w:tcBorders>
              <w:top w:val="nil"/>
              <w:left w:val="single" w:sz="5" w:space="0" w:color="CFCFCF"/>
              <w:bottom w:val="single" w:sz="5" w:space="0" w:color="CFCFCF"/>
              <w:right w:val="single" w:sz="5" w:space="0" w:color="CFCFCF"/>
            </w:tcBorders>
          </w:tcPr>
          <w:p w14:paraId="7C3ABCA3"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463BEE2" w14:textId="77777777" w:rsidR="00CD7126" w:rsidRDefault="00CD7126"/>
        </w:tc>
      </w:tr>
      <w:tr w:rsidR="00CD7126" w14:paraId="216C686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EE52FB" w14:textId="77777777" w:rsidR="00CD7126" w:rsidRDefault="00000000">
            <w:pPr>
              <w:spacing w:after="20"/>
              <w:ind w:left="20"/>
              <w:jc w:val="both"/>
            </w:pPr>
            <w:r>
              <w:rPr>
                <w:color w:val="000000"/>
                <w:sz w:val="20"/>
              </w:rPr>
              <w:t>1262.</w:t>
            </w:r>
          </w:p>
        </w:tc>
        <w:tc>
          <w:tcPr>
            <w:tcW w:w="1230" w:type="dxa"/>
            <w:vMerge/>
            <w:tcBorders>
              <w:top w:val="nil"/>
              <w:left w:val="single" w:sz="5" w:space="0" w:color="CFCFCF"/>
              <w:bottom w:val="single" w:sz="5" w:space="0" w:color="CFCFCF"/>
              <w:right w:val="single" w:sz="5" w:space="0" w:color="CFCFCF"/>
            </w:tcBorders>
          </w:tcPr>
          <w:p w14:paraId="4CF2315D"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25C8FE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89570" w14:textId="77777777" w:rsidR="00CD7126" w:rsidRDefault="00000000">
            <w:pPr>
              <w:spacing w:after="20"/>
              <w:ind w:left="20"/>
              <w:jc w:val="both"/>
            </w:pPr>
            <w:r>
              <w:rPr>
                <w:color w:val="000000"/>
                <w:sz w:val="20"/>
              </w:rPr>
              <w:t>Специальные работы в грунтах</w:t>
            </w:r>
          </w:p>
        </w:tc>
        <w:tc>
          <w:tcPr>
            <w:tcW w:w="1230" w:type="dxa"/>
            <w:vMerge/>
            <w:tcBorders>
              <w:top w:val="nil"/>
              <w:left w:val="single" w:sz="5" w:space="0" w:color="CFCFCF"/>
              <w:bottom w:val="single" w:sz="5" w:space="0" w:color="CFCFCF"/>
              <w:right w:val="single" w:sz="5" w:space="0" w:color="CFCFCF"/>
            </w:tcBorders>
          </w:tcPr>
          <w:p w14:paraId="4859B65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4B5117B" w14:textId="77777777" w:rsidR="00CD7126" w:rsidRDefault="00CD7126"/>
        </w:tc>
      </w:tr>
      <w:tr w:rsidR="00CD7126" w14:paraId="7962F5D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E5DFC" w14:textId="77777777" w:rsidR="00CD7126" w:rsidRDefault="00000000">
            <w:pPr>
              <w:spacing w:after="20"/>
              <w:ind w:left="20"/>
              <w:jc w:val="both"/>
            </w:pPr>
            <w:r>
              <w:rPr>
                <w:color w:val="000000"/>
                <w:sz w:val="20"/>
              </w:rPr>
              <w:t>1263.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85E39" w14:textId="77777777" w:rsidR="00CD7126" w:rsidRDefault="00000000">
            <w:pPr>
              <w:spacing w:after="20"/>
              <w:ind w:left="20"/>
              <w:jc w:val="both"/>
            </w:pPr>
            <w:r>
              <w:rPr>
                <w:color w:val="000000"/>
                <w:sz w:val="20"/>
              </w:rPr>
              <w:t>02601003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6363BC" w14:textId="77777777" w:rsidR="00CD7126" w:rsidRDefault="00000000">
            <w:pPr>
              <w:spacing w:after="20"/>
              <w:ind w:left="20"/>
              <w:jc w:val="both"/>
            </w:pPr>
            <w:r>
              <w:rPr>
                <w:color w:val="000000"/>
                <w:sz w:val="20"/>
              </w:rPr>
              <w:t>Выдача лицензии на строительно-монтажные работы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5F187" w14:textId="77777777" w:rsidR="00CD7126" w:rsidRDefault="00000000">
            <w:pPr>
              <w:spacing w:after="20"/>
              <w:ind w:left="20"/>
              <w:jc w:val="both"/>
            </w:pPr>
            <w:r>
              <w:rPr>
                <w:color w:val="000000"/>
                <w:sz w:val="20"/>
              </w:rPr>
              <w:t>Возведение несущих и (или) ограждающих конструкций зданий и сооружений (в том числе мостов, транспортных эстакад, тоннелей и путепроводов, иных искусственных строений), включающее капитальный ремонт и реконструкцию объектов</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F6D6E"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56074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выдачи лицензий в архитектурной, градостроительной и строительной деятельности и о внесении изменений и дополнений в некоторые приказы Министра национальной экономики Республики Казахстан" приказ исполняющего обязанности Министра индустрии и инфраструктурного развития Республики Казахстан от 1 апреля 2020 года № 175. Зарегистрирован в Реестре государственной регистрации нормативных правовых актов № 20267</w:t>
            </w:r>
          </w:p>
        </w:tc>
      </w:tr>
      <w:tr w:rsidR="00CD7126" w14:paraId="1E81733E"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7EA713" w14:textId="77777777" w:rsidR="00CD7126" w:rsidRDefault="00000000">
            <w:pPr>
              <w:spacing w:after="20"/>
              <w:ind w:left="20"/>
              <w:jc w:val="both"/>
            </w:pPr>
            <w:r>
              <w:rPr>
                <w:color w:val="000000"/>
                <w:sz w:val="20"/>
              </w:rPr>
              <w:t>1264.</w:t>
            </w:r>
          </w:p>
        </w:tc>
        <w:tc>
          <w:tcPr>
            <w:tcW w:w="1230" w:type="dxa"/>
            <w:vMerge/>
            <w:tcBorders>
              <w:top w:val="nil"/>
              <w:left w:val="single" w:sz="5" w:space="0" w:color="CFCFCF"/>
              <w:bottom w:val="single" w:sz="5" w:space="0" w:color="CFCFCF"/>
              <w:right w:val="single" w:sz="5" w:space="0" w:color="CFCFCF"/>
            </w:tcBorders>
          </w:tcPr>
          <w:p w14:paraId="69DC7FE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23D8B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3E0B32" w14:textId="77777777" w:rsidR="00CD7126" w:rsidRDefault="00000000">
            <w:pPr>
              <w:spacing w:after="20"/>
              <w:ind w:left="20"/>
              <w:jc w:val="both"/>
            </w:pPr>
            <w:r>
              <w:rPr>
                <w:color w:val="000000"/>
                <w:sz w:val="20"/>
              </w:rPr>
              <w:t>Специальные строительные и монтажные работы по прокладке линейных сооружений, включающие капитальный ремонт и реконструкцию</w:t>
            </w:r>
          </w:p>
        </w:tc>
        <w:tc>
          <w:tcPr>
            <w:tcW w:w="1230" w:type="dxa"/>
            <w:vMerge/>
            <w:tcBorders>
              <w:top w:val="nil"/>
              <w:left w:val="single" w:sz="5" w:space="0" w:color="CFCFCF"/>
              <w:bottom w:val="single" w:sz="5" w:space="0" w:color="CFCFCF"/>
              <w:right w:val="single" w:sz="5" w:space="0" w:color="CFCFCF"/>
            </w:tcBorders>
          </w:tcPr>
          <w:p w14:paraId="1C405CC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6C33E913" w14:textId="77777777" w:rsidR="00CD7126" w:rsidRDefault="00CD7126"/>
        </w:tc>
      </w:tr>
      <w:tr w:rsidR="00CD7126" w14:paraId="234269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2ED661" w14:textId="77777777" w:rsidR="00CD7126" w:rsidRDefault="00000000">
            <w:pPr>
              <w:spacing w:after="20"/>
              <w:ind w:left="20"/>
              <w:jc w:val="both"/>
            </w:pPr>
            <w:r>
              <w:rPr>
                <w:color w:val="000000"/>
                <w:sz w:val="20"/>
              </w:rPr>
              <w:t>1265.</w:t>
            </w:r>
          </w:p>
        </w:tc>
        <w:tc>
          <w:tcPr>
            <w:tcW w:w="1230" w:type="dxa"/>
            <w:vMerge/>
            <w:tcBorders>
              <w:top w:val="nil"/>
              <w:left w:val="single" w:sz="5" w:space="0" w:color="CFCFCF"/>
              <w:bottom w:val="single" w:sz="5" w:space="0" w:color="CFCFCF"/>
              <w:right w:val="single" w:sz="5" w:space="0" w:color="CFCFCF"/>
            </w:tcBorders>
          </w:tcPr>
          <w:p w14:paraId="0AE344A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CE308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7C3A4" w14:textId="77777777" w:rsidR="00CD7126" w:rsidRDefault="00000000">
            <w:pPr>
              <w:spacing w:after="20"/>
              <w:ind w:left="20"/>
              <w:jc w:val="both"/>
            </w:pPr>
            <w:r>
              <w:rPr>
                <w:color w:val="000000"/>
                <w:sz w:val="20"/>
              </w:rPr>
              <w:t>Устройство инженерных сетей и систем, включающее капитальный ремонт и реконструкцию</w:t>
            </w:r>
          </w:p>
        </w:tc>
        <w:tc>
          <w:tcPr>
            <w:tcW w:w="1230" w:type="dxa"/>
            <w:vMerge/>
            <w:tcBorders>
              <w:top w:val="nil"/>
              <w:left w:val="single" w:sz="5" w:space="0" w:color="CFCFCF"/>
              <w:bottom w:val="single" w:sz="5" w:space="0" w:color="CFCFCF"/>
              <w:right w:val="single" w:sz="5" w:space="0" w:color="CFCFCF"/>
            </w:tcBorders>
          </w:tcPr>
          <w:p w14:paraId="5089514E"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F00F84D" w14:textId="77777777" w:rsidR="00CD7126" w:rsidRDefault="00CD7126"/>
        </w:tc>
      </w:tr>
      <w:tr w:rsidR="00CD7126" w14:paraId="2D4AA6B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C60C91" w14:textId="77777777" w:rsidR="00CD7126" w:rsidRDefault="00000000">
            <w:pPr>
              <w:spacing w:after="20"/>
              <w:ind w:left="20"/>
              <w:jc w:val="both"/>
            </w:pPr>
            <w:r>
              <w:rPr>
                <w:color w:val="000000"/>
                <w:sz w:val="20"/>
              </w:rPr>
              <w:t>1266.</w:t>
            </w:r>
          </w:p>
        </w:tc>
        <w:tc>
          <w:tcPr>
            <w:tcW w:w="1230" w:type="dxa"/>
            <w:vMerge/>
            <w:tcBorders>
              <w:top w:val="nil"/>
              <w:left w:val="single" w:sz="5" w:space="0" w:color="CFCFCF"/>
              <w:bottom w:val="single" w:sz="5" w:space="0" w:color="CFCFCF"/>
              <w:right w:val="single" w:sz="5" w:space="0" w:color="CFCFCF"/>
            </w:tcBorders>
          </w:tcPr>
          <w:p w14:paraId="59DCEA85"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B1DD3F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59C144" w14:textId="77777777" w:rsidR="00CD7126" w:rsidRDefault="00000000">
            <w:pPr>
              <w:spacing w:after="20"/>
              <w:ind w:left="20"/>
              <w:jc w:val="both"/>
            </w:pPr>
            <w:r>
              <w:rPr>
                <w:color w:val="000000"/>
                <w:sz w:val="20"/>
              </w:rPr>
              <w:t>Строительство автомобильных и железных дорог, включающее капитальный ремонт и реконструкцию</w:t>
            </w:r>
          </w:p>
        </w:tc>
        <w:tc>
          <w:tcPr>
            <w:tcW w:w="1230" w:type="dxa"/>
            <w:vMerge/>
            <w:tcBorders>
              <w:top w:val="nil"/>
              <w:left w:val="single" w:sz="5" w:space="0" w:color="CFCFCF"/>
              <w:bottom w:val="single" w:sz="5" w:space="0" w:color="CFCFCF"/>
              <w:right w:val="single" w:sz="5" w:space="0" w:color="CFCFCF"/>
            </w:tcBorders>
          </w:tcPr>
          <w:p w14:paraId="1857FDF6"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2B678F3" w14:textId="77777777" w:rsidR="00CD7126" w:rsidRDefault="00CD7126"/>
        </w:tc>
      </w:tr>
      <w:tr w:rsidR="00CD7126" w14:paraId="4BFB1BF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E9B8C9" w14:textId="77777777" w:rsidR="00CD7126" w:rsidRDefault="00000000">
            <w:pPr>
              <w:spacing w:after="20"/>
              <w:ind w:left="20"/>
              <w:jc w:val="both"/>
            </w:pPr>
            <w:r>
              <w:rPr>
                <w:color w:val="000000"/>
                <w:sz w:val="20"/>
              </w:rPr>
              <w:t>1267.</w:t>
            </w:r>
          </w:p>
        </w:tc>
        <w:tc>
          <w:tcPr>
            <w:tcW w:w="1230" w:type="dxa"/>
            <w:vMerge/>
            <w:tcBorders>
              <w:top w:val="nil"/>
              <w:left w:val="single" w:sz="5" w:space="0" w:color="CFCFCF"/>
              <w:bottom w:val="single" w:sz="5" w:space="0" w:color="CFCFCF"/>
              <w:right w:val="single" w:sz="5" w:space="0" w:color="CFCFCF"/>
            </w:tcBorders>
          </w:tcPr>
          <w:p w14:paraId="5862B16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5D3C0FE9"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3B3B87" w14:textId="77777777" w:rsidR="00CD7126" w:rsidRDefault="00000000">
            <w:pPr>
              <w:spacing w:after="20"/>
              <w:ind w:left="20"/>
              <w:jc w:val="both"/>
            </w:pPr>
            <w:r>
              <w:rPr>
                <w:color w:val="000000"/>
                <w:sz w:val="20"/>
              </w:rPr>
              <w:t>Монтаж технологического оборудования, пусконаладочные работы</w:t>
            </w:r>
          </w:p>
        </w:tc>
        <w:tc>
          <w:tcPr>
            <w:tcW w:w="1230" w:type="dxa"/>
            <w:vMerge/>
            <w:tcBorders>
              <w:top w:val="nil"/>
              <w:left w:val="single" w:sz="5" w:space="0" w:color="CFCFCF"/>
              <w:bottom w:val="single" w:sz="5" w:space="0" w:color="CFCFCF"/>
              <w:right w:val="single" w:sz="5" w:space="0" w:color="CFCFCF"/>
            </w:tcBorders>
          </w:tcPr>
          <w:p w14:paraId="4F679ABC"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4A7FF54" w14:textId="77777777" w:rsidR="00CD7126" w:rsidRDefault="00CD7126"/>
        </w:tc>
      </w:tr>
      <w:tr w:rsidR="00CD7126" w14:paraId="090C870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6CECDB" w14:textId="77777777" w:rsidR="00CD7126" w:rsidRDefault="00000000">
            <w:pPr>
              <w:spacing w:after="20"/>
              <w:ind w:left="20"/>
              <w:jc w:val="both"/>
            </w:pPr>
            <w:r>
              <w:rPr>
                <w:color w:val="000000"/>
                <w:sz w:val="20"/>
              </w:rPr>
              <w:t>1268.</w:t>
            </w:r>
          </w:p>
        </w:tc>
        <w:tc>
          <w:tcPr>
            <w:tcW w:w="1230" w:type="dxa"/>
            <w:vMerge/>
            <w:tcBorders>
              <w:top w:val="nil"/>
              <w:left w:val="single" w:sz="5" w:space="0" w:color="CFCFCF"/>
              <w:bottom w:val="single" w:sz="5" w:space="0" w:color="CFCFCF"/>
              <w:right w:val="single" w:sz="5" w:space="0" w:color="CFCFCF"/>
            </w:tcBorders>
          </w:tcPr>
          <w:p w14:paraId="1CC77FC0"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2C7CBBB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9786D" w14:textId="77777777" w:rsidR="00CD7126" w:rsidRDefault="00000000">
            <w:pPr>
              <w:spacing w:after="20"/>
              <w:ind w:left="20"/>
              <w:jc w:val="both"/>
            </w:pPr>
            <w:r>
              <w:rPr>
                <w:color w:val="000000"/>
                <w:sz w:val="20"/>
              </w:rPr>
              <w:t>Переоформление лицензии при реорганизации юридического лица-лицензиата в форме выделения и разделения и при переоформлении лицензии с присвоением категории</w:t>
            </w:r>
          </w:p>
        </w:tc>
        <w:tc>
          <w:tcPr>
            <w:tcW w:w="1230" w:type="dxa"/>
            <w:vMerge/>
            <w:tcBorders>
              <w:top w:val="nil"/>
              <w:left w:val="single" w:sz="5" w:space="0" w:color="CFCFCF"/>
              <w:bottom w:val="single" w:sz="5" w:space="0" w:color="CFCFCF"/>
              <w:right w:val="single" w:sz="5" w:space="0" w:color="CFCFCF"/>
            </w:tcBorders>
          </w:tcPr>
          <w:p w14:paraId="5FCDC27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73AB2DE4" w14:textId="77777777" w:rsidR="00CD7126" w:rsidRDefault="00CD7126"/>
        </w:tc>
      </w:tr>
      <w:tr w:rsidR="00CD7126" w14:paraId="763D3F2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A4F37B" w14:textId="77777777" w:rsidR="00CD7126" w:rsidRDefault="00000000">
            <w:pPr>
              <w:spacing w:after="20"/>
              <w:ind w:left="20"/>
              <w:jc w:val="both"/>
            </w:pPr>
            <w:r>
              <w:rPr>
                <w:color w:val="000000"/>
                <w:sz w:val="20"/>
              </w:rPr>
              <w:t>1269.</w:t>
            </w:r>
          </w:p>
        </w:tc>
        <w:tc>
          <w:tcPr>
            <w:tcW w:w="1230" w:type="dxa"/>
            <w:vMerge/>
            <w:tcBorders>
              <w:top w:val="nil"/>
              <w:left w:val="single" w:sz="5" w:space="0" w:color="CFCFCF"/>
              <w:bottom w:val="single" w:sz="5" w:space="0" w:color="CFCFCF"/>
              <w:right w:val="single" w:sz="5" w:space="0" w:color="CFCFCF"/>
            </w:tcBorders>
          </w:tcPr>
          <w:p w14:paraId="131D8AA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F5D01C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194831" w14:textId="77777777" w:rsidR="00CD7126" w:rsidRDefault="00000000">
            <w:pPr>
              <w:spacing w:after="20"/>
              <w:ind w:left="20"/>
              <w:jc w:val="both"/>
            </w:pPr>
            <w:r>
              <w:rPr>
                <w:color w:val="000000"/>
                <w:sz w:val="20"/>
              </w:rPr>
              <w:t>Переоформление лицензии при перерегистрации индивидуального предпринимателя-лицензиата, изменении его наименования или юридического адреса, переоформления лицензии при изменении наименования и (или) места нахождения юридического лица-лицензиата, переоформлении лицензии при изменения фамилии, имени, отчества (при его наличии) физического лица-лицензиата </w:t>
            </w:r>
          </w:p>
        </w:tc>
        <w:tc>
          <w:tcPr>
            <w:tcW w:w="1230" w:type="dxa"/>
            <w:vMerge/>
            <w:tcBorders>
              <w:top w:val="nil"/>
              <w:left w:val="single" w:sz="5" w:space="0" w:color="CFCFCF"/>
              <w:bottom w:val="single" w:sz="5" w:space="0" w:color="CFCFCF"/>
              <w:right w:val="single" w:sz="5" w:space="0" w:color="CFCFCF"/>
            </w:tcBorders>
          </w:tcPr>
          <w:p w14:paraId="0AF35C0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51EB61D" w14:textId="77777777" w:rsidR="00CD7126" w:rsidRDefault="00CD7126"/>
        </w:tc>
      </w:tr>
      <w:tr w:rsidR="00CD7126" w14:paraId="54BABED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AC224B" w14:textId="77777777" w:rsidR="00CD7126" w:rsidRDefault="00000000">
            <w:pPr>
              <w:spacing w:after="20"/>
              <w:ind w:left="20"/>
              <w:jc w:val="both"/>
            </w:pPr>
            <w:r>
              <w:rPr>
                <w:color w:val="000000"/>
                <w:sz w:val="20"/>
              </w:rPr>
              <w:t>1270.</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AC6566"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01F802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380E35" w14:textId="77777777" w:rsidR="00CD7126" w:rsidRDefault="00000000">
            <w:pPr>
              <w:spacing w:after="20"/>
              <w:ind w:left="20"/>
              <w:jc w:val="both"/>
            </w:pPr>
            <w:r>
              <w:rPr>
                <w:color w:val="000000"/>
                <w:sz w:val="20"/>
              </w:rPr>
              <w:t>1271.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85C166" w14:textId="77777777" w:rsidR="00CD7126" w:rsidRDefault="00000000">
            <w:pPr>
              <w:spacing w:after="20"/>
              <w:ind w:left="20"/>
              <w:jc w:val="both"/>
            </w:pPr>
            <w:r>
              <w:rPr>
                <w:color w:val="000000"/>
                <w:sz w:val="20"/>
              </w:rPr>
              <w:t>02601004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593E19" w14:textId="77777777" w:rsidR="00CD7126" w:rsidRDefault="00000000">
            <w:pPr>
              <w:spacing w:after="20"/>
              <w:ind w:left="20"/>
              <w:jc w:val="both"/>
            </w:pPr>
            <w:r>
              <w:rPr>
                <w:color w:val="000000"/>
                <w:sz w:val="20"/>
              </w:rPr>
              <w:t>Выдача решения о строительстве культовых зданий (сооружений), определении их месторасположения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B008F8" w14:textId="77777777" w:rsidR="00CD7126" w:rsidRDefault="00CD7126">
            <w:pPr>
              <w:spacing w:after="20"/>
              <w:ind w:left="20"/>
              <w:jc w:val="both"/>
            </w:pPr>
          </w:p>
          <w:p w14:paraId="3454DB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6DDE35"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F26ACD"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 Зарегистрирован в Реестре государственной регистрации нормативных правовых актов № 20256.</w:t>
            </w:r>
          </w:p>
        </w:tc>
      </w:tr>
      <w:tr w:rsidR="00CD7126" w14:paraId="5947A43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27B51E7" w14:textId="77777777" w:rsidR="00CD7126" w:rsidRDefault="00000000">
            <w:pPr>
              <w:spacing w:after="20"/>
              <w:ind w:left="20"/>
              <w:jc w:val="both"/>
            </w:pPr>
            <w:r>
              <w:rPr>
                <w:color w:val="000000"/>
                <w:sz w:val="20"/>
              </w:rPr>
              <w:t>1272.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01E009" w14:textId="77777777" w:rsidR="00CD7126" w:rsidRDefault="00000000">
            <w:pPr>
              <w:spacing w:after="20"/>
              <w:ind w:left="20"/>
              <w:jc w:val="both"/>
            </w:pPr>
            <w:r>
              <w:rPr>
                <w:color w:val="000000"/>
                <w:sz w:val="20"/>
              </w:rPr>
              <w:t>02601005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FCB74D" w14:textId="77777777" w:rsidR="00CD7126" w:rsidRDefault="00000000">
            <w:pPr>
              <w:spacing w:after="20"/>
              <w:ind w:left="20"/>
              <w:jc w:val="both"/>
            </w:pPr>
            <w:r>
              <w:rPr>
                <w:color w:val="000000"/>
                <w:sz w:val="20"/>
              </w:rPr>
              <w:t>Выдача решения о перепрофилировании (изменении функционального назначения) зданий (сооружений) в культовые здания (сооружения)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10CC88" w14:textId="77777777" w:rsidR="00CD7126" w:rsidRDefault="00000000">
            <w:pPr>
              <w:spacing w:after="20"/>
              <w:ind w:left="20"/>
              <w:jc w:val="both"/>
            </w:pPr>
            <w:r>
              <w:rPr>
                <w:color w:val="000000"/>
                <w:sz w:val="20"/>
              </w:rPr>
              <w:t>На проведение комплекса работ по постутилизации объектов (снос строений) технически и (или) технологически несложных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342CB" w14:textId="77777777" w:rsidR="00CD7126" w:rsidRDefault="00000000">
            <w:pPr>
              <w:spacing w:after="20"/>
              <w:ind w:left="20"/>
              <w:jc w:val="both"/>
            </w:pPr>
            <w:r>
              <w:rPr>
                <w:color w:val="000000"/>
                <w:sz w:val="20"/>
              </w:rPr>
              <w:t>МИОР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A620DE"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религиозной деятельности" приказ Министра информации и общественного развития Республики Казахстан от 31 марта 2020 года № 97. Зарегистрирован в Реестре государственной регистрации нормативных правовых актов № 20256.</w:t>
            </w:r>
          </w:p>
        </w:tc>
      </w:tr>
      <w:tr w:rsidR="00CD7126" w14:paraId="299D48A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72A07A" w14:textId="77777777" w:rsidR="00CD7126" w:rsidRDefault="00000000">
            <w:pPr>
              <w:spacing w:after="20"/>
              <w:ind w:left="20"/>
              <w:jc w:val="both"/>
            </w:pPr>
            <w:r>
              <w:rPr>
                <w:color w:val="000000"/>
                <w:sz w:val="20"/>
              </w:rPr>
              <w:t>1273.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833665" w14:textId="77777777" w:rsidR="00CD7126" w:rsidRDefault="00000000">
            <w:pPr>
              <w:spacing w:after="20"/>
              <w:ind w:left="20"/>
              <w:jc w:val="both"/>
            </w:pPr>
            <w:r>
              <w:rPr>
                <w:color w:val="000000"/>
                <w:sz w:val="20"/>
              </w:rPr>
              <w:t>02601006</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CAA4DE" w14:textId="77777777" w:rsidR="00CD7126" w:rsidRDefault="00000000">
            <w:pPr>
              <w:spacing w:after="20"/>
              <w:ind w:left="20"/>
              <w:jc w:val="both"/>
            </w:pPr>
            <w:r>
              <w:rPr>
                <w:color w:val="000000"/>
                <w:sz w:val="20"/>
              </w:rPr>
              <w:t>Выдача решения на проведение комплекса работ по постутилизации объектов (снос зданий и сооружений)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3D33C" w14:textId="77777777" w:rsidR="00CD7126" w:rsidRDefault="00000000">
            <w:pPr>
              <w:spacing w:after="20"/>
              <w:ind w:left="20"/>
              <w:jc w:val="both"/>
            </w:pPr>
            <w:r>
              <w:rPr>
                <w:color w:val="000000"/>
                <w:sz w:val="20"/>
              </w:rPr>
              <w:t>На проведение комплекса работ по постутилизации объектов (снос строений) технически и (или) технологически сложных объектов </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6B5E9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17BC3E" w14:textId="77777777" w:rsidR="00CD7126" w:rsidRDefault="00000000">
            <w:pPr>
              <w:spacing w:after="20"/>
              <w:ind w:left="20"/>
              <w:jc w:val="both"/>
            </w:pPr>
            <w:r>
              <w:rPr>
                <w:color w:val="000000"/>
                <w:sz w:val="20"/>
              </w:rPr>
              <w:t xml:space="preserve"> "Об утверждении Правил выдачи решения на проведение комплекса работ по постутилизации объектов (снос зданий и сооружений)" Приказ Министра индустрии и инфраструктурного развития Республики Казахстан от 29 апреля 2021 года № 202. Зарегистрирован в Реестре государственной регистрации нормативных правовых актов № 22672.</w:t>
            </w:r>
          </w:p>
        </w:tc>
      </w:tr>
      <w:tr w:rsidR="00CD7126" w14:paraId="7F46A7D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8F601" w14:textId="77777777" w:rsidR="00CD7126" w:rsidRDefault="00000000">
            <w:pPr>
              <w:spacing w:after="20"/>
              <w:ind w:left="20"/>
              <w:jc w:val="both"/>
            </w:pPr>
            <w:r>
              <w:rPr>
                <w:color w:val="000000"/>
                <w:sz w:val="20"/>
              </w:rPr>
              <w:t>1274.</w:t>
            </w:r>
          </w:p>
        </w:tc>
        <w:tc>
          <w:tcPr>
            <w:tcW w:w="1230" w:type="dxa"/>
            <w:vMerge/>
            <w:tcBorders>
              <w:top w:val="nil"/>
              <w:left w:val="single" w:sz="5" w:space="0" w:color="CFCFCF"/>
              <w:bottom w:val="single" w:sz="5" w:space="0" w:color="CFCFCF"/>
              <w:right w:val="single" w:sz="5" w:space="0" w:color="CFCFCF"/>
            </w:tcBorders>
          </w:tcPr>
          <w:p w14:paraId="1702427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CBD326A"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43DC29" w14:textId="77777777" w:rsidR="00CD7126" w:rsidRDefault="00000000">
            <w:pPr>
              <w:spacing w:after="20"/>
              <w:ind w:left="20"/>
              <w:jc w:val="both"/>
            </w:pPr>
            <w:r>
              <w:rPr>
                <w:color w:val="000000"/>
                <w:sz w:val="20"/>
              </w:rPr>
              <w:t>На проведение комплекса работ по постутилизации объектов (снос строений) технически и (или) технологически сложных объектов </w:t>
            </w:r>
          </w:p>
        </w:tc>
        <w:tc>
          <w:tcPr>
            <w:tcW w:w="1230" w:type="dxa"/>
            <w:vMerge/>
            <w:tcBorders>
              <w:top w:val="nil"/>
              <w:left w:val="single" w:sz="5" w:space="0" w:color="CFCFCF"/>
              <w:bottom w:val="single" w:sz="5" w:space="0" w:color="CFCFCF"/>
              <w:right w:val="single" w:sz="5" w:space="0" w:color="CFCFCF"/>
            </w:tcBorders>
          </w:tcPr>
          <w:p w14:paraId="7361C797"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932DCA0" w14:textId="77777777" w:rsidR="00CD7126" w:rsidRDefault="00CD7126"/>
        </w:tc>
      </w:tr>
      <w:tr w:rsidR="00CD7126" w14:paraId="57D27003"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A1A20B" w14:textId="77777777" w:rsidR="00CD7126" w:rsidRDefault="00000000">
            <w:pPr>
              <w:spacing w:after="20"/>
              <w:ind w:left="20"/>
              <w:jc w:val="both"/>
            </w:pPr>
            <w:r>
              <w:rPr>
                <w:color w:val="000000"/>
                <w:sz w:val="20"/>
              </w:rPr>
              <w:t>02602. Прочие государственные услуги в сфере архитектурно-градостроительной деятельности</w:t>
            </w:r>
          </w:p>
        </w:tc>
      </w:tr>
      <w:tr w:rsidR="00CD7126" w14:paraId="4C64838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201222" w14:textId="77777777" w:rsidR="00CD7126" w:rsidRDefault="00000000">
            <w:pPr>
              <w:spacing w:after="20"/>
              <w:ind w:left="20"/>
              <w:jc w:val="both"/>
            </w:pPr>
            <w:r>
              <w:rPr>
                <w:color w:val="000000"/>
                <w:sz w:val="20"/>
              </w:rPr>
              <w:t>Выдача справки об уточнении адреса объекта недвижимости (без истории /с историей)</w:t>
            </w:r>
          </w:p>
        </w:tc>
      </w:tr>
      <w:tr w:rsidR="00CD7126" w14:paraId="4E01AEF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16E8CC" w14:textId="77777777" w:rsidR="00CD7126" w:rsidRDefault="00000000">
            <w:pPr>
              <w:spacing w:after="20"/>
              <w:ind w:left="20"/>
              <w:jc w:val="both"/>
            </w:pPr>
            <w:r>
              <w:rPr>
                <w:color w:val="000000"/>
                <w:sz w:val="20"/>
              </w:rPr>
              <w:t>1275.</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EDC5A1" w14:textId="77777777" w:rsidR="00CD7126" w:rsidRDefault="00000000">
            <w:pPr>
              <w:spacing w:after="20"/>
              <w:ind w:left="20"/>
              <w:jc w:val="both"/>
            </w:pPr>
            <w:r>
              <w:rPr>
                <w:color w:val="000000"/>
                <w:sz w:val="20"/>
              </w:rPr>
              <w:t>02602001</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C3A46E" w14:textId="77777777" w:rsidR="00CD7126" w:rsidRDefault="00000000">
            <w:pPr>
              <w:spacing w:after="20"/>
              <w:ind w:left="20"/>
              <w:jc w:val="both"/>
            </w:pPr>
            <w:r>
              <w:rPr>
                <w:color w:val="000000"/>
                <w:sz w:val="20"/>
              </w:rPr>
              <w:t>Выдача справки по определению адреса объектов недвижимости на территории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87DBDD" w14:textId="77777777" w:rsidR="00CD7126" w:rsidRDefault="00000000">
            <w:pPr>
              <w:spacing w:after="20"/>
              <w:ind w:left="20"/>
              <w:jc w:val="both"/>
            </w:pPr>
            <w:r>
              <w:rPr>
                <w:color w:val="000000"/>
                <w:sz w:val="20"/>
              </w:rPr>
              <w:t>Выдача справки о присвоении/об упразднении адреса объекта недвижимости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0A873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F1882A" w14:textId="77777777" w:rsidR="00CD7126" w:rsidRDefault="00000000">
            <w:pPr>
              <w:spacing w:after="20"/>
              <w:ind w:left="20"/>
              <w:jc w:val="both"/>
            </w:pPr>
            <w:r>
              <w:rPr>
                <w:color w:val="000000"/>
                <w:sz w:val="20"/>
              </w:rPr>
              <w:t xml:space="preserve"> "Об утверждении Правил по оказанию государственной услуги "Выдача справки по определению адреса объектов недвижимости на территории Республики Казахстан" приказ исполняющего обязанности Министра индустрии и инфраструктурного развития Республики Казахстан от 30 марта 2020 года № 168. Зарегистрирован в Реестре государственной регистрации нормативных правовых актов № 20291.</w:t>
            </w:r>
          </w:p>
        </w:tc>
      </w:tr>
      <w:tr w:rsidR="00CD7126" w14:paraId="4ADD88D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20F60" w14:textId="77777777" w:rsidR="00CD7126" w:rsidRDefault="00000000">
            <w:pPr>
              <w:spacing w:after="20"/>
              <w:ind w:left="20"/>
              <w:jc w:val="both"/>
            </w:pPr>
            <w:r>
              <w:rPr>
                <w:color w:val="000000"/>
                <w:sz w:val="20"/>
              </w:rPr>
              <w:t>1276.</w:t>
            </w:r>
          </w:p>
        </w:tc>
        <w:tc>
          <w:tcPr>
            <w:tcW w:w="1230" w:type="dxa"/>
            <w:vMerge/>
            <w:tcBorders>
              <w:top w:val="nil"/>
              <w:left w:val="single" w:sz="5" w:space="0" w:color="CFCFCF"/>
              <w:bottom w:val="single" w:sz="5" w:space="0" w:color="CFCFCF"/>
              <w:right w:val="single" w:sz="5" w:space="0" w:color="CFCFCF"/>
            </w:tcBorders>
          </w:tcPr>
          <w:p w14:paraId="3134A0F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4B0F8AA1"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462219" w14:textId="77777777" w:rsidR="00CD7126" w:rsidRDefault="00000000">
            <w:pPr>
              <w:spacing w:after="20"/>
              <w:ind w:left="20"/>
              <w:jc w:val="both"/>
            </w:pPr>
            <w:r>
              <w:rPr>
                <w:color w:val="000000"/>
                <w:sz w:val="20"/>
              </w:rPr>
              <w:t>Предоставление исходных материалов для разработки проектов строительства</w:t>
            </w:r>
          </w:p>
        </w:tc>
        <w:tc>
          <w:tcPr>
            <w:tcW w:w="1230" w:type="dxa"/>
            <w:vMerge/>
            <w:tcBorders>
              <w:top w:val="nil"/>
              <w:left w:val="single" w:sz="5" w:space="0" w:color="CFCFCF"/>
              <w:bottom w:val="single" w:sz="5" w:space="0" w:color="CFCFCF"/>
              <w:right w:val="single" w:sz="5" w:space="0" w:color="CFCFCF"/>
            </w:tcBorders>
          </w:tcPr>
          <w:p w14:paraId="5396EA3A"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5FA4A868" w14:textId="77777777" w:rsidR="00CD7126" w:rsidRDefault="00CD7126"/>
        </w:tc>
      </w:tr>
      <w:tr w:rsidR="00CD7126" w14:paraId="0C9A6AC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D802B1" w14:textId="77777777" w:rsidR="00CD7126" w:rsidRDefault="00000000">
            <w:pPr>
              <w:spacing w:after="20"/>
              <w:ind w:left="20"/>
              <w:jc w:val="both"/>
            </w:pPr>
            <w:r>
              <w:rPr>
                <w:color w:val="000000"/>
                <w:sz w:val="20"/>
              </w:rPr>
              <w:t>1277.</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EBFE92" w14:textId="77777777" w:rsidR="00CD7126" w:rsidRDefault="00000000">
            <w:pPr>
              <w:spacing w:after="20"/>
              <w:ind w:left="20"/>
              <w:jc w:val="both"/>
            </w:pPr>
            <w:r>
              <w:rPr>
                <w:color w:val="000000"/>
                <w:sz w:val="20"/>
              </w:rPr>
              <w:t>02602002</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91D857" w14:textId="77777777" w:rsidR="00CD7126" w:rsidRDefault="00000000">
            <w:pPr>
              <w:spacing w:after="20"/>
              <w:ind w:left="20"/>
              <w:jc w:val="both"/>
            </w:pPr>
            <w:r>
              <w:rPr>
                <w:color w:val="000000"/>
                <w:sz w:val="20"/>
              </w:rPr>
              <w:t>Предоставление исходных материалов при разработке проектов строительства и реконструкции (перепланировки и переоборудования)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256F5F" w14:textId="77777777" w:rsidR="00CD7126" w:rsidRDefault="00000000">
            <w:pPr>
              <w:spacing w:after="20"/>
              <w:ind w:left="20"/>
              <w:jc w:val="both"/>
            </w:pPr>
            <w:r>
              <w:rPr>
                <w:color w:val="000000"/>
                <w:sz w:val="20"/>
              </w:rPr>
              <w:t>Предоставление архитектурно-планировочного задания и технические условия на подключение к источникам инженерного и коммунального обеспечения</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2E93B0"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E48A4C" w14:textId="77777777" w:rsidR="00CD7126" w:rsidRDefault="00000000">
            <w:pPr>
              <w:spacing w:after="20"/>
              <w:ind w:left="20"/>
              <w:jc w:val="both"/>
            </w:pPr>
            <w:r>
              <w:rPr>
                <w:color w:val="000000"/>
                <w:sz w:val="20"/>
              </w:rPr>
              <w:t xml:space="preserve"> "Об утверждении Правил организации застройки и прохождения разрешительных процедур в сфере строительства" приказ Министра национальной экономики Республики Казахстан от 30 ноября 2015 года № 750. Зарегистрирован в Реестре государственной регистрации нормативных правовых актов № 12684.</w:t>
            </w:r>
          </w:p>
        </w:tc>
      </w:tr>
      <w:tr w:rsidR="00CD7126" w14:paraId="70CD7E3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FE9CEC" w14:textId="77777777" w:rsidR="00CD7126" w:rsidRDefault="00000000">
            <w:pPr>
              <w:spacing w:after="20"/>
              <w:ind w:left="20"/>
              <w:jc w:val="both"/>
            </w:pPr>
            <w:r>
              <w:rPr>
                <w:color w:val="000000"/>
                <w:sz w:val="20"/>
              </w:rPr>
              <w:t>1278.</w:t>
            </w:r>
          </w:p>
        </w:tc>
        <w:tc>
          <w:tcPr>
            <w:tcW w:w="1230" w:type="dxa"/>
            <w:vMerge/>
            <w:tcBorders>
              <w:top w:val="nil"/>
              <w:left w:val="single" w:sz="5" w:space="0" w:color="CFCFCF"/>
              <w:bottom w:val="single" w:sz="5" w:space="0" w:color="CFCFCF"/>
              <w:right w:val="single" w:sz="5" w:space="0" w:color="CFCFCF"/>
            </w:tcBorders>
          </w:tcPr>
          <w:p w14:paraId="34D6DAA8"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318F3F77"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2894D" w14:textId="77777777" w:rsidR="00CD7126" w:rsidRDefault="00000000">
            <w:pPr>
              <w:spacing w:after="20"/>
              <w:ind w:left="20"/>
              <w:jc w:val="both"/>
            </w:pPr>
            <w:r>
              <w:rPr>
                <w:color w:val="000000"/>
                <w:sz w:val="20"/>
              </w:rPr>
              <w:t>Предоставление исходных материалов для реконструкции (перепланировки, переоборудования) помещений (отдельных частей) существующих зданий и сооружений, связанных с изменением несущих и ограждающих конструкций, инженерных систем и оборудования</w:t>
            </w:r>
          </w:p>
        </w:tc>
        <w:tc>
          <w:tcPr>
            <w:tcW w:w="1230" w:type="dxa"/>
            <w:vMerge/>
            <w:tcBorders>
              <w:top w:val="nil"/>
              <w:left w:val="single" w:sz="5" w:space="0" w:color="CFCFCF"/>
              <w:bottom w:val="single" w:sz="5" w:space="0" w:color="CFCFCF"/>
              <w:right w:val="single" w:sz="5" w:space="0" w:color="CFCFCF"/>
            </w:tcBorders>
          </w:tcPr>
          <w:p w14:paraId="2DDA3D58"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87021CD" w14:textId="77777777" w:rsidR="00CD7126" w:rsidRDefault="00CD7126"/>
        </w:tc>
      </w:tr>
      <w:tr w:rsidR="00CD7126" w14:paraId="3F7B82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705F39" w14:textId="77777777" w:rsidR="00CD7126" w:rsidRDefault="00000000">
            <w:pPr>
              <w:spacing w:after="20"/>
              <w:ind w:left="20"/>
              <w:jc w:val="both"/>
            </w:pPr>
            <w:r>
              <w:rPr>
                <w:color w:val="000000"/>
                <w:sz w:val="20"/>
              </w:rPr>
              <w:t>1279.</w:t>
            </w:r>
          </w:p>
        </w:tc>
        <w:tc>
          <w:tcPr>
            <w:tcW w:w="1230" w:type="dxa"/>
            <w:vMerge/>
            <w:tcBorders>
              <w:top w:val="nil"/>
              <w:left w:val="single" w:sz="5" w:space="0" w:color="CFCFCF"/>
              <w:bottom w:val="single" w:sz="5" w:space="0" w:color="CFCFCF"/>
              <w:right w:val="single" w:sz="5" w:space="0" w:color="CFCFCF"/>
            </w:tcBorders>
          </w:tcPr>
          <w:p w14:paraId="7001D3C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1125D9AD"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1C82CF" w14:textId="77777777" w:rsidR="00CD7126" w:rsidRDefault="00000000">
            <w:pPr>
              <w:spacing w:after="20"/>
              <w:ind w:left="20"/>
              <w:jc w:val="both"/>
            </w:pPr>
            <w:r>
              <w:rPr>
                <w:color w:val="000000"/>
                <w:sz w:val="20"/>
              </w:rPr>
              <w:t>Переоформление аттестата при изменении фамилии, имени, отчества (при его наличии) физического лица, при переводе бумажного аттестата на электронный аттестат без указания срока действия </w:t>
            </w:r>
          </w:p>
        </w:tc>
        <w:tc>
          <w:tcPr>
            <w:tcW w:w="1230" w:type="dxa"/>
            <w:vMerge/>
            <w:tcBorders>
              <w:top w:val="nil"/>
              <w:left w:val="single" w:sz="5" w:space="0" w:color="CFCFCF"/>
              <w:bottom w:val="single" w:sz="5" w:space="0" w:color="CFCFCF"/>
              <w:right w:val="single" w:sz="5" w:space="0" w:color="CFCFCF"/>
            </w:tcBorders>
          </w:tcPr>
          <w:p w14:paraId="04D32B8D"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43A6683" w14:textId="77777777" w:rsidR="00CD7126" w:rsidRDefault="00CD7126"/>
        </w:tc>
      </w:tr>
      <w:tr w:rsidR="00CD7126" w14:paraId="7FD68C1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48BEAA" w14:textId="77777777" w:rsidR="00CD7126" w:rsidRDefault="00000000">
            <w:pPr>
              <w:spacing w:after="20"/>
              <w:ind w:left="20"/>
              <w:jc w:val="both"/>
            </w:pPr>
            <w:r>
              <w:rPr>
                <w:color w:val="000000"/>
                <w:sz w:val="20"/>
              </w:rPr>
              <w:t>1280.</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C7326A" w14:textId="77777777" w:rsidR="00CD7126" w:rsidRDefault="00000000">
            <w:pPr>
              <w:spacing w:after="20"/>
              <w:ind w:left="20"/>
              <w:jc w:val="both"/>
            </w:pPr>
            <w:r>
              <w:rPr>
                <w:color w:val="000000"/>
                <w:sz w:val="20"/>
              </w:rPr>
              <w:t>02602003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5B7E4" w14:textId="77777777" w:rsidR="00CD7126" w:rsidRDefault="00000000">
            <w:pPr>
              <w:spacing w:after="20"/>
              <w:ind w:left="20"/>
              <w:jc w:val="both"/>
            </w:pPr>
            <w:r>
              <w:rPr>
                <w:color w:val="000000"/>
                <w:sz w:val="20"/>
              </w:rPr>
              <w:t>Аттестация экспертов, осуществляющих экспертные работы и инжиниринговые услуги в сфере архитектурной, градостроительной и строительной деятельности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CC948F" w14:textId="77777777" w:rsidR="00CD7126" w:rsidRDefault="00000000">
            <w:pPr>
              <w:spacing w:after="20"/>
              <w:ind w:left="20"/>
              <w:jc w:val="both"/>
            </w:pPr>
            <w:r>
              <w:rPr>
                <w:color w:val="000000"/>
                <w:sz w:val="20"/>
              </w:rPr>
              <w:t>Экспертиза градостроительной, предпроектной и проектно-сметной документаци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76C1DB2" w14:textId="77777777" w:rsidR="00CD7126" w:rsidRDefault="00000000">
            <w:pPr>
              <w:spacing w:after="20"/>
              <w:ind w:left="20"/>
              <w:jc w:val="both"/>
            </w:pPr>
            <w:r>
              <w:rPr>
                <w:color w:val="000000"/>
                <w:sz w:val="20"/>
              </w:rPr>
              <w:t>МИИР</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BC174C" w14:textId="77777777" w:rsidR="00CD7126" w:rsidRDefault="00000000">
            <w:pPr>
              <w:spacing w:after="20"/>
              <w:ind w:left="20"/>
              <w:jc w:val="both"/>
            </w:pPr>
            <w:r>
              <w:rPr>
                <w:color w:val="000000"/>
                <w:sz w:val="20"/>
              </w:rPr>
              <w:t xml:space="preserve"> "Об утверждении Правил аттестации экспертов, осуществляющих экспертные работы и инжиниринговые услуги в сфере архитектурной, градостроительной и строительной деятельности" приказ Министра национальной экономики Республики Казахстан от 27 ноября 2014 года № 114. Зарегистрирован в Реестре государственной регистрации нормативных правовых актов № 10058.</w:t>
            </w:r>
          </w:p>
        </w:tc>
      </w:tr>
      <w:tr w:rsidR="00CD7126" w14:paraId="1B61FA8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8FAC9" w14:textId="77777777" w:rsidR="00CD7126" w:rsidRDefault="00000000">
            <w:pPr>
              <w:spacing w:after="20"/>
              <w:ind w:left="20"/>
              <w:jc w:val="both"/>
            </w:pPr>
            <w:r>
              <w:rPr>
                <w:color w:val="000000"/>
                <w:sz w:val="20"/>
              </w:rPr>
              <w:t>1281.</w:t>
            </w:r>
          </w:p>
        </w:tc>
        <w:tc>
          <w:tcPr>
            <w:tcW w:w="1230" w:type="dxa"/>
            <w:vMerge/>
            <w:tcBorders>
              <w:top w:val="nil"/>
              <w:left w:val="single" w:sz="5" w:space="0" w:color="CFCFCF"/>
              <w:bottom w:val="single" w:sz="5" w:space="0" w:color="CFCFCF"/>
              <w:right w:val="single" w:sz="5" w:space="0" w:color="CFCFCF"/>
            </w:tcBorders>
          </w:tcPr>
          <w:p w14:paraId="0D49E649"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7143C4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58A398" w14:textId="77777777" w:rsidR="00CD7126" w:rsidRDefault="00000000">
            <w:pPr>
              <w:spacing w:after="20"/>
              <w:ind w:left="20"/>
              <w:jc w:val="both"/>
            </w:pPr>
            <w:r>
              <w:rPr>
                <w:color w:val="000000"/>
                <w:sz w:val="20"/>
              </w:rPr>
              <w:t>Технический надзор</w:t>
            </w:r>
          </w:p>
        </w:tc>
        <w:tc>
          <w:tcPr>
            <w:tcW w:w="1230" w:type="dxa"/>
            <w:vMerge/>
            <w:tcBorders>
              <w:top w:val="nil"/>
              <w:left w:val="single" w:sz="5" w:space="0" w:color="CFCFCF"/>
              <w:bottom w:val="single" w:sz="5" w:space="0" w:color="CFCFCF"/>
              <w:right w:val="single" w:sz="5" w:space="0" w:color="CFCFCF"/>
            </w:tcBorders>
          </w:tcPr>
          <w:p w14:paraId="7988BC1B"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0DA5595D" w14:textId="77777777" w:rsidR="00CD7126" w:rsidRDefault="00CD7126"/>
        </w:tc>
      </w:tr>
      <w:tr w:rsidR="00CD7126" w14:paraId="7CEC7B97"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D43022" w14:textId="77777777" w:rsidR="00CD7126" w:rsidRDefault="00000000">
            <w:pPr>
              <w:spacing w:after="20"/>
              <w:ind w:left="20"/>
              <w:jc w:val="both"/>
            </w:pPr>
            <w:r>
              <w:rPr>
                <w:color w:val="000000"/>
                <w:sz w:val="20"/>
              </w:rPr>
              <w:t>1282.</w:t>
            </w:r>
          </w:p>
        </w:tc>
        <w:tc>
          <w:tcPr>
            <w:tcW w:w="1230" w:type="dxa"/>
            <w:vMerge/>
            <w:tcBorders>
              <w:top w:val="nil"/>
              <w:left w:val="single" w:sz="5" w:space="0" w:color="CFCFCF"/>
              <w:bottom w:val="single" w:sz="5" w:space="0" w:color="CFCFCF"/>
              <w:right w:val="single" w:sz="5" w:space="0" w:color="CFCFCF"/>
            </w:tcBorders>
          </w:tcPr>
          <w:p w14:paraId="1F475934"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0F35D2F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EC2F78" w14:textId="77777777" w:rsidR="00CD7126" w:rsidRDefault="00000000">
            <w:pPr>
              <w:spacing w:after="20"/>
              <w:ind w:left="20"/>
              <w:jc w:val="both"/>
            </w:pPr>
            <w:r>
              <w:rPr>
                <w:color w:val="000000"/>
                <w:sz w:val="20"/>
              </w:rPr>
              <w:t>Авторский надзор</w:t>
            </w:r>
          </w:p>
        </w:tc>
        <w:tc>
          <w:tcPr>
            <w:tcW w:w="1230" w:type="dxa"/>
            <w:vMerge/>
            <w:tcBorders>
              <w:top w:val="nil"/>
              <w:left w:val="single" w:sz="5" w:space="0" w:color="CFCFCF"/>
              <w:bottom w:val="single" w:sz="5" w:space="0" w:color="CFCFCF"/>
              <w:right w:val="single" w:sz="5" w:space="0" w:color="CFCFCF"/>
            </w:tcBorders>
          </w:tcPr>
          <w:p w14:paraId="65E5D63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3D583B6C" w14:textId="77777777" w:rsidR="00CD7126" w:rsidRDefault="00CD7126"/>
        </w:tc>
      </w:tr>
      <w:tr w:rsidR="00CD7126" w14:paraId="2571502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4E5C80" w14:textId="77777777" w:rsidR="00CD7126" w:rsidRDefault="00000000">
            <w:pPr>
              <w:spacing w:after="20"/>
              <w:ind w:left="20"/>
              <w:jc w:val="both"/>
            </w:pPr>
            <w:r>
              <w:rPr>
                <w:color w:val="000000"/>
                <w:sz w:val="20"/>
              </w:rPr>
              <w:t>1283.</w:t>
            </w:r>
          </w:p>
        </w:tc>
        <w:tc>
          <w:tcPr>
            <w:tcW w:w="1230" w:type="dxa"/>
            <w:vMerge/>
            <w:tcBorders>
              <w:top w:val="nil"/>
              <w:left w:val="single" w:sz="5" w:space="0" w:color="CFCFCF"/>
              <w:bottom w:val="single" w:sz="5" w:space="0" w:color="CFCFCF"/>
              <w:right w:val="single" w:sz="5" w:space="0" w:color="CFCFCF"/>
            </w:tcBorders>
          </w:tcPr>
          <w:p w14:paraId="343F4BBB"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7B49055E"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5FEF72" w14:textId="77777777" w:rsidR="00CD7126" w:rsidRDefault="00000000">
            <w:pPr>
              <w:spacing w:after="20"/>
              <w:ind w:left="20"/>
              <w:jc w:val="both"/>
            </w:pPr>
            <w:r>
              <w:rPr>
                <w:color w:val="000000"/>
                <w:sz w:val="20"/>
              </w:rPr>
              <w:t>Техническое обследование надежности и устойчивости зданий и сооружений</w:t>
            </w:r>
          </w:p>
        </w:tc>
        <w:tc>
          <w:tcPr>
            <w:tcW w:w="1230" w:type="dxa"/>
            <w:vMerge/>
            <w:tcBorders>
              <w:top w:val="nil"/>
              <w:left w:val="single" w:sz="5" w:space="0" w:color="CFCFCF"/>
              <w:bottom w:val="single" w:sz="5" w:space="0" w:color="CFCFCF"/>
              <w:right w:val="single" w:sz="5" w:space="0" w:color="CFCFCF"/>
            </w:tcBorders>
          </w:tcPr>
          <w:p w14:paraId="6A71AB79"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5CC309A" w14:textId="77777777" w:rsidR="00CD7126" w:rsidRDefault="00CD7126"/>
        </w:tc>
      </w:tr>
      <w:tr w:rsidR="00CD7126" w14:paraId="031313A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C913C" w14:textId="77777777" w:rsidR="00CD7126" w:rsidRDefault="00000000">
            <w:pPr>
              <w:spacing w:after="20"/>
              <w:ind w:left="20"/>
              <w:jc w:val="both"/>
            </w:pPr>
            <w:r>
              <w:rPr>
                <w:color w:val="000000"/>
                <w:sz w:val="20"/>
              </w:rPr>
              <w:t>1284.</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FC4C96"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6BF502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4A1CB" w14:textId="77777777" w:rsidR="00CD7126" w:rsidRDefault="00000000">
            <w:pPr>
              <w:spacing w:after="20"/>
              <w:ind w:left="20"/>
              <w:jc w:val="both"/>
            </w:pPr>
            <w:r>
              <w:rPr>
                <w:color w:val="000000"/>
                <w:sz w:val="20"/>
              </w:rPr>
              <w:t>1285.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1F92DC" w14:textId="77777777" w:rsidR="00CD7126" w:rsidRDefault="00000000">
            <w:pPr>
              <w:spacing w:after="20"/>
              <w:ind w:left="20"/>
              <w:jc w:val="both"/>
            </w:pPr>
            <w:r>
              <w:rPr>
                <w:color w:val="000000"/>
                <w:sz w:val="20"/>
              </w:rPr>
              <w:t>02602004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51CF8C" w14:textId="77777777" w:rsidR="00CD7126" w:rsidRDefault="00000000">
            <w:pPr>
              <w:spacing w:after="20"/>
              <w:ind w:left="20"/>
              <w:jc w:val="both"/>
            </w:pPr>
            <w:r>
              <w:rPr>
                <w:color w:val="000000"/>
                <w:sz w:val="20"/>
              </w:rPr>
              <w:t>Аккредитация юридических лиц, претендующих на проведение комплексной вневедомственной экспертизы проектов строительства объектов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940E98" w14:textId="77777777" w:rsidR="00CD7126" w:rsidRDefault="00CD7126">
            <w:pPr>
              <w:spacing w:after="20"/>
              <w:ind w:left="20"/>
              <w:jc w:val="both"/>
            </w:pPr>
          </w:p>
          <w:p w14:paraId="0D00A3C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98CD5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0B0CC0" w14:textId="77777777" w:rsidR="00CD7126" w:rsidRDefault="00000000">
            <w:pPr>
              <w:spacing w:after="20"/>
              <w:ind w:left="20"/>
              <w:jc w:val="both"/>
            </w:pPr>
            <w:r>
              <w:rPr>
                <w:color w:val="000000"/>
                <w:sz w:val="20"/>
              </w:rPr>
              <w:t xml:space="preserve"> "Об утверждении Правил аккредитации экспертных организаций" приказ Министра национальной экономики Республики Казахстан от 27 февраля 2015 года № 151. Зарегистрирован в Реестре государственной регистрации нормативных правовых актов № 10640.</w:t>
            </w:r>
          </w:p>
        </w:tc>
      </w:tr>
      <w:tr w:rsidR="00CD7126" w14:paraId="6E24C2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78951D" w14:textId="77777777" w:rsidR="00CD7126" w:rsidRDefault="00000000">
            <w:pPr>
              <w:spacing w:after="20"/>
              <w:ind w:left="20"/>
              <w:jc w:val="both"/>
            </w:pPr>
            <w:r>
              <w:rPr>
                <w:color w:val="000000"/>
                <w:sz w:val="20"/>
              </w:rPr>
              <w:t>1286.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9FD4715" w14:textId="77777777" w:rsidR="00CD7126" w:rsidRDefault="00000000">
            <w:pPr>
              <w:spacing w:after="20"/>
              <w:ind w:left="20"/>
              <w:jc w:val="both"/>
            </w:pPr>
            <w:r>
              <w:rPr>
                <w:color w:val="000000"/>
                <w:sz w:val="20"/>
              </w:rPr>
              <w:t>02602005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9CF0C3" w14:textId="77777777" w:rsidR="00CD7126" w:rsidRDefault="00000000">
            <w:pPr>
              <w:spacing w:after="20"/>
              <w:ind w:left="20"/>
              <w:jc w:val="both"/>
            </w:pPr>
            <w:r>
              <w:rPr>
                <w:color w:val="000000"/>
                <w:sz w:val="20"/>
              </w:rPr>
              <w:t>Согласование эскиза (эскизного проекта)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CD0D55" w14:textId="77777777" w:rsidR="00CD7126" w:rsidRDefault="00CD7126">
            <w:pPr>
              <w:spacing w:after="20"/>
              <w:ind w:left="20"/>
              <w:jc w:val="both"/>
            </w:pPr>
          </w:p>
          <w:p w14:paraId="3C853AF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33DB56"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7268A2" w14:textId="77777777" w:rsidR="00CD7126" w:rsidRDefault="00000000">
            <w:pPr>
              <w:spacing w:after="20"/>
              <w:ind w:left="20"/>
              <w:jc w:val="both"/>
            </w:pPr>
            <w:r>
              <w:rPr>
                <w:color w:val="000000"/>
                <w:sz w:val="20"/>
              </w:rPr>
              <w:t xml:space="preserve"> "Об утверждении Правил организации застройки и прохождения разрешительных процедур в сфере строительства" приказ Министра национальной экономики Республики Казахстан от 30 ноября 2015 года № 750. Зарегистрирован в Реестре государственной регистрации нормативных правовых актов № 12684.</w:t>
            </w:r>
          </w:p>
        </w:tc>
      </w:tr>
      <w:tr w:rsidR="00CD7126" w14:paraId="0709C46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3462B5" w14:textId="77777777" w:rsidR="00CD7126" w:rsidRDefault="00000000">
            <w:pPr>
              <w:spacing w:after="20"/>
              <w:ind w:left="20"/>
              <w:jc w:val="both"/>
            </w:pPr>
            <w:r>
              <w:rPr>
                <w:color w:val="000000"/>
                <w:sz w:val="20"/>
              </w:rPr>
              <w:t>1287.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B7D6A" w14:textId="77777777" w:rsidR="00CD7126" w:rsidRDefault="00000000">
            <w:pPr>
              <w:spacing w:after="20"/>
              <w:ind w:left="20"/>
              <w:jc w:val="both"/>
            </w:pPr>
            <w:r>
              <w:rPr>
                <w:color w:val="000000"/>
                <w:sz w:val="20"/>
              </w:rPr>
              <w:t>02602006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C7262C" w14:textId="77777777" w:rsidR="00CD7126" w:rsidRDefault="00000000">
            <w:pPr>
              <w:spacing w:after="20"/>
              <w:ind w:left="20"/>
              <w:jc w:val="both"/>
            </w:pPr>
            <w:r>
              <w:rPr>
                <w:color w:val="000000"/>
                <w:sz w:val="20"/>
              </w:rPr>
              <w:t>Аккредитация негосударственных аттестационных центров по аттестации инженерно-технических работников, участвующих в процессе проектирования и строительства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103794" w14:textId="77777777" w:rsidR="00CD7126" w:rsidRDefault="00CD7126">
            <w:pPr>
              <w:spacing w:after="20"/>
              <w:ind w:left="20"/>
              <w:jc w:val="both"/>
            </w:pPr>
          </w:p>
          <w:p w14:paraId="2231218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E0F09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79DC6B" w14:textId="77777777" w:rsidR="00CD7126" w:rsidRDefault="00000000">
            <w:pPr>
              <w:spacing w:after="20"/>
              <w:ind w:left="20"/>
              <w:jc w:val="both"/>
            </w:pPr>
            <w:r>
              <w:rPr>
                <w:color w:val="000000"/>
                <w:sz w:val="20"/>
              </w:rPr>
              <w:t xml:space="preserve"> "Об утверждении Правил и разрешительных требований по аккредитации негосударственных аттестационных центров по аттестации инженерно-технических работников, участвующих в процессе проектирования и строительства" приказ Министра национальной экономики Республики Казахстан от 26 ноября 2015 года № 735. Зарегистрирован в Реестре государственной регистрации нормативных правовых актов № 12752.</w:t>
            </w:r>
          </w:p>
        </w:tc>
      </w:tr>
      <w:tr w:rsidR="00CD7126" w14:paraId="75CAEFB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BF3FA3" w14:textId="77777777" w:rsidR="00CD7126" w:rsidRDefault="00000000">
            <w:pPr>
              <w:spacing w:after="20"/>
              <w:ind w:left="20"/>
              <w:jc w:val="both"/>
            </w:pPr>
            <w:r>
              <w:rPr>
                <w:color w:val="000000"/>
                <w:sz w:val="20"/>
              </w:rPr>
              <w:t>1288.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F922DC" w14:textId="77777777" w:rsidR="00CD7126" w:rsidRDefault="00000000">
            <w:pPr>
              <w:spacing w:after="20"/>
              <w:ind w:left="20"/>
              <w:jc w:val="both"/>
            </w:pPr>
            <w:r>
              <w:rPr>
                <w:color w:val="000000"/>
                <w:sz w:val="20"/>
              </w:rPr>
              <w:t>02602007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BB392C" w14:textId="77777777" w:rsidR="00CD7126" w:rsidRDefault="00000000">
            <w:pPr>
              <w:spacing w:after="20"/>
              <w:ind w:left="20"/>
              <w:jc w:val="both"/>
            </w:pPr>
            <w:r>
              <w:rPr>
                <w:color w:val="000000"/>
                <w:sz w:val="20"/>
              </w:rPr>
              <w:t>Аккредитация юридических лиц осуществляющих технический надзор и техническое обследование по объектам первого и второго уровней ответственности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8D3284" w14:textId="77777777" w:rsidR="00CD7126" w:rsidRDefault="00CD7126">
            <w:pPr>
              <w:spacing w:after="20"/>
              <w:ind w:left="20"/>
              <w:jc w:val="both"/>
            </w:pPr>
          </w:p>
          <w:p w14:paraId="43D7AA2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A7567D"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ADC0D2" w14:textId="77777777" w:rsidR="00CD7126" w:rsidRDefault="00000000">
            <w:pPr>
              <w:spacing w:after="20"/>
              <w:ind w:left="20"/>
              <w:jc w:val="both"/>
            </w:pPr>
            <w:r>
              <w:rPr>
                <w:color w:val="000000"/>
                <w:sz w:val="20"/>
              </w:rPr>
              <w:t xml:space="preserve"> "Об утверждении Правил и разрешительных требований по аккредитации организаций, осуществляющих инжиниринговые услуги по техническому надзору и экспертные работы по техническому обследованию надежности и устойчивости зданий и сооружений на технически и технологически сложных объектах первого и второго уровней ответственности" Приказ Министра национальной экономики Республики Казахстан от 23 ноября 2015 года № 709. Зарегистрирован в Реестре государственной регистрации нормативных правовых актов № 12535.</w:t>
            </w:r>
          </w:p>
        </w:tc>
      </w:tr>
      <w:tr w:rsidR="00CD7126" w14:paraId="730D9D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5BE906" w14:textId="77777777" w:rsidR="00CD7126" w:rsidRDefault="00000000">
            <w:pPr>
              <w:spacing w:after="20"/>
              <w:ind w:left="20"/>
              <w:jc w:val="both"/>
            </w:pPr>
            <w:r>
              <w:rPr>
                <w:color w:val="000000"/>
                <w:sz w:val="20"/>
              </w:rPr>
              <w:t>1289.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074A0C" w14:textId="77777777" w:rsidR="00CD7126" w:rsidRDefault="00000000">
            <w:pPr>
              <w:spacing w:after="20"/>
              <w:ind w:left="20"/>
              <w:jc w:val="both"/>
            </w:pPr>
            <w:r>
              <w:rPr>
                <w:color w:val="000000"/>
                <w:sz w:val="20"/>
              </w:rPr>
              <w:t>02602008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B0710B" w14:textId="77777777" w:rsidR="00CD7126" w:rsidRDefault="00000000">
            <w:pPr>
              <w:spacing w:after="20"/>
              <w:ind w:left="20"/>
              <w:jc w:val="both"/>
            </w:pPr>
            <w:r>
              <w:rPr>
                <w:color w:val="000000"/>
                <w:sz w:val="20"/>
              </w:rPr>
              <w:t>Аккредитация организаций по управлению проектами в области архитектуры, градостроительства и строительства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EDA628" w14:textId="77777777" w:rsidR="00CD7126" w:rsidRDefault="00CD7126">
            <w:pPr>
              <w:spacing w:after="20"/>
              <w:ind w:left="20"/>
              <w:jc w:val="both"/>
            </w:pPr>
          </w:p>
          <w:p w14:paraId="730C53B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3EDF1"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FC1064" w14:textId="77777777" w:rsidR="00CD7126" w:rsidRDefault="00000000">
            <w:pPr>
              <w:spacing w:after="20"/>
              <w:ind w:left="20"/>
              <w:jc w:val="both"/>
            </w:pPr>
            <w:r>
              <w:rPr>
                <w:color w:val="000000"/>
                <w:sz w:val="20"/>
              </w:rPr>
              <w:t xml:space="preserve"> "Об утверждении Правил по аккредитации организаций по управлению проектами в области архитектуры, градостроительства и строительства" Приказ Министра национальной экономики Республики Казахстан от 26 ноября 2015 года № 733. Зарегистрирован в Реестре государственной регистрации нормативных правовых актов № 12702</w:t>
            </w:r>
          </w:p>
        </w:tc>
      </w:tr>
      <w:tr w:rsidR="00CD7126" w14:paraId="2BB4B89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733F63" w14:textId="77777777" w:rsidR="00CD7126" w:rsidRDefault="00000000">
            <w:pPr>
              <w:spacing w:after="20"/>
              <w:ind w:left="20"/>
              <w:jc w:val="both"/>
            </w:pPr>
            <w:r>
              <w:rPr>
                <w:color w:val="000000"/>
                <w:sz w:val="20"/>
              </w:rPr>
              <w:t>1290.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53ADA1" w14:textId="77777777" w:rsidR="00CD7126" w:rsidRDefault="00000000">
            <w:pPr>
              <w:spacing w:after="20"/>
              <w:ind w:left="20"/>
              <w:jc w:val="both"/>
            </w:pPr>
            <w:r>
              <w:rPr>
                <w:color w:val="000000"/>
                <w:sz w:val="20"/>
              </w:rPr>
              <w:t>02602009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38CC49" w14:textId="77777777" w:rsidR="00CD7126" w:rsidRDefault="00000000">
            <w:pPr>
              <w:spacing w:after="20"/>
              <w:ind w:left="20"/>
              <w:jc w:val="both"/>
            </w:pPr>
            <w:r>
              <w:rPr>
                <w:color w:val="000000"/>
                <w:sz w:val="20"/>
              </w:rPr>
              <w:t>Выдача разрешения на привлечение денег дольщиков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1DB59" w14:textId="77777777" w:rsidR="00CD7126" w:rsidRDefault="00CD7126">
            <w:pPr>
              <w:spacing w:after="20"/>
              <w:ind w:left="20"/>
              <w:jc w:val="both"/>
            </w:pPr>
          </w:p>
          <w:p w14:paraId="61489C1A"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999892E"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308D97" w14:textId="77777777" w:rsidR="00CD7126" w:rsidRDefault="00000000">
            <w:pPr>
              <w:spacing w:after="20"/>
              <w:ind w:left="20"/>
              <w:jc w:val="both"/>
            </w:pPr>
            <w:r>
              <w:rPr>
                <w:color w:val="000000"/>
                <w:sz w:val="20"/>
              </w:rPr>
              <w:t xml:space="preserve"> "О внесении изменения в приказ Министра национальной экономики Республики Казахстан от 29 июля 2016 года № 352 "Об утверждении Правил выдачи разрешения на привлечение денег дольщиков" приказ исполняющего обязанности Министра индустрии и инфраструктурного развития Республики Казахстан от 2 апреля 2020 года № 178. Зарегистрирован в Реестре государственной регистрации нормативных правовых актов № 20358</w:t>
            </w:r>
          </w:p>
        </w:tc>
      </w:tr>
      <w:tr w:rsidR="00CD7126" w14:paraId="18C6503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195CEE" w14:textId="77777777" w:rsidR="00CD7126" w:rsidRDefault="00000000">
            <w:pPr>
              <w:spacing w:after="20"/>
              <w:ind w:left="20"/>
              <w:jc w:val="both"/>
            </w:pPr>
            <w:r>
              <w:rPr>
                <w:color w:val="000000"/>
                <w:sz w:val="20"/>
              </w:rPr>
              <w:t>1291.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0EF087" w14:textId="77777777" w:rsidR="00CD7126" w:rsidRDefault="00000000">
            <w:pPr>
              <w:spacing w:after="20"/>
              <w:ind w:left="20"/>
              <w:jc w:val="both"/>
            </w:pPr>
            <w:r>
              <w:rPr>
                <w:color w:val="000000"/>
                <w:sz w:val="20"/>
              </w:rPr>
              <w:t>02602010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2E2B42" w14:textId="77777777" w:rsidR="00CD7126" w:rsidRDefault="00000000">
            <w:pPr>
              <w:spacing w:after="20"/>
              <w:ind w:left="20"/>
              <w:jc w:val="both"/>
            </w:pPr>
            <w:r>
              <w:rPr>
                <w:color w:val="000000"/>
                <w:sz w:val="20"/>
              </w:rPr>
              <w:t>Выдача выписки об учетной записи договора о долевом участии в жилищном строительстве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3E5001" w14:textId="77777777" w:rsidR="00CD7126" w:rsidRDefault="00CD7126">
            <w:pPr>
              <w:spacing w:after="20"/>
              <w:ind w:left="20"/>
              <w:jc w:val="both"/>
            </w:pPr>
          </w:p>
          <w:p w14:paraId="3E9005B6"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37FEAB"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31C103" w14:textId="77777777" w:rsidR="00CD7126" w:rsidRDefault="00000000">
            <w:pPr>
              <w:spacing w:after="20"/>
              <w:ind w:left="20"/>
              <w:jc w:val="both"/>
            </w:pPr>
            <w:r>
              <w:rPr>
                <w:color w:val="000000"/>
                <w:sz w:val="20"/>
              </w:rPr>
              <w:t xml:space="preserve"> "О внесении изменения в приказ Министра национальной экономики Республики Казахстан от 30 сентября 2016 года № 434 "Об утверждении Правил ведения учета местными исполнительными органами договоров о долевом участии в жилищном строительстве, а также договоров о переуступке прав требований по ним" Приказ исполняющего обязанности Министра индустрии и инфраструктурного развития Республики Казахстан от 4 мая 2020 года № 264. Зарегистрирован в Реестре государственной регистрации нормативных правовых актов № 20583</w:t>
            </w:r>
          </w:p>
        </w:tc>
      </w:tr>
      <w:tr w:rsidR="00CD7126" w14:paraId="64AD3A9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00AD7F" w14:textId="77777777" w:rsidR="00CD7126" w:rsidRDefault="00000000">
            <w:pPr>
              <w:spacing w:after="20"/>
              <w:ind w:left="20"/>
              <w:jc w:val="both"/>
            </w:pPr>
            <w:r>
              <w:rPr>
                <w:color w:val="000000"/>
                <w:sz w:val="20"/>
              </w:rPr>
              <w:t>1291-1.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0C8E3F" w14:textId="77777777" w:rsidR="00CD7126" w:rsidRDefault="00000000">
            <w:pPr>
              <w:spacing w:after="20"/>
              <w:ind w:left="20"/>
              <w:jc w:val="both"/>
            </w:pPr>
            <w:r>
              <w:rPr>
                <w:color w:val="000000"/>
                <w:sz w:val="20"/>
              </w:rPr>
              <w:t>02602010-1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B9C7B3" w14:textId="77777777" w:rsidR="00CD7126" w:rsidRDefault="00000000">
            <w:pPr>
              <w:spacing w:after="20"/>
              <w:ind w:left="20"/>
              <w:jc w:val="both"/>
            </w:pPr>
            <w:r>
              <w:rPr>
                <w:color w:val="000000"/>
                <w:sz w:val="20"/>
              </w:rPr>
              <w:t>Регистрация местными исполнительными органами договоров участия в жилищно-строительном кооперативе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2EFC70" w14:textId="77777777" w:rsidR="00CD7126" w:rsidRDefault="00CD7126">
            <w:pPr>
              <w:spacing w:after="20"/>
              <w:ind w:left="20"/>
              <w:jc w:val="both"/>
            </w:pPr>
          </w:p>
          <w:p w14:paraId="6F97296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1D4B83" w14:textId="77777777" w:rsidR="00CD7126" w:rsidRDefault="00000000">
            <w:pPr>
              <w:spacing w:after="20"/>
              <w:ind w:left="20"/>
              <w:jc w:val="both"/>
            </w:pPr>
            <w:r>
              <w:rPr>
                <w:color w:val="000000"/>
                <w:sz w:val="20"/>
              </w:rPr>
              <w:t xml:space="preserve"> МИИР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E69F75" w14:textId="77777777" w:rsidR="00CD7126" w:rsidRDefault="00CD7126">
            <w:pPr>
              <w:spacing w:after="20"/>
              <w:ind w:left="20"/>
              <w:jc w:val="both"/>
            </w:pPr>
          </w:p>
          <w:p w14:paraId="6D800E30" w14:textId="77777777" w:rsidR="00CD7126" w:rsidRDefault="00CD7126">
            <w:pPr>
              <w:spacing w:after="20"/>
              <w:ind w:left="20"/>
              <w:jc w:val="both"/>
            </w:pPr>
          </w:p>
        </w:tc>
      </w:tr>
      <w:tr w:rsidR="00CD7126" w14:paraId="67EDBCC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E06D3" w14:textId="77777777" w:rsidR="00CD7126" w:rsidRDefault="00000000">
            <w:pPr>
              <w:spacing w:after="20"/>
              <w:ind w:left="20"/>
              <w:jc w:val="both"/>
            </w:pPr>
            <w:r>
              <w:rPr>
                <w:color w:val="000000"/>
                <w:sz w:val="20"/>
              </w:rPr>
              <w:t>1292.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48C78A" w14:textId="77777777" w:rsidR="00CD7126" w:rsidRDefault="00000000">
            <w:pPr>
              <w:spacing w:after="20"/>
              <w:ind w:left="20"/>
              <w:jc w:val="both"/>
            </w:pPr>
            <w:r>
              <w:rPr>
                <w:color w:val="000000"/>
                <w:sz w:val="20"/>
              </w:rPr>
              <w:t>02602011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A1BA86A" w14:textId="77777777" w:rsidR="00CD7126" w:rsidRDefault="00000000">
            <w:pPr>
              <w:spacing w:after="20"/>
              <w:ind w:left="20"/>
              <w:jc w:val="both"/>
            </w:pPr>
            <w:r>
              <w:rPr>
                <w:color w:val="000000"/>
                <w:sz w:val="20"/>
              </w:rPr>
              <w:t>Субсидирование ставок вознаграждения по выдаваемым кредитам банками второго уровня субъектам частного предпринимательства для целей жилищного строительства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8B597" w14:textId="77777777" w:rsidR="00CD7126" w:rsidRDefault="00CD7126">
            <w:pPr>
              <w:spacing w:after="20"/>
              <w:ind w:left="20"/>
              <w:jc w:val="both"/>
            </w:pPr>
          </w:p>
          <w:p w14:paraId="78FB2C7B"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E6679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20DDE6" w14:textId="77777777" w:rsidR="00CD7126" w:rsidRDefault="00000000">
            <w:pPr>
              <w:spacing w:after="20"/>
              <w:ind w:left="20"/>
              <w:jc w:val="both"/>
            </w:pPr>
            <w:r>
              <w:rPr>
                <w:color w:val="000000"/>
                <w:sz w:val="20"/>
              </w:rPr>
              <w:t>"Об утверждении Правил субсидирования ставки вознаграждения по выдаваемым кредитам банками второго уровня субъектам частного предпринимательства для целей жилищного строительства" приказ Министра национальной экономики Республики Казахстан от 31 января 2017 года № 35. Зарегистрирован в Реестре государственной регистрации нормативных правовых актов № 14765.</w:t>
            </w:r>
          </w:p>
        </w:tc>
      </w:tr>
      <w:tr w:rsidR="00CD7126" w14:paraId="3CFA32FD"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704B01" w14:textId="77777777" w:rsidR="00CD7126" w:rsidRDefault="00000000">
            <w:pPr>
              <w:spacing w:after="20"/>
              <w:ind w:left="20"/>
              <w:jc w:val="both"/>
            </w:pPr>
            <w:r>
              <w:rPr>
                <w:color w:val="000000"/>
                <w:sz w:val="20"/>
              </w:rPr>
              <w:t>027. Жилищно-коммунальное хозяйство</w:t>
            </w:r>
          </w:p>
        </w:tc>
      </w:tr>
      <w:tr w:rsidR="00CD7126" w14:paraId="6BF02486"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82F4A4" w14:textId="77777777" w:rsidR="00CD7126" w:rsidRDefault="00000000">
            <w:pPr>
              <w:spacing w:after="20"/>
              <w:ind w:left="20"/>
              <w:jc w:val="both"/>
            </w:pPr>
            <w:r>
              <w:rPr>
                <w:color w:val="000000"/>
                <w:sz w:val="20"/>
              </w:rPr>
              <w:t>02701. Прочие государственные услуги в сфере жилищно-коммунального хозяйства</w:t>
            </w:r>
          </w:p>
        </w:tc>
      </w:tr>
      <w:tr w:rsidR="00CD7126" w14:paraId="69EEEA3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B60690" w14:textId="77777777" w:rsidR="00CD7126" w:rsidRDefault="00000000">
            <w:pPr>
              <w:spacing w:after="20"/>
              <w:ind w:left="20"/>
              <w:jc w:val="both"/>
            </w:pPr>
            <w:r>
              <w:rPr>
                <w:color w:val="000000"/>
                <w:sz w:val="20"/>
              </w:rPr>
              <w:t>1293.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6B314" w14:textId="77777777" w:rsidR="00CD7126" w:rsidRDefault="00000000">
            <w:pPr>
              <w:spacing w:after="20"/>
              <w:ind w:left="20"/>
              <w:jc w:val="both"/>
            </w:pPr>
            <w:r>
              <w:rPr>
                <w:color w:val="000000"/>
                <w:sz w:val="20"/>
              </w:rPr>
              <w:t>02701001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B0EE58" w14:textId="77777777" w:rsidR="00CD7126" w:rsidRDefault="00000000">
            <w:pPr>
              <w:spacing w:after="20"/>
              <w:ind w:left="20"/>
              <w:jc w:val="both"/>
            </w:pPr>
            <w:r>
              <w:rPr>
                <w:color w:val="000000"/>
                <w:sz w:val="20"/>
              </w:rPr>
              <w:t>Назначение жилищной помощи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B464E9" w14:textId="77777777" w:rsidR="00CD7126" w:rsidRDefault="00CD7126">
            <w:pPr>
              <w:spacing w:after="20"/>
              <w:ind w:left="20"/>
              <w:jc w:val="both"/>
            </w:pPr>
          </w:p>
          <w:p w14:paraId="289008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9B3AA7"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25F9DA" w14:textId="77777777" w:rsidR="00CD7126" w:rsidRDefault="00000000">
            <w:pPr>
              <w:spacing w:after="20"/>
              <w:ind w:left="20"/>
              <w:jc w:val="both"/>
            </w:pPr>
            <w:r>
              <w:rPr>
                <w:color w:val="000000"/>
                <w:sz w:val="20"/>
              </w:rPr>
              <w:t xml:space="preserve"> "Об утверждении Правил по оказанию государственной услуги "Назначение жилищной помощи" приказ исполняющего обязанности Министра индустрии и инфраструктурного развития Республики Казахстан от 16 октября 2020 года № 539. Зарегистрирован в Министерстве юстиции Республики Казахстан 23 октября 2020 года № 21500.</w:t>
            </w:r>
          </w:p>
        </w:tc>
      </w:tr>
      <w:tr w:rsidR="00CD7126" w14:paraId="60CA0E8A"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9C783C" w14:textId="77777777" w:rsidR="00CD7126" w:rsidRDefault="00000000">
            <w:pPr>
              <w:spacing w:after="20"/>
              <w:ind w:left="20"/>
              <w:jc w:val="both"/>
            </w:pPr>
            <w:r>
              <w:rPr>
                <w:color w:val="000000"/>
                <w:sz w:val="20"/>
              </w:rPr>
              <w:t>1293-1.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BD3C03" w14:textId="77777777" w:rsidR="00CD7126" w:rsidRDefault="00000000">
            <w:pPr>
              <w:spacing w:after="20"/>
              <w:ind w:left="20"/>
              <w:jc w:val="both"/>
            </w:pPr>
            <w:r>
              <w:rPr>
                <w:color w:val="000000"/>
                <w:sz w:val="20"/>
              </w:rPr>
              <w:t>02701001-1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40AFE" w14:textId="77777777" w:rsidR="00CD7126" w:rsidRDefault="00000000">
            <w:pPr>
              <w:spacing w:after="20"/>
              <w:ind w:left="20"/>
              <w:jc w:val="both"/>
            </w:pPr>
            <w:r>
              <w:rPr>
                <w:color w:val="000000"/>
                <w:sz w:val="20"/>
              </w:rPr>
              <w:t>Назначение выплат отдельным категориям граждан за жилище, арендуемое в частном жилищном фонде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168C2F" w14:textId="77777777" w:rsidR="00CD7126" w:rsidRDefault="00CD7126">
            <w:pPr>
              <w:spacing w:after="20"/>
              <w:ind w:left="20"/>
              <w:jc w:val="both"/>
            </w:pPr>
          </w:p>
          <w:p w14:paraId="7E0CE613"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E36289" w14:textId="77777777" w:rsidR="00CD7126" w:rsidRDefault="00000000">
            <w:pPr>
              <w:spacing w:after="20"/>
              <w:ind w:left="20"/>
              <w:jc w:val="both"/>
            </w:pPr>
            <w:r>
              <w:rPr>
                <w:color w:val="000000"/>
                <w:sz w:val="20"/>
              </w:rPr>
              <w:t xml:space="preserve"> МИИР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47F084" w14:textId="77777777" w:rsidR="00CD7126" w:rsidRDefault="00CD7126">
            <w:pPr>
              <w:spacing w:after="20"/>
              <w:ind w:left="20"/>
              <w:jc w:val="both"/>
            </w:pPr>
          </w:p>
          <w:p w14:paraId="1FE2F47C" w14:textId="77777777" w:rsidR="00CD7126" w:rsidRDefault="00CD7126">
            <w:pPr>
              <w:spacing w:after="20"/>
              <w:ind w:left="20"/>
              <w:jc w:val="both"/>
            </w:pPr>
          </w:p>
        </w:tc>
      </w:tr>
      <w:tr w:rsidR="00CD7126" w14:paraId="55F1FC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9CA7A3" w14:textId="77777777" w:rsidR="00CD7126" w:rsidRDefault="00000000">
            <w:pPr>
              <w:spacing w:after="20"/>
              <w:ind w:left="20"/>
              <w:jc w:val="both"/>
            </w:pPr>
            <w:r>
              <w:rPr>
                <w:color w:val="000000"/>
                <w:sz w:val="20"/>
              </w:rPr>
              <w:t>1294.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D7FA73" w14:textId="77777777" w:rsidR="00CD7126" w:rsidRDefault="00000000">
            <w:pPr>
              <w:spacing w:after="20"/>
              <w:ind w:left="20"/>
              <w:jc w:val="both"/>
            </w:pPr>
            <w:r>
              <w:rPr>
                <w:color w:val="000000"/>
                <w:sz w:val="20"/>
              </w:rPr>
              <w:t>02701002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AFC647" w14:textId="77777777" w:rsidR="00CD7126" w:rsidRDefault="00000000">
            <w:pPr>
              <w:spacing w:after="20"/>
              <w:ind w:left="20"/>
              <w:jc w:val="both"/>
            </w:pPr>
            <w:r>
              <w:rPr>
                <w:color w:val="000000"/>
                <w:sz w:val="20"/>
              </w:rPr>
              <w:t>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5643A0" w14:textId="77777777" w:rsidR="00CD7126" w:rsidRDefault="00CD7126">
            <w:pPr>
              <w:spacing w:after="20"/>
              <w:ind w:left="20"/>
              <w:jc w:val="both"/>
            </w:pPr>
          </w:p>
          <w:p w14:paraId="706CFC9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022C775"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4A998F" w14:textId="77777777" w:rsidR="00CD7126" w:rsidRDefault="00000000">
            <w:pPr>
              <w:spacing w:after="20"/>
              <w:ind w:left="20"/>
              <w:jc w:val="both"/>
            </w:pPr>
            <w:r>
              <w:rPr>
                <w:color w:val="000000"/>
                <w:sz w:val="20"/>
              </w:rPr>
              <w:t xml:space="preserve"> "Об утверждении Правил по оказанию государственной услуги "Постановка на учет и очередность, а также принятие местными исполнительными органами решения о предоставлении жилища гражданам, нуждающимся в жилище из государственного жилищного фонда или жилище, арендованном местным исполнительным органом в частном жилищном фонде" приказ и.о. Министра индустрии и инфраструктурного развития Республики Казахстан от 13 августа 2021 года № 441. Зарегистрирован в Министерстве юстиции Республики Казахстан 19 августа 2021 года № 24039.</w:t>
            </w:r>
          </w:p>
        </w:tc>
      </w:tr>
      <w:tr w:rsidR="00CD7126" w14:paraId="055E8C5B"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7B6BFC" w14:textId="77777777" w:rsidR="00CD7126" w:rsidRDefault="00000000">
            <w:pPr>
              <w:spacing w:after="20"/>
              <w:ind w:left="20"/>
              <w:jc w:val="both"/>
            </w:pPr>
            <w:r>
              <w:rPr>
                <w:color w:val="000000"/>
                <w:sz w:val="20"/>
              </w:rPr>
              <w:t>1295.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CEA6887" w14:textId="77777777" w:rsidR="00CD7126" w:rsidRDefault="00000000">
            <w:pPr>
              <w:spacing w:after="20"/>
              <w:ind w:left="20"/>
              <w:jc w:val="both"/>
            </w:pPr>
            <w:r>
              <w:rPr>
                <w:color w:val="000000"/>
                <w:sz w:val="20"/>
              </w:rPr>
              <w:t>02701003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B8F5E8" w14:textId="77777777" w:rsidR="00CD7126" w:rsidRDefault="00000000">
            <w:pPr>
              <w:spacing w:after="20"/>
              <w:ind w:left="20"/>
              <w:jc w:val="both"/>
            </w:pPr>
            <w:r>
              <w:rPr>
                <w:color w:val="000000"/>
                <w:sz w:val="20"/>
              </w:rPr>
              <w:t>Приватизация жилищ из государственного жилищного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BEB0A8" w14:textId="77777777" w:rsidR="00CD7126" w:rsidRDefault="00CD7126">
            <w:pPr>
              <w:spacing w:after="20"/>
              <w:ind w:left="20"/>
              <w:jc w:val="both"/>
            </w:pPr>
          </w:p>
          <w:p w14:paraId="378BDBA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7729A2"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4DEA6" w14:textId="77777777" w:rsidR="00CD7126" w:rsidRDefault="00000000">
            <w:pPr>
              <w:spacing w:after="20"/>
              <w:ind w:left="20"/>
              <w:jc w:val="both"/>
            </w:pPr>
            <w:r>
              <w:rPr>
                <w:color w:val="000000"/>
                <w:sz w:val="20"/>
              </w:rPr>
              <w:t xml:space="preserve"> "Об утверждении Правил по оказанию государственной услуги "Приватизация жилищ из государственного жилищного фонда" приказ и.о. Министра индустрии и инфраструктурного развития Республики Казахстан от 12 августа 2021 года № 437. Зарегистрирован в Реестре государственной регистрации нормативных правовых актов № 23983.</w:t>
            </w:r>
          </w:p>
        </w:tc>
      </w:tr>
      <w:tr w:rsidR="00CD7126" w14:paraId="488ABD5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3B30E4" w14:textId="77777777" w:rsidR="00CD7126" w:rsidRDefault="00000000">
            <w:pPr>
              <w:spacing w:after="20"/>
              <w:ind w:left="20"/>
              <w:jc w:val="both"/>
            </w:pPr>
            <w:r>
              <w:rPr>
                <w:color w:val="000000"/>
                <w:sz w:val="20"/>
              </w:rPr>
              <w:t>1296.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CF4649" w14:textId="77777777" w:rsidR="00CD7126" w:rsidRDefault="00000000">
            <w:pPr>
              <w:spacing w:after="20"/>
              <w:ind w:left="20"/>
              <w:jc w:val="both"/>
            </w:pPr>
            <w:r>
              <w:rPr>
                <w:color w:val="000000"/>
                <w:sz w:val="20"/>
              </w:rPr>
              <w:t>02701005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C845D9" w14:textId="77777777" w:rsidR="00CD7126" w:rsidRDefault="00000000">
            <w:pPr>
              <w:spacing w:after="20"/>
              <w:ind w:left="20"/>
              <w:jc w:val="both"/>
            </w:pPr>
            <w:r>
              <w:rPr>
                <w:color w:val="000000"/>
                <w:sz w:val="20"/>
              </w:rPr>
              <w:t>Выдача жилищных сертификатов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2C5BD0" w14:textId="77777777" w:rsidR="00CD7126" w:rsidRDefault="00CD7126">
            <w:pPr>
              <w:spacing w:after="20"/>
              <w:ind w:left="20"/>
              <w:jc w:val="both"/>
            </w:pPr>
          </w:p>
          <w:p w14:paraId="44CB2D6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9A99E5" w14:textId="77777777" w:rsidR="00CD7126" w:rsidRDefault="00000000">
            <w:pPr>
              <w:spacing w:after="20"/>
              <w:ind w:left="20"/>
              <w:jc w:val="both"/>
            </w:pPr>
            <w:r>
              <w:rPr>
                <w:color w:val="000000"/>
                <w:sz w:val="20"/>
              </w:rPr>
              <w:t>МИИР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EC439" w14:textId="77777777" w:rsidR="00CD7126" w:rsidRDefault="00000000">
            <w:pPr>
              <w:spacing w:after="20"/>
              <w:ind w:left="20"/>
              <w:jc w:val="both"/>
            </w:pPr>
            <w:r>
              <w:rPr>
                <w:color w:val="000000"/>
                <w:sz w:val="20"/>
              </w:rPr>
              <w:t xml:space="preserve"> "Об утверждении правил предоставления жилищных сертификатов" приказ Министра индустрии и инфраструктурного развития Республики Казахстан от 20 июня 2019 года № 417. Зарегистрирован в Реестре государственной регистрации нормативных правовых актов № 18883.</w:t>
            </w:r>
          </w:p>
        </w:tc>
      </w:tr>
      <w:tr w:rsidR="00CD7126" w14:paraId="4DF31E7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8E6509" w14:textId="77777777" w:rsidR="00CD7126" w:rsidRDefault="00000000">
            <w:pPr>
              <w:spacing w:after="20"/>
              <w:ind w:left="20"/>
              <w:jc w:val="both"/>
            </w:pPr>
            <w:r>
              <w:rPr>
                <w:color w:val="000000"/>
                <w:sz w:val="20"/>
              </w:rPr>
              <w:t>1297.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C6C71D" w14:textId="77777777" w:rsidR="00CD7126" w:rsidRDefault="00000000">
            <w:pPr>
              <w:spacing w:after="20"/>
              <w:ind w:left="20"/>
              <w:jc w:val="both"/>
            </w:pPr>
            <w:r>
              <w:rPr>
                <w:color w:val="000000"/>
                <w:sz w:val="20"/>
              </w:rPr>
              <w:t>02701006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D169E5" w14:textId="77777777" w:rsidR="00CD7126" w:rsidRDefault="00000000">
            <w:pPr>
              <w:spacing w:after="20"/>
              <w:ind w:left="20"/>
              <w:jc w:val="both"/>
            </w:pPr>
            <w:r>
              <w:rPr>
                <w:color w:val="000000"/>
                <w:sz w:val="20"/>
              </w:rPr>
              <w:t>Заключение и продление договора найма служебного жилища Вооруженных Сил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83F2C" w14:textId="77777777" w:rsidR="00CD7126" w:rsidRDefault="00CD7126">
            <w:pPr>
              <w:spacing w:after="20"/>
              <w:ind w:left="20"/>
              <w:jc w:val="both"/>
            </w:pPr>
          </w:p>
          <w:p w14:paraId="64FC51A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639C2" w14:textId="77777777" w:rsidR="00CD7126" w:rsidRDefault="00000000">
            <w:pPr>
              <w:spacing w:after="20"/>
              <w:ind w:left="20"/>
              <w:jc w:val="both"/>
            </w:pPr>
            <w:r>
              <w:rPr>
                <w:color w:val="000000"/>
                <w:sz w:val="20"/>
              </w:rPr>
              <w:t xml:space="preserve"> МО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728E22" w14:textId="77777777" w:rsidR="00CD7126" w:rsidRDefault="00000000">
            <w:pPr>
              <w:spacing w:after="20"/>
              <w:ind w:left="20"/>
              <w:jc w:val="both"/>
            </w:pPr>
            <w:r>
              <w:rPr>
                <w:color w:val="000000"/>
                <w:sz w:val="20"/>
              </w:rPr>
              <w:t>"Об утверждении Правил оказания государственной услуги "Заключение и продление договора найма служебного жилища Вооруженных Сил Республики Казахстан"</w:t>
            </w:r>
          </w:p>
          <w:p w14:paraId="34C39335" w14:textId="77777777" w:rsidR="00CD7126" w:rsidRDefault="00000000">
            <w:pPr>
              <w:spacing w:after="20"/>
              <w:ind w:left="20"/>
              <w:jc w:val="both"/>
            </w:pPr>
            <w:r>
              <w:rPr>
                <w:color w:val="000000"/>
                <w:sz w:val="20"/>
              </w:rPr>
              <w:t>Приказ Министра обороны Республики Казахстан от 29 ноября 2022 года № 1141. Зарегистрирован в Министерстве юстиции Республики Казахстан 5 декабря 2022 года № 30965.</w:t>
            </w:r>
          </w:p>
        </w:tc>
      </w:tr>
      <w:tr w:rsidR="00CD7126" w14:paraId="5453021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E47647" w14:textId="77777777" w:rsidR="00CD7126" w:rsidRDefault="00000000">
            <w:pPr>
              <w:spacing w:after="20"/>
              <w:ind w:left="20"/>
              <w:jc w:val="both"/>
            </w:pPr>
            <w:r>
              <w:rPr>
                <w:color w:val="000000"/>
                <w:sz w:val="20"/>
              </w:rPr>
              <w:t>1297-1.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9A3A5E" w14:textId="77777777" w:rsidR="00CD7126" w:rsidRDefault="00000000">
            <w:pPr>
              <w:spacing w:after="20"/>
              <w:ind w:left="20"/>
              <w:jc w:val="both"/>
            </w:pPr>
            <w:r>
              <w:rPr>
                <w:color w:val="000000"/>
                <w:sz w:val="20"/>
              </w:rPr>
              <w:t>02701006-1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BDE0F2" w14:textId="77777777" w:rsidR="00CD7126" w:rsidRDefault="00000000">
            <w:pPr>
              <w:spacing w:after="20"/>
              <w:ind w:left="20"/>
              <w:jc w:val="both"/>
            </w:pPr>
            <w:r>
              <w:rPr>
                <w:color w:val="000000"/>
                <w:sz w:val="20"/>
              </w:rPr>
              <w:t>Постановка на учет нуждающихся в служебном жилище лиц гражданского персонала (работников бюджетных организаций) Вооруженных Сил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6B889E" w14:textId="77777777" w:rsidR="00CD7126" w:rsidRDefault="00CD7126">
            <w:pPr>
              <w:spacing w:after="20"/>
              <w:ind w:left="20"/>
              <w:jc w:val="both"/>
            </w:pPr>
          </w:p>
          <w:p w14:paraId="2F64F40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F2C08E" w14:textId="77777777" w:rsidR="00CD7126" w:rsidRDefault="00000000">
            <w:pPr>
              <w:spacing w:after="20"/>
              <w:ind w:left="20"/>
              <w:jc w:val="both"/>
            </w:pPr>
            <w:r>
              <w:rPr>
                <w:color w:val="000000"/>
                <w:sz w:val="20"/>
              </w:rPr>
              <w:t xml:space="preserve"> МО </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D1E5C5" w14:textId="77777777" w:rsidR="00CD7126" w:rsidRDefault="00CD7126">
            <w:pPr>
              <w:spacing w:after="20"/>
              <w:ind w:left="20"/>
              <w:jc w:val="both"/>
            </w:pPr>
          </w:p>
          <w:p w14:paraId="7C689CC4" w14:textId="77777777" w:rsidR="00CD7126" w:rsidRDefault="00CD7126">
            <w:pPr>
              <w:spacing w:after="20"/>
              <w:ind w:left="20"/>
              <w:jc w:val="both"/>
            </w:pPr>
          </w:p>
        </w:tc>
      </w:tr>
      <w:tr w:rsidR="00CD7126" w14:paraId="7AF3DEF5"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84F691" w14:textId="77777777" w:rsidR="00CD7126" w:rsidRDefault="00000000">
            <w:pPr>
              <w:spacing w:after="20"/>
              <w:ind w:left="20"/>
              <w:jc w:val="both"/>
            </w:pPr>
            <w:r>
              <w:rPr>
                <w:color w:val="000000"/>
                <w:sz w:val="20"/>
              </w:rPr>
              <w:t>028. Внешняя политика и иностранные дела</w:t>
            </w:r>
          </w:p>
        </w:tc>
      </w:tr>
      <w:tr w:rsidR="00CD7126" w14:paraId="101B7521" w14:textId="77777777">
        <w:trPr>
          <w:gridAfter w:val="4"/>
          <w:wAfter w:w="4920" w:type="dxa"/>
          <w:trHeight w:val="30"/>
          <w:tblCellSpacing w:w="0" w:type="auto"/>
        </w:trPr>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BD4560" w14:textId="77777777" w:rsidR="00CD7126" w:rsidRDefault="00000000">
            <w:pPr>
              <w:spacing w:after="20"/>
              <w:ind w:left="20"/>
              <w:jc w:val="both"/>
            </w:pPr>
            <w:r>
              <w:rPr>
                <w:color w:val="000000"/>
                <w:sz w:val="20"/>
              </w:rPr>
              <w:t>02801. Прочие государственные услуги в сфере внешней политики и иностранных дел</w:t>
            </w:r>
          </w:p>
        </w:tc>
      </w:tr>
      <w:tr w:rsidR="00CD7126" w14:paraId="2057E319"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693335" w14:textId="77777777" w:rsidR="00CD7126" w:rsidRDefault="00000000">
            <w:pPr>
              <w:spacing w:after="20"/>
              <w:ind w:left="20"/>
              <w:jc w:val="both"/>
            </w:pPr>
            <w:r>
              <w:rPr>
                <w:color w:val="000000"/>
                <w:sz w:val="20"/>
              </w:rPr>
              <w:t>1298.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DE1EEB" w14:textId="77777777" w:rsidR="00CD7126" w:rsidRDefault="00000000">
            <w:pPr>
              <w:spacing w:after="20"/>
              <w:ind w:left="20"/>
              <w:jc w:val="both"/>
            </w:pPr>
            <w:r>
              <w:rPr>
                <w:color w:val="000000"/>
                <w:sz w:val="20"/>
              </w:rPr>
              <w:t>02801001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54ECB8" w14:textId="77777777" w:rsidR="00CD7126" w:rsidRDefault="00000000">
            <w:pPr>
              <w:spacing w:after="20"/>
              <w:ind w:left="20"/>
              <w:jc w:val="both"/>
            </w:pPr>
            <w:r>
              <w:rPr>
                <w:color w:val="000000"/>
                <w:sz w:val="20"/>
              </w:rPr>
              <w:t>Легализация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0A3666" w14:textId="77777777" w:rsidR="00CD7126" w:rsidRDefault="00CD7126">
            <w:pPr>
              <w:spacing w:after="20"/>
              <w:ind w:left="20"/>
              <w:jc w:val="both"/>
            </w:pPr>
          </w:p>
          <w:p w14:paraId="65D59B9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BE6344"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F3141F" w14:textId="77777777" w:rsidR="00CD7126" w:rsidRDefault="00000000">
            <w:pPr>
              <w:spacing w:after="20"/>
              <w:ind w:left="20"/>
              <w:jc w:val="both"/>
            </w:pPr>
            <w:r>
              <w:rPr>
                <w:color w:val="000000"/>
                <w:sz w:val="20"/>
              </w:rPr>
              <w:t xml:space="preserve"> "Об утверждении Правил легализации документов" приказ исполняющего обязанности Министра иностранных дел Республики Казахстан от 6 декабря 2017 года № 11-1-2/576. Зарегистрирован в Реестре государственной регистрации нормативных правовых актов № 16116.</w:t>
            </w:r>
          </w:p>
        </w:tc>
      </w:tr>
      <w:tr w:rsidR="00CD7126" w14:paraId="04F70D4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AFF70B" w14:textId="77777777" w:rsidR="00CD7126" w:rsidRDefault="00000000">
            <w:pPr>
              <w:spacing w:after="20"/>
              <w:ind w:left="20"/>
              <w:jc w:val="both"/>
            </w:pPr>
            <w:r>
              <w:rPr>
                <w:color w:val="000000"/>
                <w:sz w:val="20"/>
              </w:rPr>
              <w:t>1299.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54D59" w14:textId="77777777" w:rsidR="00CD7126" w:rsidRDefault="00000000">
            <w:pPr>
              <w:spacing w:after="20"/>
              <w:ind w:left="20"/>
              <w:jc w:val="both"/>
            </w:pPr>
            <w:r>
              <w:rPr>
                <w:color w:val="000000"/>
                <w:sz w:val="20"/>
              </w:rPr>
              <w:t>02801002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94F578" w14:textId="77777777" w:rsidR="00CD7126" w:rsidRDefault="00000000">
            <w:pPr>
              <w:spacing w:after="20"/>
              <w:ind w:left="20"/>
              <w:jc w:val="both"/>
            </w:pPr>
            <w:r>
              <w:rPr>
                <w:color w:val="000000"/>
                <w:sz w:val="20"/>
              </w:rPr>
              <w:t>Выдача временного свидетельства на право плавания под Государственным флагом Республики Казахстан в случае приобретения судна за границей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9E7E4" w14:textId="77777777" w:rsidR="00CD7126" w:rsidRDefault="00CD7126">
            <w:pPr>
              <w:spacing w:after="20"/>
              <w:ind w:left="20"/>
              <w:jc w:val="both"/>
            </w:pPr>
          </w:p>
          <w:p w14:paraId="4761F3D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D53D8E" w14:textId="77777777" w:rsidR="00CD7126" w:rsidRDefault="00000000">
            <w:pPr>
              <w:spacing w:after="20"/>
              <w:ind w:left="20"/>
              <w:jc w:val="both"/>
            </w:pPr>
            <w:r>
              <w:rPr>
                <w:color w:val="000000"/>
                <w:sz w:val="20"/>
              </w:rPr>
              <w:t>МИД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A72302" w14:textId="77777777" w:rsidR="00CD7126" w:rsidRDefault="00000000">
            <w:pPr>
              <w:spacing w:after="20"/>
              <w:ind w:left="20"/>
              <w:jc w:val="both"/>
            </w:pPr>
            <w:r>
              <w:rPr>
                <w:color w:val="000000"/>
                <w:sz w:val="20"/>
              </w:rPr>
              <w:t xml:space="preserve"> "Об утверждении Правил государственной регистрации судов и прав на них" приказ исполняющего обязанности Министра по инвестициям и развитию Республики Казахстан от 24 февраля 2015 года № 165. Зарегистрирован в Реестре государственной регистрации нормативных правовых актов № 11125.</w:t>
            </w:r>
          </w:p>
        </w:tc>
      </w:tr>
      <w:tr w:rsidR="00CD7126" w14:paraId="06A10D1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C5E2F8" w14:textId="77777777" w:rsidR="00CD7126" w:rsidRDefault="00000000">
            <w:pPr>
              <w:spacing w:after="20"/>
              <w:ind w:left="20"/>
              <w:jc w:val="both"/>
            </w:pPr>
            <w:r>
              <w:rPr>
                <w:color w:val="000000"/>
                <w:sz w:val="20"/>
              </w:rPr>
              <w:t>029. Регулирование естественных монополий</w:t>
            </w:r>
          </w:p>
        </w:tc>
      </w:tr>
      <w:tr w:rsidR="00CD7126" w14:paraId="50A00BA5" w14:textId="77777777">
        <w:trPr>
          <w:gridAfter w:val="4"/>
          <w:wAfter w:w="4920" w:type="dxa"/>
          <w:trHeight w:val="30"/>
          <w:tblCellSpacing w:w="0" w:type="auto"/>
        </w:trPr>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B7F6898" w14:textId="77777777" w:rsidR="00CD7126" w:rsidRDefault="00000000">
            <w:pPr>
              <w:spacing w:after="20"/>
              <w:ind w:left="20"/>
              <w:jc w:val="both"/>
            </w:pPr>
            <w:r>
              <w:rPr>
                <w:color w:val="000000"/>
                <w:sz w:val="20"/>
              </w:rPr>
              <w:t>02901. Прочие государственные услуги в сфере регулирования естественных монополий</w:t>
            </w:r>
          </w:p>
          <w:p w14:paraId="11DC6F21" w14:textId="77777777" w:rsidR="00CD7126" w:rsidRDefault="00000000">
            <w:pPr>
              <w:spacing w:after="20"/>
              <w:ind w:left="20"/>
              <w:jc w:val="both"/>
            </w:pPr>
            <w:r>
              <w:rPr>
                <w:color w:val="000000"/>
                <w:sz w:val="20"/>
              </w:rPr>
              <w:t>Выдача лицензии</w:t>
            </w:r>
          </w:p>
        </w:tc>
      </w:tr>
      <w:tr w:rsidR="00CD7126" w14:paraId="2EE9348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EB9DCC" w14:textId="77777777" w:rsidR="00CD7126" w:rsidRDefault="00000000">
            <w:pPr>
              <w:spacing w:after="20"/>
              <w:ind w:left="20"/>
              <w:jc w:val="both"/>
            </w:pPr>
            <w:r>
              <w:rPr>
                <w:color w:val="000000"/>
                <w:sz w:val="20"/>
              </w:rPr>
              <w:t>1300.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16151" w14:textId="77777777" w:rsidR="00CD7126" w:rsidRDefault="00000000">
            <w:pPr>
              <w:spacing w:after="20"/>
              <w:ind w:left="20"/>
              <w:jc w:val="both"/>
            </w:pPr>
            <w:r>
              <w:rPr>
                <w:color w:val="000000"/>
                <w:sz w:val="20"/>
              </w:rPr>
              <w:t>02901001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CF41D6" w14:textId="77777777" w:rsidR="00CD7126" w:rsidRDefault="00000000">
            <w:pPr>
              <w:spacing w:after="20"/>
              <w:ind w:left="20"/>
              <w:jc w:val="both"/>
            </w:pPr>
            <w:r>
              <w:rPr>
                <w:color w:val="000000"/>
                <w:sz w:val="20"/>
              </w:rPr>
              <w:t>Выдача лицензии на деятельность по покупке электрической энергии в целях энергоснабжения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1D6750" w14:textId="77777777" w:rsidR="00CD7126" w:rsidRDefault="00000000">
            <w:pPr>
              <w:spacing w:after="20"/>
              <w:ind w:left="20"/>
              <w:jc w:val="both"/>
            </w:pPr>
            <w:r>
              <w:rPr>
                <w:color w:val="000000"/>
                <w:sz w:val="20"/>
              </w:rPr>
              <w:t>Переоформление лицензии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114738"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E62369"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деятельность по покупке электрической энергии в целях энергоснабжения" приказ Министра национальной экономики Республики Казахстан от 5 июня 2020 года № 47. Зарегистрирован в Реестре государственной регистрации нормативных правовых актов № 20843</w:t>
            </w:r>
          </w:p>
        </w:tc>
      </w:tr>
      <w:tr w:rsidR="00CD7126" w14:paraId="15667A6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921B61" w14:textId="77777777" w:rsidR="00CD7126" w:rsidRDefault="00000000">
            <w:pPr>
              <w:spacing w:after="20"/>
              <w:ind w:left="20"/>
              <w:jc w:val="both"/>
            </w:pPr>
            <w:r>
              <w:rPr>
                <w:color w:val="000000"/>
                <w:sz w:val="20"/>
              </w:rPr>
              <w:t>1301.</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7313260"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7CA69A1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7734A24" w14:textId="77777777" w:rsidR="00CD7126" w:rsidRDefault="00000000">
            <w:pPr>
              <w:spacing w:after="20"/>
              <w:ind w:left="20"/>
              <w:jc w:val="both"/>
            </w:pPr>
            <w:r>
              <w:rPr>
                <w:color w:val="000000"/>
                <w:sz w:val="20"/>
              </w:rPr>
              <w:t>1302.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F016CD" w14:textId="77777777" w:rsidR="00CD7126" w:rsidRDefault="00000000">
            <w:pPr>
              <w:spacing w:after="20"/>
              <w:ind w:left="20"/>
              <w:jc w:val="both"/>
            </w:pPr>
            <w:r>
              <w:rPr>
                <w:color w:val="000000"/>
                <w:sz w:val="20"/>
              </w:rPr>
              <w:t>02901002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A79A80" w14:textId="77777777" w:rsidR="00CD7126" w:rsidRDefault="00000000">
            <w:pPr>
              <w:spacing w:after="20"/>
              <w:ind w:left="20"/>
              <w:jc w:val="both"/>
            </w:pPr>
            <w:r>
              <w:rPr>
                <w:color w:val="000000"/>
                <w:sz w:val="20"/>
              </w:rPr>
              <w:t>Выдача согласия на совершение сделок с имуществом субъекта естественной монополии, если балансовая стоимость имущества, в отношении которого совершается сделка, учтенная в бухгалтерском балансе на начало текущего года превышает 0,05 процента от балансовой стоимости его активов в соответствии с бухгалтерским балансом на начало текущего года, за исключением услуг в сфере аэронавигации и аэропортов и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DF0D25" w14:textId="77777777" w:rsidR="00CD7126" w:rsidRDefault="00000000">
            <w:pPr>
              <w:spacing w:after="20"/>
              <w:ind w:left="20"/>
              <w:jc w:val="both"/>
            </w:pPr>
            <w:r>
              <w:rPr>
                <w:color w:val="000000"/>
                <w:sz w:val="20"/>
              </w:rPr>
              <w:t>Слияние, присоединение, преобразование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082CD2"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AC28D1" w14:textId="77777777" w:rsidR="00CD7126" w:rsidRDefault="00000000">
            <w:pPr>
              <w:spacing w:after="20"/>
              <w:ind w:left="20"/>
              <w:jc w:val="both"/>
            </w:pPr>
            <w:r>
              <w:rPr>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приказ Министра национальной экономики Республики Казахстан от 11 июля 2020 года № 53. Зарегистрирован в Реестре государственной регистрации нормативных правовых актов № 20970</w:t>
            </w:r>
          </w:p>
        </w:tc>
      </w:tr>
      <w:tr w:rsidR="00CD7126" w14:paraId="765B050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71443C" w14:textId="77777777" w:rsidR="00CD7126" w:rsidRDefault="00000000">
            <w:pPr>
              <w:spacing w:after="20"/>
              <w:ind w:left="20"/>
              <w:jc w:val="both"/>
            </w:pPr>
            <w:r>
              <w:rPr>
                <w:color w:val="000000"/>
                <w:sz w:val="20"/>
              </w:rPr>
              <w:t>1303.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538557" w14:textId="77777777" w:rsidR="00CD7126" w:rsidRDefault="00000000">
            <w:pPr>
              <w:spacing w:after="20"/>
              <w:ind w:left="20"/>
              <w:jc w:val="both"/>
            </w:pPr>
            <w:r>
              <w:rPr>
                <w:color w:val="000000"/>
                <w:sz w:val="20"/>
              </w:rPr>
              <w:t>02901003</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12F48BF" w14:textId="77777777" w:rsidR="00CD7126" w:rsidRDefault="00000000">
            <w:pPr>
              <w:spacing w:after="20"/>
              <w:ind w:left="20"/>
              <w:jc w:val="both"/>
            </w:pPr>
            <w:r>
              <w:rPr>
                <w:color w:val="000000"/>
                <w:sz w:val="20"/>
              </w:rPr>
              <w:t>Выдача согласия на реорганизацию и ликвидацию субъектов естественных монополий, за исключением услуг в сфере аэронавигации и аэропортов и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06C830" w14:textId="77777777" w:rsidR="00CD7126" w:rsidRDefault="00000000">
            <w:pPr>
              <w:spacing w:after="20"/>
              <w:ind w:left="20"/>
              <w:jc w:val="both"/>
            </w:pPr>
            <w:r>
              <w:rPr>
                <w:color w:val="000000"/>
                <w:sz w:val="20"/>
              </w:rPr>
              <w:t>Разделение, выделение</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ABC92" w14:textId="77777777" w:rsidR="00CD7126" w:rsidRDefault="00000000">
            <w:pPr>
              <w:spacing w:after="20"/>
              <w:ind w:left="20"/>
              <w:jc w:val="both"/>
            </w:pPr>
            <w:r>
              <w:rPr>
                <w:color w:val="000000"/>
                <w:sz w:val="20"/>
              </w:rPr>
              <w:t>МНЭ</w:t>
            </w:r>
          </w:p>
        </w:tc>
        <w:tc>
          <w:tcPr>
            <w:tcW w:w="246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60EC6D" w14:textId="77777777" w:rsidR="00CD7126" w:rsidRDefault="00000000">
            <w:pPr>
              <w:spacing w:after="20"/>
              <w:ind w:left="20"/>
              <w:jc w:val="both"/>
            </w:pPr>
            <w:r>
              <w:rPr>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приказ Министра национальной экономики Республики Казахстан от 11 июля 2020 года № 53. Зарегистрирован в Реестре государственной регистрации нормативных правовых актов № 20970</w:t>
            </w:r>
          </w:p>
        </w:tc>
      </w:tr>
      <w:tr w:rsidR="00CD7126" w14:paraId="0CFE114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DE0D22" w14:textId="77777777" w:rsidR="00CD7126" w:rsidRDefault="00000000">
            <w:pPr>
              <w:spacing w:after="20"/>
              <w:ind w:left="20"/>
              <w:jc w:val="both"/>
            </w:pPr>
            <w:r>
              <w:rPr>
                <w:color w:val="000000"/>
                <w:sz w:val="20"/>
              </w:rPr>
              <w:t>1304.</w:t>
            </w:r>
          </w:p>
        </w:tc>
        <w:tc>
          <w:tcPr>
            <w:tcW w:w="1230" w:type="dxa"/>
            <w:vMerge/>
            <w:tcBorders>
              <w:top w:val="nil"/>
              <w:left w:val="single" w:sz="5" w:space="0" w:color="CFCFCF"/>
              <w:bottom w:val="single" w:sz="5" w:space="0" w:color="CFCFCF"/>
              <w:right w:val="single" w:sz="5" w:space="0" w:color="CFCFCF"/>
            </w:tcBorders>
          </w:tcPr>
          <w:p w14:paraId="0DAA8E6C"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3267A22"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6284D55" w14:textId="77777777" w:rsidR="00CD7126" w:rsidRDefault="00000000">
            <w:pPr>
              <w:spacing w:after="20"/>
              <w:ind w:left="20"/>
              <w:jc w:val="both"/>
            </w:pPr>
            <w:r>
              <w:rPr>
                <w:color w:val="000000"/>
                <w:sz w:val="20"/>
              </w:rPr>
              <w:t>Ликвидация</w:t>
            </w:r>
          </w:p>
        </w:tc>
        <w:tc>
          <w:tcPr>
            <w:tcW w:w="1230" w:type="dxa"/>
            <w:vMerge/>
            <w:tcBorders>
              <w:top w:val="nil"/>
              <w:left w:val="single" w:sz="5" w:space="0" w:color="CFCFCF"/>
              <w:bottom w:val="single" w:sz="5" w:space="0" w:color="CFCFCF"/>
              <w:right w:val="single" w:sz="5" w:space="0" w:color="CFCFCF"/>
            </w:tcBorders>
          </w:tcPr>
          <w:p w14:paraId="632B8DB1"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18E7BB03" w14:textId="77777777" w:rsidR="00CD7126" w:rsidRDefault="00CD7126"/>
        </w:tc>
      </w:tr>
      <w:tr w:rsidR="00CD7126" w14:paraId="1004EAC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EA54B9" w14:textId="77777777" w:rsidR="00CD7126" w:rsidRDefault="00000000">
            <w:pPr>
              <w:spacing w:after="20"/>
              <w:ind w:left="20"/>
              <w:jc w:val="both"/>
            </w:pPr>
            <w:r>
              <w:rPr>
                <w:color w:val="000000"/>
                <w:sz w:val="20"/>
              </w:rPr>
              <w:t>1305.</w:t>
            </w:r>
          </w:p>
        </w:tc>
        <w:tc>
          <w:tcPr>
            <w:tcW w:w="1230" w:type="dxa"/>
            <w:vMerge/>
            <w:tcBorders>
              <w:top w:val="nil"/>
              <w:left w:val="single" w:sz="5" w:space="0" w:color="CFCFCF"/>
              <w:bottom w:val="single" w:sz="5" w:space="0" w:color="CFCFCF"/>
              <w:right w:val="single" w:sz="5" w:space="0" w:color="CFCFCF"/>
            </w:tcBorders>
          </w:tcPr>
          <w:p w14:paraId="7DC0F4F3" w14:textId="77777777" w:rsidR="00CD7126" w:rsidRDefault="00CD7126"/>
        </w:tc>
        <w:tc>
          <w:tcPr>
            <w:tcW w:w="1230" w:type="dxa"/>
            <w:vMerge/>
            <w:tcBorders>
              <w:top w:val="nil"/>
              <w:left w:val="single" w:sz="5" w:space="0" w:color="CFCFCF"/>
              <w:bottom w:val="single" w:sz="5" w:space="0" w:color="CFCFCF"/>
              <w:right w:val="single" w:sz="5" w:space="0" w:color="CFCFCF"/>
            </w:tcBorders>
          </w:tcPr>
          <w:p w14:paraId="6E8213DF" w14:textId="77777777" w:rsidR="00CD7126" w:rsidRDefault="00CD7126"/>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F414D1F" w14:textId="77777777" w:rsidR="00CD7126" w:rsidRDefault="00000000">
            <w:pPr>
              <w:spacing w:after="20"/>
              <w:ind w:left="20"/>
              <w:jc w:val="both"/>
            </w:pPr>
            <w:r>
              <w:rPr>
                <w:color w:val="000000"/>
                <w:sz w:val="20"/>
              </w:rPr>
              <w:t>Включение в Государственный регистр субъектов естественных монополий, за исключением услуг в сфере аэронавигации и аэропортов и связи</w:t>
            </w:r>
          </w:p>
        </w:tc>
        <w:tc>
          <w:tcPr>
            <w:tcW w:w="1230" w:type="dxa"/>
            <w:vMerge/>
            <w:tcBorders>
              <w:top w:val="nil"/>
              <w:left w:val="single" w:sz="5" w:space="0" w:color="CFCFCF"/>
              <w:bottom w:val="single" w:sz="5" w:space="0" w:color="CFCFCF"/>
              <w:right w:val="single" w:sz="5" w:space="0" w:color="CFCFCF"/>
            </w:tcBorders>
          </w:tcPr>
          <w:p w14:paraId="57386285" w14:textId="77777777" w:rsidR="00CD7126" w:rsidRDefault="00CD7126"/>
        </w:tc>
        <w:tc>
          <w:tcPr>
            <w:tcW w:w="2460" w:type="dxa"/>
            <w:gridSpan w:val="2"/>
            <w:vMerge/>
            <w:tcBorders>
              <w:top w:val="nil"/>
              <w:left w:val="single" w:sz="5" w:space="0" w:color="CFCFCF"/>
              <w:bottom w:val="single" w:sz="5" w:space="0" w:color="CFCFCF"/>
              <w:right w:val="single" w:sz="5" w:space="0" w:color="CFCFCF"/>
            </w:tcBorders>
          </w:tcPr>
          <w:p w14:paraId="2928745D" w14:textId="77777777" w:rsidR="00CD7126" w:rsidRDefault="00CD7126"/>
        </w:tc>
      </w:tr>
      <w:tr w:rsidR="00CD7126" w14:paraId="7B586073"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AFA9B7" w14:textId="77777777" w:rsidR="00CD7126" w:rsidRDefault="00000000">
            <w:pPr>
              <w:spacing w:after="20"/>
              <w:ind w:left="20"/>
              <w:jc w:val="both"/>
            </w:pPr>
            <w:r>
              <w:rPr>
                <w:color w:val="000000"/>
                <w:sz w:val="20"/>
              </w:rPr>
              <w:t>1306.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0E87A8" w14:textId="77777777" w:rsidR="00CD7126" w:rsidRDefault="00000000">
            <w:pPr>
              <w:spacing w:after="20"/>
              <w:ind w:left="20"/>
              <w:jc w:val="both"/>
            </w:pPr>
            <w:r>
              <w:rPr>
                <w:color w:val="000000"/>
                <w:sz w:val="20"/>
              </w:rPr>
              <w:t>02901004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76F805" w14:textId="77777777" w:rsidR="00CD7126" w:rsidRDefault="00000000">
            <w:pPr>
              <w:spacing w:after="20"/>
              <w:ind w:left="20"/>
              <w:jc w:val="both"/>
            </w:pPr>
            <w:r>
              <w:rPr>
                <w:color w:val="000000"/>
                <w:sz w:val="20"/>
              </w:rPr>
              <w:t>Включение и исключение из Государственного регистра субъектов естественных монополий, за исключением услуг в сфере аэронавигации и аэропортов и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15B64D" w14:textId="77777777" w:rsidR="00CD7126" w:rsidRDefault="00000000">
            <w:pPr>
              <w:spacing w:after="20"/>
              <w:ind w:left="20"/>
              <w:jc w:val="both"/>
            </w:pPr>
            <w:r>
              <w:rPr>
                <w:color w:val="000000"/>
                <w:sz w:val="20"/>
              </w:rPr>
              <w:t>Исключение из Государственного регистра субъектов естественных монополий, за исключением услуг в сфере аэронавигации и аэропортов и связи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FF83B0"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6BB700" w14:textId="77777777" w:rsidR="00CD7126" w:rsidRDefault="00000000">
            <w:pPr>
              <w:spacing w:after="20"/>
              <w:ind w:left="20"/>
              <w:jc w:val="both"/>
            </w:pPr>
            <w:r>
              <w:rPr>
                <w:color w:val="000000"/>
                <w:sz w:val="20"/>
              </w:rPr>
              <w:t xml:space="preserve"> "О внесении изменений и дополнений в приказ Министра национальной экономики Республики Казахстан от 13 августа 2019 года № 73 "Об утверждении Правил осуществления деятельности субъектами естественных монополий" Приказ Министра национальной экономики Республики Казахстан от 11 июля 2020 года № 53. Зарегистрирован в Реестре государственной регистрации нормативных правовых актов № 20970</w:t>
            </w:r>
          </w:p>
        </w:tc>
      </w:tr>
      <w:tr w:rsidR="00CD7126" w14:paraId="1E281EE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7919E3" w14:textId="77777777" w:rsidR="00CD7126" w:rsidRDefault="00000000">
            <w:pPr>
              <w:spacing w:after="20"/>
              <w:ind w:left="20"/>
              <w:jc w:val="both"/>
            </w:pPr>
            <w:r>
              <w:rPr>
                <w:color w:val="000000"/>
                <w:sz w:val="20"/>
              </w:rPr>
              <w:t>1307.</w:t>
            </w:r>
          </w:p>
        </w:tc>
        <w:tc>
          <w:tcPr>
            <w:tcW w:w="738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E2C18E" w14:textId="77777777" w:rsidR="00CD7126" w:rsidRDefault="00000000">
            <w:pPr>
              <w:spacing w:after="20"/>
              <w:ind w:left="20"/>
              <w:jc w:val="both"/>
            </w:pPr>
            <w:r>
              <w:rPr>
                <w:color w:val="FF0000"/>
                <w:sz w:val="20"/>
              </w:rPr>
              <w:t xml:space="preserve"> Исключен приказом Министра цифрового развития, инноваций и аэрокосмической промышленности РК от 09.06.2023 № 174/НҚ (вводится в действие по истечении десяти календарных дней после дня его первого официального опубликования).</w:t>
            </w:r>
          </w:p>
        </w:tc>
      </w:tr>
      <w:tr w:rsidR="00CD7126" w14:paraId="183A5F5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583B8" w14:textId="77777777" w:rsidR="00CD7126" w:rsidRDefault="00000000">
            <w:pPr>
              <w:spacing w:after="20"/>
              <w:ind w:left="20"/>
              <w:jc w:val="both"/>
            </w:pPr>
            <w:r>
              <w:rPr>
                <w:color w:val="000000"/>
                <w:sz w:val="20"/>
              </w:rPr>
              <w:t>1308.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40AE57D" w14:textId="77777777" w:rsidR="00CD7126" w:rsidRDefault="00000000">
            <w:pPr>
              <w:spacing w:after="20"/>
              <w:ind w:left="20"/>
              <w:jc w:val="both"/>
            </w:pPr>
            <w:r>
              <w:rPr>
                <w:color w:val="000000"/>
                <w:sz w:val="20"/>
              </w:rPr>
              <w:t>2901005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12B65E" w14:textId="77777777" w:rsidR="00CD7126" w:rsidRDefault="00000000">
            <w:pPr>
              <w:spacing w:after="20"/>
              <w:ind w:left="20"/>
              <w:jc w:val="both"/>
            </w:pPr>
            <w:r>
              <w:rPr>
                <w:color w:val="000000"/>
                <w:sz w:val="20"/>
              </w:rPr>
              <w:t>Выдача согласия на совершение сделок с имуществом, используемым для предоставления регулируемой услуги подъездных путей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5EAF257" w14:textId="77777777" w:rsidR="00CD7126" w:rsidRDefault="00CD7126">
            <w:pPr>
              <w:spacing w:after="20"/>
              <w:ind w:left="20"/>
              <w:jc w:val="both"/>
            </w:pPr>
          </w:p>
          <w:p w14:paraId="615FC44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FABB54" w14:textId="77777777" w:rsidR="00CD7126" w:rsidRDefault="00000000">
            <w:pPr>
              <w:spacing w:after="20"/>
              <w:ind w:left="20"/>
              <w:jc w:val="both"/>
            </w:pPr>
            <w:r>
              <w:rPr>
                <w:color w:val="000000"/>
                <w:sz w:val="20"/>
              </w:rPr>
              <w:t>МНЭ</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AF15AEE" w14:textId="77777777" w:rsidR="00CD7126" w:rsidRDefault="00000000">
            <w:pPr>
              <w:spacing w:after="20"/>
              <w:ind w:left="20"/>
              <w:jc w:val="both"/>
            </w:pPr>
            <w:r>
              <w:rPr>
                <w:color w:val="000000"/>
                <w:sz w:val="20"/>
              </w:rPr>
              <w:t xml:space="preserve"> "Об утверждении Правил осуществления деятельности субъектами естественных монополий", приказ Министра национальной экономики Республики Казахстан от 13 августа 2019 года № 73. в Реестре государственной регистрации нормативных правовых актов № 19242.</w:t>
            </w:r>
          </w:p>
        </w:tc>
      </w:tr>
      <w:tr w:rsidR="00CD7126" w14:paraId="68D09448"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6932DA" w14:textId="77777777" w:rsidR="00CD7126" w:rsidRDefault="00000000">
            <w:pPr>
              <w:spacing w:after="20"/>
              <w:ind w:left="20"/>
              <w:jc w:val="both"/>
            </w:pPr>
            <w:r>
              <w:rPr>
                <w:color w:val="000000"/>
                <w:sz w:val="20"/>
              </w:rPr>
              <w:t>030. Государственная служба</w:t>
            </w:r>
          </w:p>
        </w:tc>
      </w:tr>
      <w:tr w:rsidR="00CD7126" w14:paraId="2300D7A4" w14:textId="77777777">
        <w:trPr>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58C1D" w14:textId="77777777" w:rsidR="00CD7126" w:rsidRDefault="00000000">
            <w:pPr>
              <w:spacing w:after="20"/>
              <w:ind w:left="20"/>
              <w:jc w:val="both"/>
            </w:pPr>
            <w:r>
              <w:rPr>
                <w:color w:val="000000"/>
                <w:sz w:val="20"/>
              </w:rPr>
              <w:t>03001. Прочие государственные услуги в сфере государственной службы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6CF4FA" w14:textId="77777777" w:rsidR="00CD7126" w:rsidRDefault="00CD7126">
            <w:pPr>
              <w:spacing w:after="20"/>
              <w:ind w:left="20"/>
              <w:jc w:val="both"/>
            </w:pPr>
          </w:p>
          <w:p w14:paraId="01FED66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8737D51" w14:textId="77777777" w:rsidR="00CD7126" w:rsidRDefault="00CD7126">
            <w:pPr>
              <w:spacing w:after="20"/>
              <w:ind w:left="20"/>
              <w:jc w:val="both"/>
            </w:pPr>
          </w:p>
          <w:p w14:paraId="719B4EBD"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88FFC" w14:textId="77777777" w:rsidR="00CD7126" w:rsidRDefault="00CD7126">
            <w:pPr>
              <w:spacing w:after="20"/>
              <w:ind w:left="20"/>
              <w:jc w:val="both"/>
            </w:pPr>
          </w:p>
          <w:p w14:paraId="2528A2F8" w14:textId="77777777" w:rsidR="00CD7126" w:rsidRDefault="00CD7126">
            <w:pPr>
              <w:spacing w:after="20"/>
              <w:ind w:left="20"/>
              <w:jc w:val="both"/>
            </w:pPr>
          </w:p>
        </w:tc>
      </w:tr>
      <w:tr w:rsidR="00CD7126" w14:paraId="371792C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5D765B" w14:textId="77777777" w:rsidR="00CD7126" w:rsidRDefault="00000000">
            <w:pPr>
              <w:spacing w:after="20"/>
              <w:ind w:left="20"/>
              <w:jc w:val="both"/>
            </w:pPr>
            <w:r>
              <w:rPr>
                <w:color w:val="000000"/>
                <w:sz w:val="20"/>
              </w:rPr>
              <w:t>1309.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9281B7" w14:textId="77777777" w:rsidR="00CD7126" w:rsidRDefault="00000000">
            <w:pPr>
              <w:spacing w:after="20"/>
              <w:ind w:left="20"/>
              <w:jc w:val="both"/>
            </w:pPr>
            <w:r>
              <w:rPr>
                <w:color w:val="000000"/>
                <w:sz w:val="20"/>
              </w:rPr>
              <w:t>03001002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86F850" w14:textId="77777777" w:rsidR="00CD7126" w:rsidRDefault="00000000">
            <w:pPr>
              <w:spacing w:after="20"/>
              <w:ind w:left="20"/>
              <w:jc w:val="both"/>
            </w:pPr>
            <w:r>
              <w:rPr>
                <w:color w:val="000000"/>
                <w:sz w:val="20"/>
              </w:rPr>
              <w:t>Тестирование государственных служащих, претендентов на занятие вакантной административной государственной должности и граждан, поступающих на правоохранительную службу</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0DCB1" w14:textId="77777777" w:rsidR="00CD7126" w:rsidRDefault="00CD7126">
            <w:pPr>
              <w:spacing w:after="20"/>
              <w:ind w:left="20"/>
              <w:jc w:val="both"/>
            </w:pPr>
          </w:p>
          <w:p w14:paraId="1C4F650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E327E4" w14:textId="77777777" w:rsidR="00CD7126" w:rsidRDefault="00000000">
            <w:pPr>
              <w:spacing w:after="20"/>
              <w:ind w:left="20"/>
              <w:jc w:val="both"/>
            </w:pPr>
            <w:r>
              <w:rPr>
                <w:color w:val="000000"/>
                <w:sz w:val="20"/>
              </w:rPr>
              <w:t>АДГС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17E1CB6" w14:textId="77777777" w:rsidR="00CD7126" w:rsidRDefault="00000000">
            <w:pPr>
              <w:spacing w:after="20"/>
              <w:ind w:left="20"/>
              <w:jc w:val="both"/>
            </w:pPr>
            <w:r>
              <w:rPr>
                <w:color w:val="000000"/>
                <w:sz w:val="20"/>
              </w:rPr>
              <w:t xml:space="preserve"> "О некоторых вопросах занятия административной государственной должности" приказ Председателя Агентства Республики Казахстан по делам государственной службы и противодействию коррупции от 21 февраля 2017 года № 40. Зарегистрирован в Реестре государственной регистрации нормативных правовых актов № 14939.</w:t>
            </w:r>
          </w:p>
          <w:p w14:paraId="7E204582" w14:textId="77777777" w:rsidR="00CD7126" w:rsidRDefault="00000000">
            <w:pPr>
              <w:spacing w:after="20"/>
              <w:ind w:left="20"/>
              <w:jc w:val="both"/>
            </w:pPr>
            <w:r>
              <w:rPr>
                <w:color w:val="000000"/>
                <w:sz w:val="20"/>
              </w:rPr>
              <w:t xml:space="preserve"> "Об утверждении Правил, программ и организации тестирования граждан, поступающих на правоохранительную службу" приказ Председателя Агентства Республики Казахстан по делам государственной службы и противодействию коррупции от 20 сентября 2016 года № 1. Зарегистрирован в Реестре государственной регистрации нормативных правовых актов № 14317.</w:t>
            </w:r>
          </w:p>
        </w:tc>
      </w:tr>
      <w:tr w:rsidR="00CD7126" w14:paraId="03722DF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E677EA4" w14:textId="77777777" w:rsidR="00CD7126" w:rsidRDefault="00000000">
            <w:pPr>
              <w:spacing w:after="20"/>
              <w:ind w:left="20"/>
              <w:jc w:val="both"/>
            </w:pPr>
            <w:r>
              <w:rPr>
                <w:color w:val="000000"/>
                <w:sz w:val="20"/>
              </w:rPr>
              <w:t>031. Другие</w:t>
            </w:r>
          </w:p>
        </w:tc>
      </w:tr>
      <w:tr w:rsidR="00CD7126" w14:paraId="56F4DB7A" w14:textId="77777777">
        <w:trPr>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598AFC" w14:textId="77777777" w:rsidR="00CD7126" w:rsidRDefault="00000000">
            <w:pPr>
              <w:spacing w:after="20"/>
              <w:ind w:left="20"/>
              <w:jc w:val="both"/>
            </w:pPr>
            <w:r>
              <w:rPr>
                <w:color w:val="000000"/>
                <w:sz w:val="20"/>
              </w:rPr>
              <w:t>03101. Использование космического пространства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35B8DE" w14:textId="77777777" w:rsidR="00CD7126" w:rsidRDefault="00CD7126">
            <w:pPr>
              <w:spacing w:after="20"/>
              <w:ind w:left="20"/>
              <w:jc w:val="both"/>
            </w:pPr>
          </w:p>
          <w:p w14:paraId="1401F5E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42EC1E" w14:textId="77777777" w:rsidR="00CD7126" w:rsidRDefault="00CD7126">
            <w:pPr>
              <w:spacing w:after="20"/>
              <w:ind w:left="20"/>
              <w:jc w:val="both"/>
            </w:pPr>
          </w:p>
          <w:p w14:paraId="64690EE4"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6D326C" w14:textId="77777777" w:rsidR="00CD7126" w:rsidRDefault="00CD7126">
            <w:pPr>
              <w:spacing w:after="20"/>
              <w:ind w:left="20"/>
              <w:jc w:val="both"/>
            </w:pPr>
          </w:p>
          <w:p w14:paraId="51341ACC" w14:textId="77777777" w:rsidR="00CD7126" w:rsidRDefault="00CD7126">
            <w:pPr>
              <w:spacing w:after="20"/>
              <w:ind w:left="20"/>
              <w:jc w:val="both"/>
            </w:pPr>
          </w:p>
        </w:tc>
      </w:tr>
      <w:tr w:rsidR="00CD7126" w14:paraId="2BD0C2EC"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94A938" w14:textId="77777777" w:rsidR="00CD7126" w:rsidRDefault="00000000">
            <w:pPr>
              <w:spacing w:after="20"/>
              <w:ind w:left="20"/>
              <w:jc w:val="both"/>
            </w:pPr>
            <w:r>
              <w:rPr>
                <w:color w:val="000000"/>
                <w:sz w:val="20"/>
              </w:rPr>
              <w:t>1310.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2C9147" w14:textId="77777777" w:rsidR="00CD7126" w:rsidRDefault="00000000">
            <w:pPr>
              <w:spacing w:after="20"/>
              <w:ind w:left="20"/>
              <w:jc w:val="both"/>
            </w:pPr>
            <w:r>
              <w:rPr>
                <w:color w:val="000000"/>
                <w:sz w:val="20"/>
              </w:rPr>
              <w:t>03101001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CCE12A8" w14:textId="77777777" w:rsidR="00CD7126" w:rsidRDefault="00000000">
            <w:pPr>
              <w:spacing w:after="20"/>
              <w:ind w:left="20"/>
              <w:jc w:val="both"/>
            </w:pPr>
            <w:r>
              <w:rPr>
                <w:color w:val="000000"/>
                <w:sz w:val="20"/>
              </w:rPr>
              <w:t>Выдача лицензии на осуществление деятельности в сфере использования космического пространства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E83E8" w14:textId="77777777" w:rsidR="00CD7126" w:rsidRDefault="00CD7126">
            <w:pPr>
              <w:spacing w:after="20"/>
              <w:ind w:left="20"/>
              <w:jc w:val="both"/>
            </w:pPr>
          </w:p>
          <w:p w14:paraId="6A07430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A45FE1"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FF14E1" w14:textId="77777777" w:rsidR="00CD7126" w:rsidRDefault="00000000">
            <w:pPr>
              <w:spacing w:after="20"/>
              <w:ind w:left="20"/>
              <w:jc w:val="both"/>
            </w:pPr>
            <w:r>
              <w:rPr>
                <w:color w:val="000000"/>
                <w:sz w:val="20"/>
              </w:rPr>
              <w:t xml:space="preserve"> "Об утверждении Правил оказания государственной услуги "Выдача лицензии на осуществление деятельности в сфере использования космического пространства" приказ Министра цифрового развития, инноваций и аэрокосмической промышленности Республики Казахстан от 14 апреля 2020 года № 140/НҚ. Зарегистрирован в Реестре государственной регистрации нормативных правовых актов № 20424</w:t>
            </w:r>
          </w:p>
        </w:tc>
      </w:tr>
      <w:tr w:rsidR="00CD7126" w14:paraId="1D90B92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2D2A0A5" w14:textId="77777777" w:rsidR="00CD7126" w:rsidRDefault="00000000">
            <w:pPr>
              <w:spacing w:after="20"/>
              <w:ind w:left="20"/>
              <w:jc w:val="both"/>
            </w:pPr>
            <w:r>
              <w:rPr>
                <w:color w:val="000000"/>
                <w:sz w:val="20"/>
              </w:rPr>
              <w:t>1311.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69834D" w14:textId="77777777" w:rsidR="00CD7126" w:rsidRDefault="00000000">
            <w:pPr>
              <w:spacing w:after="20"/>
              <w:ind w:left="20"/>
              <w:jc w:val="both"/>
            </w:pPr>
            <w:r>
              <w:rPr>
                <w:color w:val="000000"/>
                <w:sz w:val="20"/>
              </w:rPr>
              <w:t>03101002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DF0502" w14:textId="77777777" w:rsidR="00CD7126" w:rsidRDefault="00000000">
            <w:pPr>
              <w:spacing w:after="20"/>
              <w:ind w:left="20"/>
              <w:jc w:val="both"/>
            </w:pPr>
            <w:r>
              <w:rPr>
                <w:color w:val="000000"/>
                <w:sz w:val="20"/>
              </w:rPr>
              <w:t>Государственная регистрация космических объектов и прав на них</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CFD4A6" w14:textId="77777777" w:rsidR="00CD7126" w:rsidRDefault="00CD7126">
            <w:pPr>
              <w:spacing w:after="20"/>
              <w:ind w:left="20"/>
              <w:jc w:val="both"/>
            </w:pPr>
          </w:p>
          <w:p w14:paraId="211DC39E"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E639AD" w14:textId="77777777" w:rsidR="00CD7126" w:rsidRDefault="00000000">
            <w:pPr>
              <w:spacing w:after="20"/>
              <w:ind w:left="20"/>
              <w:jc w:val="both"/>
            </w:pPr>
            <w:r>
              <w:rPr>
                <w:color w:val="000000"/>
                <w:sz w:val="20"/>
              </w:rPr>
              <w:t>МЦРИАП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3F5AF1" w14:textId="77777777" w:rsidR="00CD7126" w:rsidRDefault="00000000">
            <w:pPr>
              <w:spacing w:after="20"/>
              <w:ind w:left="20"/>
              <w:jc w:val="both"/>
            </w:pPr>
            <w:r>
              <w:rPr>
                <w:color w:val="000000"/>
                <w:sz w:val="20"/>
              </w:rPr>
              <w:t xml:space="preserve"> "Об утверждении Правил государственной регистрации космических объектов и прав на них и формы регистра космических объектов" приказ Министра по инвестициям и развитию Республики Казахстан от апреля 2015 года № 484. Зарегистрирован в Реестре государственной регистрации нормативных правовых актов № 11382.</w:t>
            </w:r>
          </w:p>
        </w:tc>
      </w:tr>
      <w:tr w:rsidR="00CD7126" w14:paraId="14367E11" w14:textId="77777777">
        <w:trPr>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41AD7D7" w14:textId="77777777" w:rsidR="00CD7126" w:rsidRDefault="00000000">
            <w:pPr>
              <w:spacing w:after="20"/>
              <w:ind w:left="20"/>
              <w:jc w:val="both"/>
            </w:pPr>
            <w:r>
              <w:rPr>
                <w:color w:val="000000"/>
                <w:sz w:val="20"/>
              </w:rPr>
              <w:t>03102. Апостилирование</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D73D6E" w14:textId="77777777" w:rsidR="00CD7126" w:rsidRDefault="00CD7126">
            <w:pPr>
              <w:spacing w:after="20"/>
              <w:ind w:left="20"/>
              <w:jc w:val="both"/>
            </w:pPr>
          </w:p>
          <w:p w14:paraId="705C752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60680D4" w14:textId="77777777" w:rsidR="00CD7126" w:rsidRDefault="00CD7126">
            <w:pPr>
              <w:spacing w:after="20"/>
              <w:ind w:left="20"/>
              <w:jc w:val="both"/>
            </w:pPr>
          </w:p>
          <w:p w14:paraId="6289190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915351" w14:textId="77777777" w:rsidR="00CD7126" w:rsidRDefault="00CD7126">
            <w:pPr>
              <w:spacing w:after="20"/>
              <w:ind w:left="20"/>
              <w:jc w:val="both"/>
            </w:pPr>
          </w:p>
          <w:p w14:paraId="2236325A" w14:textId="77777777" w:rsidR="00CD7126" w:rsidRDefault="00CD7126">
            <w:pPr>
              <w:spacing w:after="20"/>
              <w:ind w:left="20"/>
              <w:jc w:val="both"/>
            </w:pPr>
          </w:p>
        </w:tc>
      </w:tr>
      <w:tr w:rsidR="00CD7126" w14:paraId="436C934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8EFDB6" w14:textId="77777777" w:rsidR="00CD7126" w:rsidRDefault="00000000">
            <w:pPr>
              <w:spacing w:after="20"/>
              <w:ind w:left="20"/>
              <w:jc w:val="both"/>
            </w:pPr>
            <w:r>
              <w:rPr>
                <w:color w:val="000000"/>
                <w:sz w:val="20"/>
              </w:rPr>
              <w:t>1312.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A7F70C" w14:textId="77777777" w:rsidR="00CD7126" w:rsidRDefault="00000000">
            <w:pPr>
              <w:spacing w:after="20"/>
              <w:ind w:left="20"/>
              <w:jc w:val="both"/>
            </w:pPr>
            <w:r>
              <w:rPr>
                <w:color w:val="000000"/>
                <w:sz w:val="20"/>
              </w:rPr>
              <w:t>03102001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FBD6F96" w14:textId="77777777" w:rsidR="00CD7126" w:rsidRDefault="00000000">
            <w:pPr>
              <w:spacing w:after="20"/>
              <w:ind w:left="20"/>
              <w:jc w:val="both"/>
            </w:pPr>
            <w:r>
              <w:rPr>
                <w:color w:val="000000"/>
                <w:sz w:val="20"/>
              </w:rPr>
              <w:t>Апостилирование архивных справок, копий архивных документов или архивных выписок, исходящих из государственных архивов Республики Казахстан и направляемых за рубеж</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6E9A5E" w14:textId="77777777" w:rsidR="00CD7126" w:rsidRDefault="00CD7126">
            <w:pPr>
              <w:spacing w:after="20"/>
              <w:ind w:left="20"/>
              <w:jc w:val="both"/>
            </w:pPr>
          </w:p>
          <w:p w14:paraId="6B24EFE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3152088" w14:textId="77777777" w:rsidR="00CD7126" w:rsidRDefault="00000000">
            <w:pPr>
              <w:spacing w:after="20"/>
              <w:ind w:left="20"/>
              <w:jc w:val="both"/>
            </w:pPr>
            <w:r>
              <w:rPr>
                <w:color w:val="000000"/>
                <w:sz w:val="20"/>
              </w:rPr>
              <w:t>МКС</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8DB52E" w14:textId="77777777" w:rsidR="00CD7126" w:rsidRDefault="00000000">
            <w:pPr>
              <w:spacing w:after="20"/>
              <w:ind w:left="20"/>
              <w:jc w:val="both"/>
            </w:pPr>
            <w:r>
              <w:rPr>
                <w:color w:val="000000"/>
                <w:sz w:val="20"/>
              </w:rPr>
              <w:t xml:space="preserve"> "Об утверждении Правил оказания государственных услуг в области архивного дела" приказ Министра культуры и спорта Республики Казахстан от 29 мая 2020 года № 159. Зарегистрирован в Реестре государственной регистрации нормативных правовых актов № 20790</w:t>
            </w:r>
          </w:p>
        </w:tc>
      </w:tr>
      <w:tr w:rsidR="00CD7126" w14:paraId="57276852"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A2AE3" w14:textId="77777777" w:rsidR="00CD7126" w:rsidRDefault="00000000">
            <w:pPr>
              <w:spacing w:after="20"/>
              <w:ind w:left="20"/>
              <w:jc w:val="both"/>
            </w:pPr>
            <w:r>
              <w:rPr>
                <w:color w:val="000000"/>
                <w:sz w:val="20"/>
              </w:rPr>
              <w:t>1313.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2C0D20" w14:textId="77777777" w:rsidR="00CD7126" w:rsidRDefault="00000000">
            <w:pPr>
              <w:spacing w:after="20"/>
              <w:ind w:left="20"/>
              <w:jc w:val="both"/>
            </w:pPr>
            <w:r>
              <w:rPr>
                <w:color w:val="000000"/>
                <w:sz w:val="20"/>
              </w:rPr>
              <w:t>03102002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00431D" w14:textId="77777777" w:rsidR="00CD7126" w:rsidRDefault="00000000">
            <w:pPr>
              <w:spacing w:after="20"/>
              <w:ind w:left="20"/>
              <w:jc w:val="both"/>
            </w:pPr>
            <w:r>
              <w:rPr>
                <w:color w:val="000000"/>
                <w:sz w:val="20"/>
              </w:rPr>
              <w:t>Апостилирование официальных документов, исходящих из органов юстиции, регистрации актов гражданского состояния и иных государственных органов, а также нотариусов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B9C1C" w14:textId="77777777" w:rsidR="00CD7126" w:rsidRDefault="00CD7126">
            <w:pPr>
              <w:spacing w:after="20"/>
              <w:ind w:left="20"/>
              <w:jc w:val="both"/>
            </w:pPr>
          </w:p>
          <w:p w14:paraId="4940993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2B1EA" w14:textId="77777777" w:rsidR="00CD7126" w:rsidRDefault="00000000">
            <w:pPr>
              <w:spacing w:after="20"/>
              <w:ind w:left="20"/>
              <w:jc w:val="both"/>
            </w:pPr>
            <w:r>
              <w:rPr>
                <w:color w:val="000000"/>
                <w:sz w:val="20"/>
              </w:rPr>
              <w:t>МЮ</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B03D2A" w14:textId="77777777" w:rsidR="00CD7126" w:rsidRDefault="00000000">
            <w:pPr>
              <w:spacing w:after="20"/>
              <w:ind w:left="20"/>
              <w:jc w:val="both"/>
            </w:pPr>
            <w:r>
              <w:rPr>
                <w:color w:val="000000"/>
                <w:sz w:val="20"/>
              </w:rPr>
              <w:t xml:space="preserve"> "Об утверждении правил оказания государственной услуги "Апостилирование официальных документов, исходящих из органов юстиции и иных государственных органов, а также нотариусов Республики Казахстан" приказ исполняющего обязанности Министра юстиции Республики Казахстан от 27 мая 2020 года № 58. Зарегистрирован в Реестре государственной регистрации нормативных правовых актов № 20740.</w:t>
            </w:r>
          </w:p>
        </w:tc>
      </w:tr>
      <w:tr w:rsidR="00CD7126" w14:paraId="2F6AD450"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D9F991" w14:textId="77777777" w:rsidR="00CD7126" w:rsidRDefault="00000000">
            <w:pPr>
              <w:spacing w:after="20"/>
              <w:ind w:left="20"/>
              <w:jc w:val="both"/>
            </w:pPr>
            <w:r>
              <w:rPr>
                <w:color w:val="000000"/>
                <w:sz w:val="20"/>
              </w:rPr>
              <w:t>1314.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47F91B" w14:textId="77777777" w:rsidR="00CD7126" w:rsidRDefault="00000000">
            <w:pPr>
              <w:spacing w:after="20"/>
              <w:ind w:left="20"/>
              <w:jc w:val="both"/>
            </w:pPr>
            <w:r>
              <w:rPr>
                <w:color w:val="000000"/>
                <w:sz w:val="20"/>
              </w:rPr>
              <w:t>03102003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2C5AF3" w14:textId="77777777" w:rsidR="00CD7126" w:rsidRDefault="00000000">
            <w:pPr>
              <w:spacing w:after="20"/>
              <w:ind w:left="20"/>
              <w:jc w:val="both"/>
            </w:pPr>
            <w:r>
              <w:rPr>
                <w:color w:val="000000"/>
                <w:sz w:val="20"/>
              </w:rPr>
              <w:t>Апостилирование официальных документов, исходящих из организаций начального, основного среднего, общего среднего, технического и профессионального, после сред его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9E375" w14:textId="77777777" w:rsidR="00CD7126" w:rsidRDefault="00CD7126">
            <w:pPr>
              <w:spacing w:after="20"/>
              <w:ind w:left="20"/>
              <w:jc w:val="both"/>
            </w:pPr>
          </w:p>
          <w:p w14:paraId="5A87EEC5"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BDFF1A8" w14:textId="77777777" w:rsidR="00CD7126" w:rsidRDefault="00000000">
            <w:pPr>
              <w:spacing w:after="20"/>
              <w:ind w:left="20"/>
              <w:jc w:val="both"/>
            </w:pPr>
            <w:r>
              <w:rPr>
                <w:color w:val="000000"/>
                <w:sz w:val="20"/>
              </w:rPr>
              <w:t>МП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94677B2" w14:textId="77777777" w:rsidR="00CD7126" w:rsidRDefault="00000000">
            <w:pPr>
              <w:spacing w:after="20"/>
              <w:ind w:left="20"/>
              <w:jc w:val="both"/>
            </w:pPr>
            <w:r>
              <w:rPr>
                <w:color w:val="000000"/>
                <w:sz w:val="20"/>
              </w:rPr>
              <w:t xml:space="preserve"> "Об утверждении Правил оказания государственной услуги" Апостилирование официальных документов, исходящих из организаций образования" приказ Министра образования и науки Республики Казахстан от 18 мая 2020 года № 209. Зарегистрирован в Реестре государственной регистрации нормативных правовых актов № 20668.</w:t>
            </w:r>
          </w:p>
        </w:tc>
      </w:tr>
      <w:tr w:rsidR="00CD7126" w14:paraId="21FFFDF5"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5FC313" w14:textId="77777777" w:rsidR="00CD7126" w:rsidRDefault="00000000">
            <w:pPr>
              <w:spacing w:after="20"/>
              <w:ind w:left="20"/>
              <w:jc w:val="both"/>
            </w:pPr>
            <w:r>
              <w:rPr>
                <w:color w:val="000000"/>
                <w:sz w:val="20"/>
              </w:rPr>
              <w:t>1315.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CB8AB7" w14:textId="77777777" w:rsidR="00CD7126" w:rsidRDefault="00000000">
            <w:pPr>
              <w:spacing w:after="20"/>
              <w:ind w:left="20"/>
              <w:jc w:val="both"/>
            </w:pPr>
            <w:r>
              <w:rPr>
                <w:color w:val="000000"/>
                <w:sz w:val="20"/>
              </w:rPr>
              <w:t>03102003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F956E03" w14:textId="77777777" w:rsidR="00CD7126" w:rsidRDefault="00000000">
            <w:pPr>
              <w:spacing w:after="20"/>
              <w:ind w:left="20"/>
              <w:jc w:val="both"/>
            </w:pPr>
            <w:r>
              <w:rPr>
                <w:color w:val="000000"/>
                <w:sz w:val="20"/>
              </w:rPr>
              <w:t>Апостилирование официальных документов, исходящих из организаций высшего и (или) послевузовского образования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2AA59A2" w14:textId="77777777" w:rsidR="00CD7126" w:rsidRDefault="00CD7126">
            <w:pPr>
              <w:spacing w:after="20"/>
              <w:ind w:left="20"/>
              <w:jc w:val="both"/>
            </w:pPr>
          </w:p>
          <w:p w14:paraId="6C3D6F1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BDBE45B" w14:textId="77777777" w:rsidR="00CD7126" w:rsidRDefault="00000000">
            <w:pPr>
              <w:spacing w:after="20"/>
              <w:ind w:left="20"/>
              <w:jc w:val="both"/>
            </w:pPr>
            <w:r>
              <w:rPr>
                <w:color w:val="000000"/>
                <w:sz w:val="20"/>
              </w:rPr>
              <w:t>МНВО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43B9F" w14:textId="77777777" w:rsidR="00CD7126" w:rsidRDefault="00000000">
            <w:pPr>
              <w:spacing w:after="20"/>
              <w:ind w:left="20"/>
              <w:jc w:val="both"/>
            </w:pPr>
            <w:r>
              <w:rPr>
                <w:color w:val="000000"/>
                <w:sz w:val="20"/>
              </w:rPr>
              <w:t xml:space="preserve"> "Об утверждении Правил оказания государственной услуги" Апостилирование официальных документов, исходящих из организаций образования" приказ Министра образования и науки Республики Казахстан от 18 мая 2020 года № 209. Зарегистрирован в Реестре государственной регистрации нормативных правовых актов № 20668.</w:t>
            </w:r>
          </w:p>
        </w:tc>
      </w:tr>
      <w:tr w:rsidR="00CD7126" w14:paraId="135D8DF8"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4BE6682" w14:textId="77777777" w:rsidR="00CD7126" w:rsidRDefault="00000000">
            <w:pPr>
              <w:spacing w:after="20"/>
              <w:ind w:left="20"/>
              <w:jc w:val="both"/>
            </w:pPr>
            <w:r>
              <w:rPr>
                <w:color w:val="000000"/>
                <w:sz w:val="20"/>
              </w:rPr>
              <w:t>1316.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6F8682" w14:textId="77777777" w:rsidR="00CD7126" w:rsidRDefault="00000000">
            <w:pPr>
              <w:spacing w:after="20"/>
              <w:ind w:left="20"/>
              <w:jc w:val="both"/>
            </w:pPr>
            <w:r>
              <w:rPr>
                <w:color w:val="000000"/>
                <w:sz w:val="20"/>
              </w:rPr>
              <w:t>03102004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87F7AE" w14:textId="77777777" w:rsidR="00CD7126" w:rsidRDefault="00000000">
            <w:pPr>
              <w:spacing w:after="20"/>
              <w:ind w:left="20"/>
              <w:jc w:val="both"/>
            </w:pPr>
            <w:r>
              <w:rPr>
                <w:color w:val="000000"/>
                <w:sz w:val="20"/>
              </w:rPr>
              <w:t>Апостилирование официальных документов, исходящих из структурных подразделений Министерства финансов Республики Казахстан и (или) их территориальных подразделений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7358882" w14:textId="77777777" w:rsidR="00CD7126" w:rsidRDefault="00CD7126">
            <w:pPr>
              <w:spacing w:after="20"/>
              <w:ind w:left="20"/>
              <w:jc w:val="both"/>
            </w:pPr>
          </w:p>
          <w:p w14:paraId="4BC2A2D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DF41E"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BAC67D" w14:textId="77777777" w:rsidR="00CD7126" w:rsidRDefault="00000000">
            <w:pPr>
              <w:spacing w:after="20"/>
              <w:ind w:left="20"/>
              <w:jc w:val="both"/>
            </w:pPr>
            <w:r>
              <w:rPr>
                <w:color w:val="000000"/>
                <w:sz w:val="20"/>
              </w:rPr>
              <w:t xml:space="preserve"> "Об утверждении Правил оказания государственных услуг, органов государственных доходов Республики Казахстан" приказ исполняющего обязанности Министра финансов РК от 10 июля 2020 года № 665 Зарегистрирован в Реестре государственной регистрации нормативных правовых актов № 20955</w:t>
            </w:r>
          </w:p>
        </w:tc>
      </w:tr>
      <w:tr w:rsidR="00CD7126" w14:paraId="7FBCACD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1C0D6F" w14:textId="77777777" w:rsidR="00CD7126" w:rsidRDefault="00000000">
            <w:pPr>
              <w:spacing w:after="20"/>
              <w:ind w:left="20"/>
              <w:jc w:val="both"/>
            </w:pPr>
            <w:r>
              <w:rPr>
                <w:color w:val="000000"/>
                <w:sz w:val="20"/>
              </w:rPr>
              <w:t>1317.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A3C007D" w14:textId="77777777" w:rsidR="00CD7126" w:rsidRDefault="00000000">
            <w:pPr>
              <w:spacing w:after="20"/>
              <w:ind w:left="20"/>
              <w:jc w:val="both"/>
            </w:pPr>
            <w:r>
              <w:rPr>
                <w:color w:val="000000"/>
                <w:sz w:val="20"/>
              </w:rPr>
              <w:t>03102005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EB98D8" w14:textId="77777777" w:rsidR="00CD7126" w:rsidRDefault="00000000">
            <w:pPr>
              <w:spacing w:after="20"/>
              <w:ind w:left="20"/>
              <w:jc w:val="both"/>
            </w:pPr>
            <w:r>
              <w:rPr>
                <w:color w:val="000000"/>
                <w:sz w:val="20"/>
              </w:rPr>
              <w:t>Апостилирование архивных справок и копий архивных документов, исходящих из Центрального архива Министерства обороны Республики Казахстан</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B5383B7" w14:textId="77777777" w:rsidR="00CD7126" w:rsidRDefault="00CD7126">
            <w:pPr>
              <w:spacing w:after="20"/>
              <w:ind w:left="20"/>
              <w:jc w:val="both"/>
            </w:pPr>
          </w:p>
          <w:p w14:paraId="5DF0D6E0"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702F94" w14:textId="77777777" w:rsidR="00CD7126" w:rsidRDefault="00000000">
            <w:pPr>
              <w:spacing w:after="20"/>
              <w:ind w:left="20"/>
              <w:jc w:val="both"/>
            </w:pPr>
            <w:r>
              <w:rPr>
                <w:color w:val="000000"/>
                <w:sz w:val="20"/>
              </w:rPr>
              <w:t>МО</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DE49AA" w14:textId="77777777" w:rsidR="00CD7126" w:rsidRDefault="00000000">
            <w:pPr>
              <w:spacing w:after="20"/>
              <w:ind w:left="20"/>
              <w:jc w:val="both"/>
            </w:pPr>
            <w:r>
              <w:rPr>
                <w:color w:val="000000"/>
                <w:sz w:val="20"/>
              </w:rPr>
              <w:t xml:space="preserve"> "Об утверждении правил оказания государственной услуги "Апостилирование архивных справок и копий архивных документов, исходящих из Центрального архива Министерства обороны Республики Казахстан" приказ Министра обороны Республики Казахстан № 281 от 19 июня 2020 года. Зарегистрирован в Реестре государственной регистрации нормативных правовых актов № 20989</w:t>
            </w:r>
          </w:p>
        </w:tc>
      </w:tr>
      <w:tr w:rsidR="00CD7126" w14:paraId="50FE5B06"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3F82C9" w14:textId="77777777" w:rsidR="00CD7126" w:rsidRDefault="00000000">
            <w:pPr>
              <w:spacing w:after="20"/>
              <w:ind w:left="20"/>
              <w:jc w:val="both"/>
            </w:pPr>
            <w:r>
              <w:rPr>
                <w:color w:val="000000"/>
                <w:sz w:val="20"/>
              </w:rPr>
              <w:t>1318.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90202" w14:textId="77777777" w:rsidR="00CD7126" w:rsidRDefault="00000000">
            <w:pPr>
              <w:spacing w:after="20"/>
              <w:ind w:left="20"/>
              <w:jc w:val="both"/>
            </w:pPr>
            <w:r>
              <w:rPr>
                <w:color w:val="000000"/>
                <w:sz w:val="20"/>
              </w:rPr>
              <w:t>03102006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1EC7EB" w14:textId="77777777" w:rsidR="00CD7126" w:rsidRDefault="00000000">
            <w:pPr>
              <w:spacing w:after="20"/>
              <w:ind w:left="20"/>
              <w:jc w:val="both"/>
            </w:pPr>
            <w:r>
              <w:rPr>
                <w:color w:val="000000"/>
                <w:sz w:val="20"/>
              </w:rPr>
              <w:t>Апостилирование официальных документов, исходящих из органов прокуратуры, органов следствия и дознания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E836E5" w14:textId="77777777" w:rsidR="00CD7126" w:rsidRDefault="00CD7126">
            <w:pPr>
              <w:spacing w:after="20"/>
              <w:ind w:left="20"/>
              <w:jc w:val="both"/>
            </w:pPr>
          </w:p>
          <w:p w14:paraId="3C8ED5B2"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EA8D3B9" w14:textId="77777777" w:rsidR="00CD7126" w:rsidRDefault="00000000">
            <w:pPr>
              <w:spacing w:after="20"/>
              <w:ind w:left="20"/>
              <w:jc w:val="both"/>
            </w:pPr>
            <w:r>
              <w:rPr>
                <w:color w:val="000000"/>
                <w:sz w:val="20"/>
              </w:rPr>
              <w:t>ГП</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CF33AD" w14:textId="77777777" w:rsidR="00CD7126" w:rsidRDefault="00000000">
            <w:pPr>
              <w:spacing w:after="20"/>
              <w:ind w:left="20"/>
              <w:jc w:val="both"/>
            </w:pPr>
            <w:r>
              <w:rPr>
                <w:color w:val="000000"/>
                <w:sz w:val="20"/>
              </w:rPr>
              <w:t xml:space="preserve"> "Об утверждении Правил оказания государственных услуг Комитетом по правовой статистике и специальным учетам Генеральной прокуратуры Республики Казахстан и его территориальными органами" приказ Генерального Прокурора Республики Казахстан от 18 мая 2020 года № 64. Зарегистрирован в Реестре государственной регистрации нормативных правовых актов № 20674.</w:t>
            </w:r>
          </w:p>
        </w:tc>
      </w:tr>
      <w:tr w:rsidR="00CD7126" w14:paraId="3250C7FF"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F6D397" w14:textId="77777777" w:rsidR="00CD7126" w:rsidRDefault="00000000">
            <w:pPr>
              <w:spacing w:after="20"/>
              <w:ind w:left="20"/>
              <w:jc w:val="both"/>
            </w:pPr>
            <w:r>
              <w:rPr>
                <w:color w:val="000000"/>
                <w:sz w:val="20"/>
              </w:rPr>
              <w:t>1319.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201C9A" w14:textId="77777777" w:rsidR="00CD7126" w:rsidRDefault="00000000">
            <w:pPr>
              <w:spacing w:after="20"/>
              <w:ind w:left="20"/>
              <w:jc w:val="both"/>
            </w:pPr>
            <w:r>
              <w:rPr>
                <w:color w:val="000000"/>
                <w:sz w:val="20"/>
              </w:rPr>
              <w:t>03102007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F60422" w14:textId="77777777" w:rsidR="00CD7126" w:rsidRDefault="00000000">
            <w:pPr>
              <w:spacing w:after="20"/>
              <w:ind w:left="20"/>
              <w:jc w:val="both"/>
            </w:pPr>
            <w:r>
              <w:rPr>
                <w:color w:val="000000"/>
                <w:sz w:val="20"/>
              </w:rPr>
              <w:t>Апостилирование официальных документов, исходящих из судебных органов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B094B11" w14:textId="77777777" w:rsidR="00CD7126" w:rsidRDefault="00CD7126">
            <w:pPr>
              <w:spacing w:after="20"/>
              <w:ind w:left="20"/>
              <w:jc w:val="both"/>
            </w:pPr>
          </w:p>
          <w:p w14:paraId="6E91A649"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4A539ED" w14:textId="77777777" w:rsidR="00CD7126" w:rsidRDefault="00000000">
            <w:pPr>
              <w:spacing w:after="20"/>
              <w:ind w:left="20"/>
              <w:jc w:val="both"/>
            </w:pPr>
            <w:r>
              <w:rPr>
                <w:color w:val="000000"/>
                <w:sz w:val="20"/>
              </w:rPr>
              <w:t>Судебная администрация</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1AC193B" w14:textId="77777777" w:rsidR="00CD7126" w:rsidRDefault="00000000">
            <w:pPr>
              <w:spacing w:after="20"/>
              <w:ind w:left="20"/>
              <w:jc w:val="both"/>
            </w:pPr>
            <w:r>
              <w:rPr>
                <w:color w:val="000000"/>
                <w:sz w:val="20"/>
              </w:rPr>
              <w:t xml:space="preserve"> "Об утверждении Правил оказания государственной услуги "Апостилирование официальных документов, исходящих из судебных органов" и о признании утратившими силу некоторых нормативных правовых актов" приказ Руководителя Департамента по обеспечению деятельности судов при Верховном Суде Республики Казахстан (аппарата Верховного Суда Республики Казахстан) от 13 апреля 2020 года № 13. Зарегистрирован в Реестре государственной регистрации нормативных правовых актов № 20393.</w:t>
            </w:r>
          </w:p>
        </w:tc>
      </w:tr>
      <w:tr w:rsidR="00CD7126" w14:paraId="5969CC3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0155A20" w14:textId="77777777" w:rsidR="00CD7126" w:rsidRDefault="00000000">
            <w:pPr>
              <w:spacing w:after="20"/>
              <w:ind w:left="20"/>
              <w:jc w:val="both"/>
            </w:pPr>
            <w:r>
              <w:rPr>
                <w:color w:val="000000"/>
                <w:sz w:val="20"/>
              </w:rPr>
              <w:t>1320.</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2F6B52" w14:textId="77777777" w:rsidR="00CD7126" w:rsidRDefault="00000000">
            <w:pPr>
              <w:spacing w:after="20"/>
              <w:ind w:left="20"/>
              <w:jc w:val="both"/>
            </w:pPr>
            <w:r>
              <w:rPr>
                <w:color w:val="000000"/>
                <w:sz w:val="20"/>
              </w:rPr>
              <w:t>03102008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34FFA1" w14:textId="77777777" w:rsidR="00CD7126" w:rsidRDefault="00000000">
            <w:pPr>
              <w:spacing w:after="20"/>
              <w:ind w:left="20"/>
              <w:jc w:val="both"/>
            </w:pPr>
            <w:r>
              <w:rPr>
                <w:color w:val="000000"/>
                <w:sz w:val="20"/>
              </w:rPr>
              <w:t>Апостилирование архивных справок и копий архивных документов, исходящих из специального государственного архива Министерства внутренних дел Республики Казахстан и его территориальных подразделений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3FB155" w14:textId="77777777" w:rsidR="00CD7126" w:rsidRDefault="00CD7126">
            <w:pPr>
              <w:spacing w:after="20"/>
              <w:ind w:left="20"/>
              <w:jc w:val="both"/>
            </w:pPr>
          </w:p>
          <w:p w14:paraId="4E82EEC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04861"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BB56829" w14:textId="77777777" w:rsidR="00CD7126" w:rsidRDefault="00000000">
            <w:pPr>
              <w:spacing w:after="20"/>
              <w:ind w:left="20"/>
              <w:jc w:val="both"/>
            </w:pPr>
            <w:r>
              <w:rPr>
                <w:color w:val="000000"/>
                <w:sz w:val="20"/>
              </w:rPr>
              <w:t xml:space="preserve"> "Об утверждении Правил оказания государственных услуг в пределах специального государственного архива Министерства внутренних дел Республики Казахстан и его территориальных подразделений" приказ Министра внутренних дел Республики Казахстан от 27 марта 2020 года № 256. Зарегистрирован в Реестре государственной регистрации нормативных правовых актов № 20270.</w:t>
            </w:r>
          </w:p>
        </w:tc>
      </w:tr>
      <w:tr w:rsidR="00CD7126" w14:paraId="05F29481"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CBC287" w14:textId="77777777" w:rsidR="00CD7126" w:rsidRDefault="00000000">
            <w:pPr>
              <w:spacing w:after="20"/>
              <w:ind w:left="20"/>
              <w:jc w:val="both"/>
            </w:pPr>
            <w:r>
              <w:rPr>
                <w:color w:val="000000"/>
                <w:sz w:val="20"/>
              </w:rPr>
              <w:t>03103. Представление статистической информации</w:t>
            </w:r>
          </w:p>
        </w:tc>
      </w:tr>
      <w:tr w:rsidR="00CD7126" w14:paraId="03A66F9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637DC13" w14:textId="77777777" w:rsidR="00CD7126" w:rsidRDefault="00000000">
            <w:pPr>
              <w:spacing w:after="20"/>
              <w:ind w:left="20"/>
              <w:jc w:val="both"/>
            </w:pPr>
            <w:r>
              <w:rPr>
                <w:color w:val="000000"/>
                <w:sz w:val="20"/>
              </w:rPr>
              <w:t>1321.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029C1E" w14:textId="77777777" w:rsidR="00CD7126" w:rsidRDefault="00000000">
            <w:pPr>
              <w:spacing w:after="20"/>
              <w:ind w:left="20"/>
              <w:jc w:val="both"/>
            </w:pPr>
            <w:r>
              <w:rPr>
                <w:color w:val="000000"/>
                <w:sz w:val="20"/>
              </w:rPr>
              <w:t>03103001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2C1539" w14:textId="77777777" w:rsidR="00CD7126" w:rsidRDefault="00000000">
            <w:pPr>
              <w:spacing w:after="20"/>
              <w:ind w:left="20"/>
              <w:jc w:val="both"/>
            </w:pPr>
            <w:r>
              <w:rPr>
                <w:color w:val="000000"/>
                <w:sz w:val="20"/>
              </w:rPr>
              <w:t>Предоставление статистической информации, не предусмотренной графиком распространения официальной статистической информации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36FBE2" w14:textId="77777777" w:rsidR="00CD7126" w:rsidRDefault="00CD7126">
            <w:pPr>
              <w:spacing w:after="20"/>
              <w:ind w:left="20"/>
              <w:jc w:val="both"/>
            </w:pPr>
          </w:p>
          <w:p w14:paraId="3569CE37"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18E7E7" w14:textId="77777777" w:rsidR="00CD7126" w:rsidRDefault="00000000">
            <w:pPr>
              <w:spacing w:after="20"/>
              <w:ind w:left="20"/>
              <w:jc w:val="both"/>
            </w:pPr>
            <w:r>
              <w:rPr>
                <w:color w:val="000000"/>
                <w:sz w:val="20"/>
              </w:rPr>
              <w:t>АСПР</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8558A4" w14:textId="77777777" w:rsidR="00CD7126" w:rsidRDefault="00000000">
            <w:pPr>
              <w:spacing w:after="20"/>
              <w:ind w:left="20"/>
              <w:jc w:val="both"/>
            </w:pPr>
            <w:r>
              <w:rPr>
                <w:color w:val="000000"/>
                <w:sz w:val="20"/>
              </w:rPr>
              <w:t xml:space="preserve"> "Об утверждении Правил оказания государственной услуги "Предоставление статистической информации, не предусмотренной графиком распространения официальной статистической информации" приказ Министра национальной экономики Республики Казахстан от 6 апреля 2020 года № 24. Зарегистрирован в Реестре государственной регистрации нормативных правовых актов № 20335.</w:t>
            </w:r>
          </w:p>
        </w:tc>
      </w:tr>
      <w:tr w:rsidR="00CD7126" w14:paraId="63976E04" w14:textId="77777777">
        <w:trPr>
          <w:gridAfter w:val="3"/>
          <w:wAfter w:w="3690" w:type="dxa"/>
          <w:trHeight w:val="30"/>
          <w:tblCellSpacing w:w="0" w:type="auto"/>
        </w:trPr>
        <w:tc>
          <w:tcPr>
            <w:tcW w:w="861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1479F5" w14:textId="77777777" w:rsidR="00CD7126" w:rsidRDefault="00000000">
            <w:pPr>
              <w:spacing w:after="20"/>
              <w:ind w:left="20"/>
              <w:jc w:val="both"/>
            </w:pPr>
            <w:r>
              <w:rPr>
                <w:color w:val="000000"/>
                <w:sz w:val="20"/>
              </w:rPr>
              <w:t>03104. Государственные предприятия и государственное имущество</w:t>
            </w:r>
          </w:p>
        </w:tc>
      </w:tr>
      <w:tr w:rsidR="00CD7126" w14:paraId="02725A74"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3646A44" w14:textId="77777777" w:rsidR="00CD7126" w:rsidRDefault="00000000">
            <w:pPr>
              <w:spacing w:after="20"/>
              <w:ind w:left="20"/>
              <w:jc w:val="both"/>
            </w:pPr>
            <w:r>
              <w:rPr>
                <w:color w:val="000000"/>
                <w:sz w:val="20"/>
              </w:rPr>
              <w:t>1322.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D923C" w14:textId="77777777" w:rsidR="00CD7126" w:rsidRDefault="00000000">
            <w:pPr>
              <w:spacing w:after="20"/>
              <w:ind w:left="20"/>
              <w:jc w:val="both"/>
            </w:pPr>
            <w:r>
              <w:rPr>
                <w:color w:val="000000"/>
                <w:sz w:val="20"/>
              </w:rPr>
              <w:t>03104001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0EFF858" w14:textId="77777777" w:rsidR="00CD7126" w:rsidRDefault="00000000">
            <w:pPr>
              <w:spacing w:after="20"/>
              <w:ind w:left="20"/>
              <w:jc w:val="both"/>
            </w:pPr>
            <w:r>
              <w:rPr>
                <w:color w:val="000000"/>
                <w:sz w:val="20"/>
              </w:rPr>
              <w:t>Представление информации из реестра государственного имущества (перечень контролируемых государством акционерных обществ и товариществ с ограниченной ответственностью, а также государственных юридических лиц; информация и материалы о государственном имуществе, включенном в график выставления на торги объектов государственной собственности)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16F4DB" w14:textId="77777777" w:rsidR="00CD7126" w:rsidRDefault="00CD7126">
            <w:pPr>
              <w:spacing w:after="20"/>
              <w:ind w:left="20"/>
              <w:jc w:val="both"/>
            </w:pPr>
          </w:p>
          <w:p w14:paraId="38BC2178"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45CC882"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84DF2C"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учета государственного имущества" приказ Первого заместителя Премьер-Министра Республики Казахстан – Министра финансов Республики Казахстан от 7 апреля 2020 года № 362. Зарегистрирован в Реестре государственной регистрации нормативных правовых актов № 20342</w:t>
            </w:r>
          </w:p>
        </w:tc>
      </w:tr>
      <w:tr w:rsidR="00CD7126" w14:paraId="0E72290D"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804C1D8" w14:textId="77777777" w:rsidR="00CD7126" w:rsidRDefault="00000000">
            <w:pPr>
              <w:spacing w:after="20"/>
              <w:ind w:left="20"/>
              <w:jc w:val="both"/>
            </w:pPr>
            <w:r>
              <w:rPr>
                <w:color w:val="000000"/>
                <w:sz w:val="20"/>
              </w:rPr>
              <w:t>1323.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D7407" w14:textId="77777777" w:rsidR="00CD7126" w:rsidRDefault="00000000">
            <w:pPr>
              <w:spacing w:after="20"/>
              <w:ind w:left="20"/>
              <w:jc w:val="both"/>
            </w:pPr>
            <w:r>
              <w:rPr>
                <w:color w:val="000000"/>
                <w:sz w:val="20"/>
              </w:rPr>
              <w:t>03104002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A92B59" w14:textId="77777777" w:rsidR="00CD7126" w:rsidRDefault="00000000">
            <w:pPr>
              <w:spacing w:after="20"/>
              <w:ind w:left="20"/>
              <w:jc w:val="both"/>
            </w:pPr>
            <w:r>
              <w:rPr>
                <w:color w:val="000000"/>
                <w:sz w:val="20"/>
              </w:rPr>
              <w:t>Представление информации из реестра государственного имущества арендатору государственного имущества по заключенному с ним договору аренды, со сведениями по условиям договора, начислениям по такому договору, пене и перечисленным платежам в бюджет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EF0EA5E" w14:textId="77777777" w:rsidR="00CD7126" w:rsidRDefault="00CD7126">
            <w:pPr>
              <w:spacing w:after="20"/>
              <w:ind w:left="20"/>
              <w:jc w:val="both"/>
            </w:pPr>
          </w:p>
          <w:p w14:paraId="5B5C0DDC"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8C9878" w14:textId="77777777" w:rsidR="00CD7126" w:rsidRDefault="00000000">
            <w:pPr>
              <w:spacing w:after="20"/>
              <w:ind w:left="20"/>
              <w:jc w:val="both"/>
            </w:pPr>
            <w:r>
              <w:rPr>
                <w:color w:val="000000"/>
                <w:sz w:val="20"/>
              </w:rPr>
              <w:t>МФ</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DC234D9" w14:textId="77777777" w:rsidR="00CD7126" w:rsidRDefault="00000000">
            <w:pPr>
              <w:spacing w:after="20"/>
              <w:ind w:left="20"/>
              <w:jc w:val="both"/>
            </w:pPr>
            <w:r>
              <w:rPr>
                <w:color w:val="000000"/>
                <w:sz w:val="20"/>
              </w:rPr>
              <w:t xml:space="preserve"> "Об утверждении правил оказания государственных услуг в сфере учета государственного имущества" приказ Первого заместителя Премьер-Министра Республики Казахстан – Министра финансов Республики Казахстан от 7 апреля 2020 года № 362. Зарегистрирован в Реестре государственной регистрации нормативных правовых актов № 20342.</w:t>
            </w:r>
          </w:p>
        </w:tc>
      </w:tr>
      <w:tr w:rsidR="00CD7126" w14:paraId="652523F1" w14:textId="77777777">
        <w:trPr>
          <w:gridAfter w:val="3"/>
          <w:wAfter w:w="3690" w:type="dxa"/>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9D7E63" w14:textId="77777777" w:rsidR="00CD7126" w:rsidRDefault="00000000">
            <w:pPr>
              <w:spacing w:after="20"/>
              <w:ind w:left="20"/>
              <w:jc w:val="both"/>
            </w:pPr>
            <w:r>
              <w:rPr>
                <w:color w:val="000000"/>
                <w:sz w:val="20"/>
              </w:rPr>
              <w:t>1324.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066B50" w14:textId="77777777" w:rsidR="00CD7126" w:rsidRDefault="00000000">
            <w:pPr>
              <w:spacing w:after="20"/>
              <w:ind w:left="20"/>
              <w:jc w:val="both"/>
            </w:pPr>
            <w:r>
              <w:rPr>
                <w:color w:val="000000"/>
                <w:sz w:val="20"/>
              </w:rPr>
              <w:t>03105001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E4FC39C" w14:textId="77777777" w:rsidR="00CD7126" w:rsidRDefault="00000000">
            <w:pPr>
              <w:spacing w:after="20"/>
              <w:ind w:left="20"/>
              <w:jc w:val="both"/>
            </w:pPr>
            <w:r>
              <w:rPr>
                <w:color w:val="000000"/>
                <w:sz w:val="20"/>
              </w:rPr>
              <w:t>Выдача архивных справок и/или копий архивных документов в пределах специального государственного архива Министерства внутренних дел Республики Казахстан и его территориальных подразделений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1038EC" w14:textId="77777777" w:rsidR="00CD7126" w:rsidRDefault="00CD7126">
            <w:pPr>
              <w:spacing w:after="20"/>
              <w:ind w:left="20"/>
              <w:jc w:val="both"/>
            </w:pPr>
          </w:p>
          <w:p w14:paraId="6A649C4F" w14:textId="77777777" w:rsidR="00CD7126" w:rsidRDefault="00CD7126">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CD7617" w14:textId="77777777" w:rsidR="00CD7126" w:rsidRDefault="00000000">
            <w:pPr>
              <w:spacing w:after="20"/>
              <w:ind w:left="20"/>
              <w:jc w:val="both"/>
            </w:pPr>
            <w:r>
              <w:rPr>
                <w:color w:val="000000"/>
                <w:sz w:val="20"/>
              </w:rPr>
              <w:t>МВД</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381FB4" w14:textId="77777777" w:rsidR="00CD7126" w:rsidRDefault="00000000">
            <w:pPr>
              <w:spacing w:after="20"/>
              <w:ind w:left="20"/>
              <w:jc w:val="both"/>
            </w:pPr>
            <w:r>
              <w:rPr>
                <w:color w:val="000000"/>
                <w:sz w:val="20"/>
              </w:rPr>
              <w:t xml:space="preserve"> "Об утверждении Правил оказания государственных услуг в пределах специального государственного архива Министерства внутренних дел Республики Казахстан и его территориальных подразделений" приказ Министра внутренних дел Республики Казахстан от 27 марта 2020 года № 256. Зарегистрирован в Реестре государственной регистрации нормативных правовых актов № 20270</w:t>
            </w:r>
          </w:p>
        </w:tc>
      </w:tr>
    </w:tbl>
    <w:p w14:paraId="5CE0AF70" w14:textId="77777777" w:rsidR="00CD7126" w:rsidRDefault="00000000">
      <w:pPr>
        <w:spacing w:after="0"/>
        <w:jc w:val="both"/>
      </w:pPr>
      <w:r>
        <w:rPr>
          <w:color w:val="000000"/>
          <w:sz w:val="28"/>
        </w:rPr>
        <w:t>      * объекты информатизации - объекты информатизации, интегрированные с сервисами, размещенными на шлюзе "электронного правительства", внешнем шлюзе "электронного правительства".</w:t>
      </w:r>
    </w:p>
    <w:p w14:paraId="32B74231" w14:textId="77777777" w:rsidR="00CD7126" w:rsidRDefault="00000000">
      <w:pPr>
        <w:spacing w:after="0"/>
        <w:jc w:val="both"/>
      </w:pPr>
      <w:r>
        <w:rPr>
          <w:color w:val="000000"/>
          <w:sz w:val="28"/>
        </w:rPr>
        <w:t>Примечания:</w:t>
      </w:r>
    </w:p>
    <w:p w14:paraId="3B7317DC" w14:textId="77777777" w:rsidR="00CD7126" w:rsidRDefault="00000000">
      <w:pPr>
        <w:spacing w:after="0"/>
        <w:jc w:val="both"/>
      </w:pPr>
      <w:r>
        <w:rPr>
          <w:color w:val="000000"/>
          <w:sz w:val="28"/>
        </w:rPr>
        <w:t>Код государственной услуги состоит из трех секций: 000 00 000</w:t>
      </w:r>
    </w:p>
    <w:p w14:paraId="49672664" w14:textId="77777777" w:rsidR="00CD7126" w:rsidRDefault="00000000">
      <w:pPr>
        <w:spacing w:after="0"/>
        <w:jc w:val="both"/>
      </w:pPr>
      <w:r>
        <w:rPr>
          <w:color w:val="000000"/>
          <w:sz w:val="28"/>
        </w:rPr>
        <w:t>Три цифры на первой позиции обозначают сферу оказания государственных услуг.</w:t>
      </w:r>
    </w:p>
    <w:p w14:paraId="1538B182" w14:textId="77777777" w:rsidR="00CD7126" w:rsidRDefault="00000000">
      <w:pPr>
        <w:spacing w:after="0"/>
        <w:jc w:val="both"/>
      </w:pPr>
      <w:r>
        <w:rPr>
          <w:color w:val="000000"/>
          <w:sz w:val="28"/>
        </w:rPr>
        <w:t>Две цифры на второй позиции обозначают подсферу (жизненную ситуацию) оказания государственных услуг.</w:t>
      </w:r>
    </w:p>
    <w:p w14:paraId="3AFE8046" w14:textId="77777777" w:rsidR="00CD7126" w:rsidRDefault="00000000">
      <w:pPr>
        <w:spacing w:after="0"/>
        <w:jc w:val="both"/>
      </w:pPr>
      <w:r>
        <w:rPr>
          <w:color w:val="000000"/>
          <w:sz w:val="28"/>
        </w:rPr>
        <w:t>Три цифры на третьей позиции обозначают порядковый номер государственной услуги внутри подсферы.</w:t>
      </w:r>
    </w:p>
    <w:p w14:paraId="508BD22C" w14:textId="77777777" w:rsidR="00CD7126" w:rsidRDefault="00000000">
      <w:pPr>
        <w:spacing w:after="0"/>
        <w:jc w:val="both"/>
      </w:pPr>
      <w:r>
        <w:rPr>
          <w:color w:val="000000"/>
          <w:sz w:val="28"/>
        </w:rPr>
        <w:t>Расшифровка аббревиатур:</w:t>
      </w:r>
    </w:p>
    <w:p w14:paraId="1F0ACC89" w14:textId="77777777" w:rsidR="00CD7126" w:rsidRDefault="00000000">
      <w:pPr>
        <w:spacing w:after="0"/>
        <w:jc w:val="both"/>
      </w:pPr>
      <w:r>
        <w:rPr>
          <w:color w:val="000000"/>
          <w:sz w:val="28"/>
        </w:rPr>
        <w:t>ГП – Генеральная прокуратура Республики Казахстан</w:t>
      </w:r>
    </w:p>
    <w:p w14:paraId="7C55627B" w14:textId="77777777" w:rsidR="00CD7126" w:rsidRDefault="00000000">
      <w:pPr>
        <w:spacing w:after="0"/>
        <w:jc w:val="both"/>
      </w:pPr>
      <w:r>
        <w:rPr>
          <w:color w:val="000000"/>
          <w:sz w:val="28"/>
        </w:rPr>
        <w:t>МСХ – Министерство сельского хозяйства Республики Казахстан</w:t>
      </w:r>
    </w:p>
    <w:p w14:paraId="72B00A28" w14:textId="77777777" w:rsidR="00CD7126" w:rsidRDefault="00000000">
      <w:pPr>
        <w:spacing w:after="0"/>
        <w:jc w:val="both"/>
      </w:pPr>
      <w:r>
        <w:rPr>
          <w:color w:val="000000"/>
          <w:sz w:val="28"/>
        </w:rPr>
        <w:t>МЮ – Министерство юстиции Республики Казахстан</w:t>
      </w:r>
    </w:p>
    <w:p w14:paraId="66829BF0" w14:textId="77777777" w:rsidR="00CD7126" w:rsidRDefault="00000000">
      <w:pPr>
        <w:spacing w:after="0"/>
        <w:jc w:val="both"/>
      </w:pPr>
      <w:r>
        <w:rPr>
          <w:color w:val="000000"/>
          <w:sz w:val="28"/>
        </w:rPr>
        <w:t>МП - Министерство просвещения Республики Казахстан</w:t>
      </w:r>
    </w:p>
    <w:p w14:paraId="3BA52652" w14:textId="77777777" w:rsidR="00CD7126" w:rsidRDefault="00000000">
      <w:pPr>
        <w:spacing w:after="0"/>
        <w:jc w:val="both"/>
      </w:pPr>
      <w:r>
        <w:rPr>
          <w:color w:val="000000"/>
          <w:sz w:val="28"/>
        </w:rPr>
        <w:t>МНВО - Министерство науки и высшего образования Республики Казахстан</w:t>
      </w:r>
    </w:p>
    <w:p w14:paraId="49BBF35A" w14:textId="77777777" w:rsidR="00CD7126" w:rsidRDefault="00000000">
      <w:pPr>
        <w:spacing w:after="0"/>
        <w:jc w:val="both"/>
      </w:pPr>
      <w:r>
        <w:rPr>
          <w:color w:val="000000"/>
          <w:sz w:val="28"/>
        </w:rPr>
        <w:t>МЗ – Министерство здравоохранения Республики Казахстан</w:t>
      </w:r>
    </w:p>
    <w:p w14:paraId="4A739C2F" w14:textId="77777777" w:rsidR="00CD7126" w:rsidRDefault="00000000">
      <w:pPr>
        <w:spacing w:after="0"/>
        <w:jc w:val="both"/>
      </w:pPr>
      <w:r>
        <w:rPr>
          <w:color w:val="000000"/>
          <w:sz w:val="28"/>
        </w:rPr>
        <w:t>МТСЗН – Министерство труда и социальной защиты населения Республики Казахстан</w:t>
      </w:r>
    </w:p>
    <w:p w14:paraId="503BA4C5" w14:textId="77777777" w:rsidR="00CD7126" w:rsidRDefault="00000000">
      <w:pPr>
        <w:spacing w:after="0"/>
        <w:jc w:val="both"/>
      </w:pPr>
      <w:r>
        <w:rPr>
          <w:color w:val="000000"/>
          <w:sz w:val="28"/>
        </w:rPr>
        <w:t>МИОР – Министерство информации и общественного развития Республики Казахстан</w:t>
      </w:r>
    </w:p>
    <w:p w14:paraId="1B2CF069" w14:textId="77777777" w:rsidR="00CD7126" w:rsidRDefault="00000000">
      <w:pPr>
        <w:spacing w:after="0"/>
        <w:jc w:val="both"/>
      </w:pPr>
      <w:r>
        <w:rPr>
          <w:color w:val="000000"/>
          <w:sz w:val="28"/>
        </w:rPr>
        <w:t>МЦРИАП – Министерство цифрового развития, инноваций и аэрокосмической промышленности Республики Казахстан</w:t>
      </w:r>
    </w:p>
    <w:p w14:paraId="260FB3A1" w14:textId="77777777" w:rsidR="00CD7126" w:rsidRDefault="00000000">
      <w:pPr>
        <w:spacing w:after="0"/>
        <w:jc w:val="both"/>
      </w:pPr>
      <w:r>
        <w:rPr>
          <w:color w:val="000000"/>
          <w:sz w:val="28"/>
        </w:rPr>
        <w:t>МИИР – Министерство индустрии и инфраструктурного развития Республики Казахстан</w:t>
      </w:r>
    </w:p>
    <w:p w14:paraId="436AE5E7" w14:textId="77777777" w:rsidR="00CD7126" w:rsidRDefault="00000000">
      <w:pPr>
        <w:spacing w:after="0"/>
        <w:jc w:val="both"/>
      </w:pPr>
      <w:r>
        <w:rPr>
          <w:color w:val="000000"/>
          <w:sz w:val="28"/>
        </w:rPr>
        <w:t>МФ – Министерство финансов Республики Казахстан</w:t>
      </w:r>
    </w:p>
    <w:p w14:paraId="7702B485" w14:textId="77777777" w:rsidR="00CD7126" w:rsidRDefault="00000000">
      <w:pPr>
        <w:spacing w:after="0"/>
        <w:jc w:val="both"/>
      </w:pPr>
      <w:r>
        <w:rPr>
          <w:color w:val="000000"/>
          <w:sz w:val="28"/>
        </w:rPr>
        <w:t>МО – Министерство обороны Республики Казахстан</w:t>
      </w:r>
    </w:p>
    <w:p w14:paraId="3DD437D8" w14:textId="77777777" w:rsidR="00CD7126" w:rsidRDefault="00000000">
      <w:pPr>
        <w:spacing w:after="0"/>
        <w:jc w:val="both"/>
      </w:pPr>
      <w:r>
        <w:rPr>
          <w:color w:val="000000"/>
          <w:sz w:val="28"/>
        </w:rPr>
        <w:t>МКС – Министерство культуры и спорта Республики Казахстан</w:t>
      </w:r>
    </w:p>
    <w:p w14:paraId="116F381B" w14:textId="77777777" w:rsidR="00CD7126" w:rsidRDefault="00000000">
      <w:pPr>
        <w:spacing w:after="0"/>
        <w:jc w:val="both"/>
      </w:pPr>
      <w:r>
        <w:rPr>
          <w:color w:val="000000"/>
          <w:sz w:val="28"/>
        </w:rPr>
        <w:t>МНЭ – Министерство национальной экономики Республики Казахстан</w:t>
      </w:r>
    </w:p>
    <w:p w14:paraId="72C82717" w14:textId="77777777" w:rsidR="00CD7126" w:rsidRDefault="00000000">
      <w:pPr>
        <w:spacing w:after="0"/>
        <w:jc w:val="both"/>
      </w:pPr>
      <w:r>
        <w:rPr>
          <w:color w:val="000000"/>
          <w:sz w:val="28"/>
        </w:rPr>
        <w:t>МЭ – Министерство энергетики Республики Казахстан</w:t>
      </w:r>
    </w:p>
    <w:p w14:paraId="0390A1E8" w14:textId="77777777" w:rsidR="00CD7126" w:rsidRDefault="00000000">
      <w:pPr>
        <w:spacing w:after="0"/>
        <w:jc w:val="both"/>
      </w:pPr>
      <w:r>
        <w:rPr>
          <w:color w:val="000000"/>
          <w:sz w:val="28"/>
        </w:rPr>
        <w:t>МИД – Министерство иностранных дел Республики Казахстан</w:t>
      </w:r>
    </w:p>
    <w:p w14:paraId="5EA00132" w14:textId="77777777" w:rsidR="00CD7126" w:rsidRDefault="00000000">
      <w:pPr>
        <w:spacing w:after="0"/>
        <w:jc w:val="both"/>
      </w:pPr>
      <w:r>
        <w:rPr>
          <w:color w:val="000000"/>
          <w:sz w:val="28"/>
        </w:rPr>
        <w:t>МВД – Министерство внутренних дел Республики Казахстан</w:t>
      </w:r>
    </w:p>
    <w:p w14:paraId="3B5AB2AE" w14:textId="77777777" w:rsidR="00CD7126" w:rsidRDefault="00000000">
      <w:pPr>
        <w:spacing w:after="0"/>
        <w:jc w:val="both"/>
      </w:pPr>
      <w:r>
        <w:rPr>
          <w:color w:val="000000"/>
          <w:sz w:val="28"/>
        </w:rPr>
        <w:t>МЭПР – Министерство экологии и природных ресурсов Республики Казахстан</w:t>
      </w:r>
    </w:p>
    <w:p w14:paraId="21859D0C" w14:textId="77777777" w:rsidR="00CD7126" w:rsidRDefault="00000000">
      <w:pPr>
        <w:spacing w:after="0"/>
        <w:jc w:val="both"/>
      </w:pPr>
      <w:r>
        <w:rPr>
          <w:color w:val="000000"/>
          <w:sz w:val="28"/>
        </w:rPr>
        <w:t>МТИ – Министерство торговли и интеграции Республики Казахстан</w:t>
      </w:r>
    </w:p>
    <w:p w14:paraId="1DE6950D" w14:textId="77777777" w:rsidR="00CD7126" w:rsidRDefault="00000000">
      <w:pPr>
        <w:spacing w:after="0"/>
        <w:jc w:val="both"/>
      </w:pPr>
      <w:r>
        <w:rPr>
          <w:color w:val="000000"/>
          <w:sz w:val="28"/>
        </w:rPr>
        <w:t>АДГС – Агентство Республики Казахстан по делам государственной службы</w:t>
      </w:r>
    </w:p>
    <w:p w14:paraId="31F0D656" w14:textId="77777777" w:rsidR="00CD7126" w:rsidRDefault="00000000">
      <w:pPr>
        <w:spacing w:after="0"/>
        <w:jc w:val="both"/>
      </w:pPr>
      <w:r>
        <w:rPr>
          <w:color w:val="000000"/>
          <w:sz w:val="28"/>
        </w:rPr>
        <w:t>НБ – Национальный Банк Республики Казахстан</w:t>
      </w:r>
    </w:p>
    <w:p w14:paraId="7F5B6712" w14:textId="77777777" w:rsidR="00CD7126" w:rsidRDefault="00000000">
      <w:pPr>
        <w:spacing w:after="0"/>
        <w:jc w:val="both"/>
      </w:pPr>
      <w:r>
        <w:rPr>
          <w:color w:val="000000"/>
          <w:sz w:val="28"/>
        </w:rPr>
        <w:t>КПССУ ГП – Комитет по правовой статистике и специальным учетам Генеральной прокуратуры Республики Казахстан</w:t>
      </w:r>
    </w:p>
    <w:p w14:paraId="708E28D4" w14:textId="77777777" w:rsidR="00CD7126" w:rsidRDefault="00000000">
      <w:pPr>
        <w:spacing w:after="0"/>
        <w:jc w:val="both"/>
      </w:pPr>
      <w:r>
        <w:rPr>
          <w:color w:val="000000"/>
          <w:sz w:val="28"/>
        </w:rPr>
        <w:t>КНБ – Комитет национальной безопасности Республики Казахстан</w:t>
      </w:r>
    </w:p>
    <w:p w14:paraId="18C140A2" w14:textId="77777777" w:rsidR="00CD7126" w:rsidRDefault="00000000">
      <w:pPr>
        <w:spacing w:after="0"/>
        <w:jc w:val="both"/>
      </w:pPr>
      <w:r>
        <w:rPr>
          <w:color w:val="000000"/>
          <w:sz w:val="28"/>
        </w:rPr>
        <w:t>ДОДСВС – Департамент по обеспечению деятельности судов при Верховном суде Республики Казахстан (аппарат Верховного суда Республики Казахстан)</w:t>
      </w:r>
    </w:p>
    <w:p w14:paraId="48D944D1" w14:textId="77777777" w:rsidR="00CD7126" w:rsidRDefault="00000000">
      <w:pPr>
        <w:spacing w:after="0"/>
        <w:jc w:val="both"/>
      </w:pPr>
      <w:r>
        <w:rPr>
          <w:color w:val="000000"/>
          <w:sz w:val="28"/>
        </w:rPr>
        <w:t>ЕНПФ – Единый накопительный пенсионный фонд</w:t>
      </w:r>
    </w:p>
    <w:p w14:paraId="5231E815" w14:textId="77777777" w:rsidR="00CD7126" w:rsidRDefault="00000000">
      <w:pPr>
        <w:spacing w:after="0"/>
        <w:jc w:val="both"/>
      </w:pPr>
      <w:r>
        <w:rPr>
          <w:color w:val="000000"/>
          <w:sz w:val="28"/>
        </w:rPr>
        <w:t>МИО – местные исполнительные органы</w:t>
      </w:r>
    </w:p>
    <w:p w14:paraId="5FA14585" w14:textId="77777777" w:rsidR="00CD7126" w:rsidRDefault="00000000">
      <w:pPr>
        <w:spacing w:after="0"/>
        <w:jc w:val="both"/>
      </w:pPr>
      <w:r>
        <w:rPr>
          <w:color w:val="000000"/>
          <w:sz w:val="28"/>
        </w:rPr>
        <w:t>Государственная корпорация – некоммерческое акционерное общество "Государственная корпорация "Правительство для граждан"</w:t>
      </w:r>
    </w:p>
    <w:p w14:paraId="48F4DBA1" w14:textId="77777777" w:rsidR="00CD7126" w:rsidRDefault="00000000">
      <w:pPr>
        <w:spacing w:after="0"/>
        <w:jc w:val="both"/>
      </w:pPr>
      <w:r>
        <w:rPr>
          <w:color w:val="000000"/>
          <w:sz w:val="28"/>
        </w:rPr>
        <w:t>АО – акционерное общество</w:t>
      </w:r>
    </w:p>
    <w:p w14:paraId="749A80EF" w14:textId="77777777" w:rsidR="00CD7126" w:rsidRDefault="00000000">
      <w:pPr>
        <w:spacing w:after="0"/>
        <w:jc w:val="both"/>
      </w:pPr>
      <w:r>
        <w:rPr>
          <w:color w:val="000000"/>
          <w:sz w:val="28"/>
        </w:rPr>
        <w:t>РГУ – республиканское государственное учреждение</w:t>
      </w:r>
    </w:p>
    <w:p w14:paraId="66513BAC" w14:textId="77777777" w:rsidR="00CD7126" w:rsidRDefault="00000000">
      <w:pPr>
        <w:spacing w:after="0"/>
        <w:jc w:val="both"/>
      </w:pPr>
      <w:r>
        <w:rPr>
          <w:color w:val="000000"/>
          <w:sz w:val="28"/>
        </w:rPr>
        <w:t>РГП – республиканское государственное предприятие</w:t>
      </w:r>
    </w:p>
    <w:p w14:paraId="556B1039" w14:textId="77777777" w:rsidR="00CD7126" w:rsidRDefault="00000000">
      <w:pPr>
        <w:spacing w:after="0"/>
        <w:jc w:val="both"/>
      </w:pPr>
      <w:r>
        <w:rPr>
          <w:color w:val="000000"/>
          <w:sz w:val="28"/>
        </w:rPr>
        <w:t>РГП на ПХВ – республиканское государственное предприятие на праве хозяйственного ведения</w:t>
      </w:r>
    </w:p>
    <w:p w14:paraId="075A3347" w14:textId="77777777" w:rsidR="00CD7126" w:rsidRDefault="00000000">
      <w:pPr>
        <w:spacing w:after="0"/>
        <w:jc w:val="both"/>
      </w:pPr>
      <w:r>
        <w:rPr>
          <w:color w:val="000000"/>
          <w:sz w:val="28"/>
        </w:rPr>
        <w:t>РГКП – республиканское государственное казенное предприятие</w:t>
      </w:r>
    </w:p>
    <w:p w14:paraId="2A6DD2BB" w14:textId="77777777" w:rsidR="00CD7126" w:rsidRDefault="00000000">
      <w:pPr>
        <w:spacing w:after="0"/>
        <w:jc w:val="both"/>
      </w:pPr>
      <w:r>
        <w:rPr>
          <w:color w:val="000000"/>
          <w:sz w:val="28"/>
        </w:rPr>
        <w:t>КГУ – коммунальное государственное учреждение</w:t>
      </w:r>
    </w:p>
    <w:p w14:paraId="523A22A7" w14:textId="77777777" w:rsidR="00CD7126" w:rsidRDefault="00000000">
      <w:pPr>
        <w:spacing w:after="0"/>
        <w:jc w:val="both"/>
      </w:pPr>
      <w:r>
        <w:rPr>
          <w:color w:val="000000"/>
          <w:sz w:val="28"/>
        </w:rPr>
        <w:t>СМИ – средства массовой информации</w:t>
      </w:r>
    </w:p>
    <w:p w14:paraId="1B504EE4" w14:textId="77777777" w:rsidR="00CD7126" w:rsidRDefault="00000000">
      <w:pPr>
        <w:spacing w:after="0"/>
        <w:jc w:val="both"/>
      </w:pPr>
      <w:r>
        <w:rPr>
          <w:color w:val="000000"/>
          <w:sz w:val="28"/>
        </w:rPr>
        <w:t>АРРФР – Агентство Республики Казахстан по регулированию и развитию финансового рынка</w:t>
      </w:r>
    </w:p>
    <w:p w14:paraId="72EF3BB8" w14:textId="77777777" w:rsidR="00CD7126" w:rsidRDefault="00000000">
      <w:pPr>
        <w:spacing w:after="0"/>
        <w:jc w:val="both"/>
      </w:pPr>
      <w:r>
        <w:rPr>
          <w:color w:val="000000"/>
          <w:sz w:val="28"/>
        </w:rPr>
        <w:t>РГП "ГРС" – Республиканское государственное предприятие на праве хозяйственного ведения "Государственная радиочастотная служба" Министерства цифрового развития, инноваций и аэрокосмической промышленности Республики Казахстан</w:t>
      </w:r>
    </w:p>
    <w:p w14:paraId="5ED2F934" w14:textId="77777777" w:rsidR="00CD7126" w:rsidRDefault="00000000">
      <w:pPr>
        <w:spacing w:after="0"/>
        <w:jc w:val="both"/>
      </w:pPr>
      <w:r>
        <w:rPr>
          <w:color w:val="000000"/>
          <w:sz w:val="28"/>
        </w:rPr>
        <w:t>МИС – Республиканское государственное учреждение "Межрегиональная инспекция связи" Комитета телекоммуникаций МЦРИАП</w:t>
      </w:r>
    </w:p>
    <w:p w14:paraId="5EAF275D" w14:textId="77777777" w:rsidR="00CD7126" w:rsidRDefault="00000000">
      <w:pPr>
        <w:spacing w:after="0"/>
        <w:jc w:val="both"/>
      </w:pPr>
      <w:r>
        <w:rPr>
          <w:color w:val="000000"/>
          <w:sz w:val="28"/>
        </w:rPr>
        <w:t>МЧС – Министерство по чрезвычайным ситуациям Республики Казахстан</w:t>
      </w:r>
    </w:p>
    <w:p w14:paraId="00861513" w14:textId="77777777" w:rsidR="00CD7126" w:rsidRDefault="00000000">
      <w:pPr>
        <w:spacing w:after="0"/>
        <w:jc w:val="both"/>
      </w:pPr>
      <w:r>
        <w:rPr>
          <w:color w:val="000000"/>
          <w:sz w:val="28"/>
        </w:rPr>
        <w:t>АЗРК – Агентство по защите и развития конкуренции Республики Казахстан</w:t>
      </w:r>
    </w:p>
    <w:p w14:paraId="32E317CD" w14:textId="77777777" w:rsidR="00CD7126" w:rsidRDefault="00000000">
      <w:pPr>
        <w:spacing w:after="0"/>
        <w:jc w:val="both"/>
      </w:pPr>
      <w:r>
        <w:rPr>
          <w:color w:val="000000"/>
          <w:sz w:val="28"/>
        </w:rPr>
        <w:t>АСПР – Агентство по стратегическому планированию и реформам Республики Казахстан</w:t>
      </w:r>
    </w:p>
    <w:p w14:paraId="4D14D928" w14:textId="77777777" w:rsidR="00CD7126" w:rsidRDefault="00000000">
      <w:pPr>
        <w:spacing w:after="0"/>
        <w:jc w:val="both"/>
      </w:pPr>
      <w:r>
        <w:rPr>
          <w:color w:val="000000"/>
          <w:sz w:val="28"/>
        </w:rPr>
        <w:t>АО "ФРП "Даму" – АО "Фонд развития предпринимательства "Даму"</w:t>
      </w:r>
    </w:p>
    <w:p w14:paraId="33DBB607" w14:textId="77777777" w:rsidR="00CD7126" w:rsidRDefault="00000000">
      <w:pPr>
        <w:spacing w:after="0"/>
        <w:jc w:val="both"/>
      </w:pPr>
      <w:r>
        <w:rPr>
          <w:color w:val="000000"/>
          <w:sz w:val="28"/>
        </w:rPr>
        <w:t>АОО – Автономная организация образования</w:t>
      </w:r>
    </w:p>
    <w:p w14:paraId="0EE2E84A" w14:textId="77777777" w:rsidR="00CD7126" w:rsidRDefault="00000000">
      <w:pPr>
        <w:spacing w:after="0"/>
        <w:jc w:val="both"/>
      </w:pPr>
      <w:r>
        <w:rPr>
          <w:color w:val="000000"/>
          <w:sz w:val="28"/>
        </w:rPr>
        <w:t>НК – Национальная компания</w:t>
      </w:r>
    </w:p>
    <w:p w14:paraId="31F605C6" w14:textId="77777777" w:rsidR="00CD7126" w:rsidRDefault="00000000">
      <w:pPr>
        <w:spacing w:after="0"/>
      </w:pPr>
      <w:r>
        <w:br/>
      </w:r>
    </w:p>
    <w:p w14:paraId="46483AD2" w14:textId="77777777" w:rsidR="00CD7126" w:rsidRDefault="00000000">
      <w:pPr>
        <w:spacing w:after="0"/>
      </w:pPr>
      <w:r>
        <w:br/>
      </w:r>
      <w:r>
        <w:br/>
      </w:r>
    </w:p>
    <w:p w14:paraId="5C05657A" w14:textId="77777777" w:rsidR="00CD7126" w:rsidRDefault="00000000">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CD7126">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D7126"/>
    <w:rsid w:val="00CD7126"/>
    <w:rsid w:val="00E710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B69C8"/>
  <w15:docId w15:val="{3DB26225-F354-4CDD-8C0E-E181E7103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472C4"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68327</Words>
  <Characters>389464</Characters>
  <Application>Microsoft Office Word</Application>
  <DocSecurity>0</DocSecurity>
  <Lines>3245</Lines>
  <Paragraphs>913</Paragraphs>
  <ScaleCrop>false</ScaleCrop>
  <Company/>
  <LinksUpToDate>false</LinksUpToDate>
  <CharactersWithSpaces>456878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UZ</cp:lastModifiedBy>
  <cp:revision>3</cp:revision>
  <dcterms:created xsi:type="dcterms:W3CDTF">2024-02-09T11:20:00Z</dcterms:created>
  <dcterms:modified xsi:type="dcterms:W3CDTF">2024-02-09T11:20:00Z</dcterms:modified>
</cp:coreProperties>
</file>